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Experienced paralegals earn average compensation of around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$70,000.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career of a paralegal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likely to narrow in responsibilities in the future.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unlikely to be rewarding.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be exciting, challenging. and rewarding.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unlikely to involve opportunities to work outside of law firms.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As the profession has grown, the average paralegal salary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decreased.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remained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initially increased, but is now decreasing.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professional organizations agree on a definition for the term </w:t>
            </w:r>
            <w:r>
              <w:rPr>
                <w:rStyle w:val="DefaultParagraphFont"/>
                <w:rFonts w:ascii="Times New Roman" w:eastAsia="Times New Roman" w:hAnsi="Times New Roman" w:cs="Times New Roman"/>
                <w:b w:val="0"/>
                <w:bCs w:val="0"/>
                <w:i/>
                <w:iCs/>
                <w:smallCaps w:val="0"/>
                <w:color w:val="000000"/>
                <w:sz w:val="22"/>
                <w:szCs w:val="22"/>
                <w:bdr w:val="nil"/>
                <w:rtl w:val="0"/>
              </w:rPr>
              <w:t>paralegal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National Association of Legal Assistants (NALA)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National Federation of Paralegal Associations (NFPA)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American Bar Association (ABA)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NALA and ABA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iCs/>
                <w:smallCaps w:val="0"/>
                <w:color w:val="000000"/>
                <w:sz w:val="22"/>
                <w:szCs w:val="22"/>
                <w:bdr w:val="nil"/>
                <w:rtl w:val="0"/>
              </w:rPr>
              <w:t>paralegal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often used interchangeably with which of the following terms?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 secretary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Law clerk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 assistant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Partner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addition to the term </w:t>
            </w:r>
            <w:r>
              <w:rPr>
                <w:rStyle w:val="DefaultParagraphFont"/>
                <w:rFonts w:ascii="Times New Roman" w:eastAsia="Times New Roman" w:hAnsi="Times New Roman" w:cs="Times New Roman"/>
                <w:b w:val="0"/>
                <w:bCs w:val="0"/>
                <w:i/>
                <w:iCs/>
                <w:smallCaps w:val="0"/>
                <w:color w:val="000000"/>
                <w:sz w:val="22"/>
                <w:szCs w:val="22"/>
                <w:bdr w:val="nil"/>
                <w:rtl w:val="0"/>
              </w:rPr>
              <w:t>legal assistant</w:t>
            </w:r>
            <w:r>
              <w:rPr>
                <w:rStyle w:val="DefaultParagraphFont"/>
                <w:rFonts w:ascii="Times New Roman" w:eastAsia="Times New Roman" w:hAnsi="Times New Roman" w:cs="Times New Roman"/>
                <w:b w:val="0"/>
                <w:bCs w:val="0"/>
                <w:i w:val="0"/>
                <w:iCs w:val="0"/>
                <w:smallCaps w:val="0"/>
                <w:color w:val="000000"/>
                <w:sz w:val="22"/>
                <w:szCs w:val="22"/>
                <w:bdr w:val="nil"/>
                <w:rtl w:val="0"/>
              </w:rPr>
              <w:t>, a paralegal may be referred to as which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 technician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 research specialist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Official legal specialist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 technician or legal research specialist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Lawyers sometimes refer to their ____ as legal assistants, which can cause confusion.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secretaries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colleagues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clients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paralegals?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may practice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may not practice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only do secretarial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granted a license to work by the state.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organization voiced concern about the term </w:t>
            </w:r>
            <w:r>
              <w:rPr>
                <w:rStyle w:val="DefaultParagraphFont"/>
                <w:rFonts w:ascii="Times New Roman" w:eastAsia="Times New Roman" w:hAnsi="Times New Roman" w:cs="Times New Roman"/>
                <w:b w:val="0"/>
                <w:bCs w:val="0"/>
                <w:i/>
                <w:iCs/>
                <w:smallCaps w:val="0"/>
                <w:color w:val="000000"/>
                <w:sz w:val="22"/>
                <w:szCs w:val="22"/>
                <w:bdr w:val="nil"/>
                <w:rtl w:val="0"/>
              </w:rPr>
              <w:t>legal assistant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being used to describe secretaries?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National Federation of Paralegal Associations (NFPA)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American Association for Paralegal Education (AAfPE)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American Bar Association (ABA)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National Association of Legal Assistants (NALA)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 paralegal is employed by 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lawyer.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 contractor.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private individual.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If a paralegal was not performing his or her work, it would be performed by a(n)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secretary.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lawyer.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professor.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tasks that paralegals perform today were traditionally performed by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law professors.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low-paid secretaries.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attorneys.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law professors and low-paid secretaries.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typically obtain their training through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undergraduate courses.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law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experience and education.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Today, paralegals often work in which of the following environments?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Insurance companies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place in which a paralegal is likely to work?</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insurance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farm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real estate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Today, paralegals often work 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restaurants.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Today, paralegals often work in which of the following nontraditional places?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Restaurants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Schools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tasks that paralegals may perform?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Draft legal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Conduct legal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Interview clients and witnesses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Conduct legal investigations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tasks that paralegals may perform?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Draft legal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File legal documents with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Summarize witness testimony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Conduct legal investigations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tasks that paralegals may perform?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Conduct legal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File legal documents with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Summarize witness testimony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Coordinate litigation proceedings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Paralegals </w:t>
            </w:r>
            <w:r>
              <w:rPr>
                <w:rStyle w:val="DefaultParagraphFont"/>
                <w:rFonts w:ascii="Times New Roman" w:eastAsia="Times New Roman" w:hAnsi="Times New Roman" w:cs="Times New Roman"/>
                <w:b w:val="0"/>
                <w:bCs w:val="0"/>
                <w:i/>
                <w:iCs/>
                <w:smallCaps w:val="0"/>
                <w:color w:val="000000"/>
                <w:sz w:val="22"/>
                <w:szCs w:val="22"/>
                <w:bdr w:val="nil"/>
                <w:rtl w:val="0"/>
              </w:rPr>
              <w:t>cannot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perform which of the following tasks?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Draft legal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Conduct legal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Interview clients and witnesses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Conduct legal investigations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may perform all of the listed tasks.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Paralegals </w:t>
            </w:r>
            <w:r>
              <w:rPr>
                <w:rStyle w:val="DefaultParagraphFont"/>
                <w:rFonts w:ascii="Times New Roman" w:eastAsia="Times New Roman" w:hAnsi="Times New Roman" w:cs="Times New Roman"/>
                <w:b w:val="0"/>
                <w:bCs w:val="0"/>
                <w:i/>
                <w:iCs/>
                <w:smallCaps w:val="0"/>
                <w:color w:val="000000"/>
                <w:sz w:val="22"/>
                <w:szCs w:val="22"/>
                <w:bdr w:val="nil"/>
                <w:rtl w:val="0"/>
              </w:rPr>
              <w:t>cannot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perform which of the following tasks?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Draft legal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Conduct legal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Practice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Draft legal documents and conduct legal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 paralegal may conduct client interviews and maintain contact with clients, provided that the client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aware of the status and function of the legal assistant.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minor.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a minor.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mentally capable of making decisions for himself or herself.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spend the most time performing which of the following tasks?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Drafting of legal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Client relations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A typical paralegal is likely to spend the most time performing which of the following tasks?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Drafting legal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Preparing coffee for clients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Delivering documents to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must a paralegal be careful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do?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Draft legal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Contact clients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Give legal advice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Draft legal documents and contact clients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A paralegal working in a one-attorney office is likely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 certain secretarial 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assume the role of an attorney.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perform only high-level tasks.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 paralegal working in a large law firm is likely to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spend all of his or her time completing low-level paperwork.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have a support staff.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give legal advice.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 paralegal is most likely to be specialized if he or she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under 30 years 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speaks a foreign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works for a large law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works for a one-attorney firm.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As____ advances, the role of many legal assistants today is expanding.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litigation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typical caseload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discovery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are increasingly becoming the _______ experts at law firms.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divorce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are likely to use which of the following technologies?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Time-and-billing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Online legal databases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Litigation support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Who were the first paralegals?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 secretaries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Law clerks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Defunct lawyers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College graduates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did the first formal paralegal education programs begin?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Early 1950s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Late 1960s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Mid-1970s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Early 1980s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spurred the growth of paralegal education programs?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demand for lower-cost legal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public’s use of paralegals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Lawyers’ realization of the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demand for lower-cost legal services and lawyers’ realization of the benefits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paralegal education programs exist today in the United States?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Over 300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Over 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Over 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Over 2,000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of the paralegal education programs that exist today in the United States are approved by the ABA?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About 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 500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About 260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Over 2,000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would you be likely to find a paralegal education program?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 a community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 a four-year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 a business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 programs at community colleges are typically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two years long, requiring about 60 semester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six-week short courses.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year long, requiring about 30 semester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four years long.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 paralegal program at a community college will usually lead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associate of arts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master’s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certification by the secretary of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provisional acceptance at a regional law school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 four-year bachelor’s degree program with a major or minor in paralegal studies usually requires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about 120 semester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about 200 semester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 least one foreign language course.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accounting minor.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Certificate programs for paralegals typically last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between one and two months.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between three and twelve months.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less than one month.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between three and four years.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A paralegal who _____ will be very marketable to employers.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speaks only English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graduates from high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majors in another field such as nursing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completes only a certificate program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Substantive law is law that creates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procedures for enforcing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rights.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 obligations.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court rules.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 rights and legal obligations.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Examples of substantive law include which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Court rules specifying the documents needed to begin a lawsuit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law prohibiting employment discrimination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rule specifying when a document must be filed with a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 law prohibiting employment discrimination is an example of which type of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Substantive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Employment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procedural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law determining which court will hear a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law prohibiting employment discrimination on the basis of 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law prohibiting employment discrimination on the basis of gender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law is law that does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Creates legal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Defines how rights are enforced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Creates legal obligations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procedural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law prohibiting employment discrimination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law making stealing a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law requiring that a complaint be filed to begin a lawsuit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law requiring a person to be sixteen years old to obtain a driver’s license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A law requiring that a complaint be filed to begin a lawsuit is an example of which type of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Substantive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Employment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 students study which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Substantive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Specialties within substantive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professional association responsible for setting educational </w:t>
            </w:r>
            <w:r>
              <w:rPr>
                <w:rStyle w:val="DefaultParagraphFont"/>
                <w:rFonts w:ascii="Times New Roman" w:eastAsia="Times New Roman" w:hAnsi="Times New Roman" w:cs="Times New Roman"/>
                <w:b w:val="0"/>
                <w:bCs w:val="0"/>
                <w:i w:val="0"/>
                <w:iCs w:val="0"/>
                <w:smallCaps w:val="0"/>
                <w:color w:val="000000"/>
                <w:sz w:val="22"/>
                <w:szCs w:val="22"/>
                <w:bdr w:val="nil"/>
                <w:rtl w:val="0"/>
              </w:rPr>
              <w:t>standards for paralegals?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NFPA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American Association for Paralegal Education (AAfPE)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LAMA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AAfPE was formed in order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promote high standards of paralegal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unionize paralegals.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paralegal wages.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regulate the paralegal profession.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California was the first state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promote high standards of paralegal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unionize paralegals.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require a paralegal to meet certain minimum educational requirements.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regulate the paralegal profession.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The NFPA is a(n)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association of attorneys.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 bar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association of legal secretaries.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 association.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 schools must meet ABA standards to be certified.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from non-ABA schools are not certified.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 schools are not required to get ABA approval.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 schools without ABA approval do not give credit.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did the ABA establish in 1974?</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Educational standards for paralegal training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state bar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association for legal secretaries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paralegal association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Since _____, the ABA has had an established set of educational standards for </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 training programs.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1974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1984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1994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NALA?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an association of attorneys.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a paralegal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an association of legal secretaries.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states requires paralegals to be certified?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Texas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California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New Jersey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these—no state requires paralegals to be certified.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states has implemented a voluntary statewide certification </w:t>
            </w:r>
            <w:r>
              <w:rPr>
                <w:rStyle w:val="DefaultParagraphFont"/>
                <w:rFonts w:ascii="Times New Roman" w:eastAsia="Times New Roman" w:hAnsi="Times New Roman" w:cs="Times New Roman"/>
                <w:b w:val="0"/>
                <w:bCs w:val="0"/>
                <w:i w:val="0"/>
                <w:iCs w:val="0"/>
                <w:smallCaps w:val="0"/>
                <w:color w:val="000000"/>
                <w:sz w:val="22"/>
                <w:szCs w:val="22"/>
                <w:bdr w:val="nil"/>
                <w:rtl w:val="0"/>
              </w:rPr>
              <w:t>program for paralegals?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Arizona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Michigan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California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New Jersey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states has implemented a voluntary statewide certification </w:t>
            </w:r>
            <w:r>
              <w:rPr>
                <w:rStyle w:val="DefaultParagraphFont"/>
                <w:rFonts w:ascii="Times New Roman" w:eastAsia="Times New Roman" w:hAnsi="Times New Roman" w:cs="Times New Roman"/>
                <w:b w:val="0"/>
                <w:bCs w:val="0"/>
                <w:i w:val="0"/>
                <w:iCs w:val="0"/>
                <w:smallCaps w:val="0"/>
                <w:color w:val="000000"/>
                <w:sz w:val="22"/>
                <w:szCs w:val="22"/>
                <w:bdr w:val="nil"/>
                <w:rtl w:val="0"/>
              </w:rPr>
              <w:t>program for paralegals?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Washington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Montana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California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NALA and NFPA are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affiliate paralegal associations.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 bar associations.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two leading national paralegal associations.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Educational options for paralegals include which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Postgraduate certificates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 certificates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Associate’s degrees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Bachelor’s degrees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correct regarding the difference between a paralegal certificate and a postgraduate certificate?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paralegal certificate is awarded to those with an associate’s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paralegal certificate is awarded to those with a bachelor’s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paralegal certificate is awarded to those with a high school diploma or its equivalent.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NFPA requires certified paralegals to complete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twelve hours of CLE courses every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two hours of CLE courses every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twelve hours of CLE courses every other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twelve hours of CLE courses every three years.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An associate’s degree signifies completion of 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two-year program, usually at a community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four-year program at a college or university.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 program of study at a private business or trade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 program by someone with a bachelor’s degree.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A certified legal assistant (CLA) is which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legal assistant who has passed the bar exam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legal assistant who has passed the NFPA certification exam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legal assistant who has passed the NALA certification exam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licensed paralegal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The advanced paralegal certification (APC) designation means that a legal assistant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passed a test demonstrating general legal competence.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passed a bar exam.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passed a test demonstrating competence in a legal specialty.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member of the APC, a legal assistant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administers the CLA and the APC exams?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 bar associations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NFPA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The Paralegal Advanced Competency Exam (PACE) can be taken by paralegals who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have at least two years of work experience and meet specific educational requirements.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belong to a paralegal union.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have at least a year of work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sponsored by their employer.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A paralegal who has at least two years of work experience and meets specific educational requirements can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take the Paralegal Advanced Competency Exam (PACE).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obtain a special certificate.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take continuing education classes for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join an elite paralegal union.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organization voted to establish the Paralegal Advanced Competency Exam (PACE)?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AAfPE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NFPA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the designation “RP” behind a paralegal’s name stand for?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Registered Professional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PACE-Registered Paralegal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Responsible Paralegal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skills needed by paralegals?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Analytical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Computer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are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skills needed by a paralegal?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Analytical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Computer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part of professional paralegal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Objectivity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Courtesy under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Responsibility/reliability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part of professional paralegal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Objectivity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Courtesy under pressure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Responsibility/reliability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important part of oral communication?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Body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Hair color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Position in 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Legal analysis is critical to a paralegal’s duties because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integral to helping lawyers formulate arguments.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Paralegal Code says it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must be able to offer unique legal advice to clients.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Poor communication can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damage a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destroy a client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harm a legal professional’s reputation.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 skills include which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Reading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Oral communication skills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Listening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Writing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part of good speaking skills?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Facial expression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Correct grammar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Posture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at a minimum, with which computer software should paralegals have experience?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Document control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Client billing software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Word-processing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best ways to make yourself competitive as a paralegal is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have excellent online communication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live close to the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 as little continuing education as possible so you can be in the office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with which of the following skills will have an edge in the job market?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Copying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Basic word-processing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Current technology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Secretarial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most important areas to become familiar with during paralegal training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online communications.</w:t>
                  </w:r>
                  <w:r>
                    <w:rPr>
                      <w:rStyle w:val="DefaultParagraphFont"/>
                      <w:rFonts w:ascii="Times New Roman" w:eastAsia="Times New Roman" w:hAnsi="Times New Roman" w:cs="Times New Roman"/>
                      <w:b/>
                      <w:bCs/>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written communications.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fax machine 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Legal assistants must be able to keep confidences because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clients do not like their secrets told.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should not gossip.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an ethical rule imposed on attorneys.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clients do not like their secrets told, and it is an ethical rule imposed on attorneys.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may discuss client information with which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Spouses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Immediate family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group working on the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may discuss client information with which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Spouses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Immediate family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Close friends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As a paralegal, you will be judged based on your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appearance.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attitude.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important attribute for modern legal professionals?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Being personable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Being collaborative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Being entrepreneurial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Generally, paralegal organizations are in favor of which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Voluntary certification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 licensing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Mandatory certification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Technical licensing programs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U.S. Department of Labor, which of the following is true about the legal assistant profession?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expected to grow at an average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expected to grow at a rate much faster than average.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not expected to grow.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expected to grow at a slower-than-average 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A paralegal educational program that has satisfied the standards for paralegal training set forth by the ABA is called a(n) _________ program.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NALA-approved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ABA-approved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ABA-accredited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NALA-accredited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Growth in the paralegal profession is occurring because law firms are hiring more paralegals to ______ of legal services.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lower the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improve the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availability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Becoming a paralegal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a good idea because employment opportunities are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effective way to get into law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reasonable career plan because employment opportunities are 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sure way of making a lot of money.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The paralegal profession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growing slowly.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dynamic and changing profession.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difficult and provides little opportunity for advancement.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should be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detail oriented and organized.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inflexible.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focused on making as much money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paralegal profession is </w:t>
            </w:r>
            <w:r>
              <w:rPr>
                <w:rStyle w:val="DefaultParagraphFont"/>
                <w:rFonts w:ascii="Times New Roman" w:eastAsia="Times New Roman" w:hAnsi="Times New Roman" w:cs="Times New Roman"/>
                <w:b w:val="0"/>
                <w:bCs w:val="0"/>
                <w:i/>
                <w:iCs/>
                <w:smallCaps w:val="0"/>
                <w:color w:val="000000"/>
                <w:sz w:val="22"/>
                <w:szCs w:val="22"/>
                <w:bdr w:val="nil"/>
                <w:rtl w:val="0"/>
              </w:rPr>
              <w:t>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growing slowly.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simple profession to make easy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Why does the paralegal profession continue to grow? Are paralegal salaries increasing?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 time, law firms have been giving more and more responsibilities to paralegals.  Attorneys realized that using paralegals was cost-effective and benefited both the client and the firm. The opportunities for paralegals who want to work outside of law firms (in corporations or government agencies, for example) are also expanding. As the profession has grown, the average paralegal salary has increased. According to one survey, in 2009, paralegals earned average compensation of $54,859.</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key elements of the ABA and NALA definitions of a legal assistant or paralegal?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key elements of the ABA and NALA definitions of a legal assistant or paralegal include: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That a legal assistant or paralegal may be </w:t>
                  </w:r>
                  <w:r>
                    <w:rPr>
                      <w:rStyle w:val="DefaultParagraphFont"/>
                      <w:rFonts w:ascii="Times New Roman" w:eastAsia="Times New Roman" w:hAnsi="Times New Roman" w:cs="Times New Roman"/>
                      <w:b w:val="0"/>
                      <w:bCs w:val="0"/>
                      <w:i/>
                      <w:iCs/>
                      <w:smallCaps w:val="0"/>
                      <w:color w:val="000000"/>
                      <w:sz w:val="22"/>
                      <w:szCs w:val="22"/>
                      <w:bdr w:val="nil"/>
                      <w:rtl w:val="0"/>
                    </w:rPr>
                    <w:t>qualified by education, training, or work experience</w:t>
                  </w:r>
                  <w:r>
                    <w:rPr>
                      <w:rStyle w:val="DefaultParagraphFont"/>
                      <w:rFonts w:ascii="Times New Roman" w:eastAsia="Times New Roman" w:hAnsi="Times New Roman" w:cs="Times New Roman"/>
                      <w:b w:val="0"/>
                      <w:bCs w:val="0"/>
                      <w:i w:val="0"/>
                      <w:iCs w:val="0"/>
                      <w:smallCaps w:val="0"/>
                      <w:color w:val="000000"/>
                      <w:sz w:val="22"/>
                      <w:szCs w:val="22"/>
                      <w:bdr w:val="nil"/>
                      <w:rtl w:val="0"/>
                    </w:rPr>
                    <w:t>—that is, persons can acquire through work experience, as well as education, the knowledge and skills necessary to perform paralegal tasks.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That a legal assistant or paralegal can be employed in a variety of settings—by a single lawyer, a law office, a corporation, a governmental agency, or other entity.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That a legal assistant or paralegal performs work </w:t>
                  </w:r>
                  <w:r>
                    <w:rPr>
                      <w:rStyle w:val="DefaultParagraphFont"/>
                      <w:rFonts w:ascii="Times New Roman" w:eastAsia="Times New Roman" w:hAnsi="Times New Roman" w:cs="Times New Roman"/>
                      <w:b w:val="0"/>
                      <w:bCs w:val="0"/>
                      <w:i/>
                      <w:iCs/>
                      <w:smallCaps w:val="0"/>
                      <w:color w:val="000000"/>
                      <w:sz w:val="22"/>
                      <w:szCs w:val="22"/>
                      <w:bdr w:val="nil"/>
                      <w:rtl w:val="0"/>
                    </w:rPr>
                    <w:t>for which a lawyer is responsible</w:t>
                  </w:r>
                  <w:r>
                    <w:rPr>
                      <w:rStyle w:val="DefaultParagraphFont"/>
                      <w:rFonts w:ascii="Times New Roman" w:eastAsia="Times New Roman" w:hAnsi="Times New Roman" w:cs="Times New Roman"/>
                      <w:b w:val="0"/>
                      <w:bCs w:val="0"/>
                      <w:i w:val="0"/>
                      <w:iCs w:val="0"/>
                      <w:smallCaps w:val="0"/>
                      <w:color w:val="000000"/>
                      <w:sz w:val="22"/>
                      <w:szCs w:val="22"/>
                      <w:bdr w:val="nil"/>
                      <w:rtl w:val="0"/>
                    </w:rPr>
                    <w:t>—that is, only a lawyer can give legal advice, and the lawyer must adequately supervise the work of paralegals.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and describe the major tasks that paralegals may perform.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may perform the following tasks: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Interviewing clients and witnesses—to gather relevant facts and information about a lawsuit, for example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Calendaring and tracking important deadlines—such as the dates when certain documents must be filed with the court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Conducting legal research—to identify, analyze, and summarize the appropriate laws, court decisions, or regulations that apply to a client’s case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Drafting legal documents—such as legal correspondence, documents to be filed with the courts, and interoffice memoranda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tasks that paralegals may perform include conducting legal investigations, organizing and maintaining client files, and coordinating legal proceedings.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role of legal assistants as the technology experts in today’s law firm. What are some of the ways that computers are used in law offices?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legal assistants have become the technology experts at law firms.  Because lawyers are busy with the practice of law, paralegals are often in the best position to know the firm’s needs. Increasingly, paralegals take a leading role in reviewing and recommending new specialized legal software programs and online databases. Computer skills and technical knowledge are highly valued.  Paralegals use software packages for internal case management to organize client files, manage calendars, share research, record reference materials, and track the number of hours to be billed to clients. Attorneys and paralegals use time-and-billing software to manage expenses, generate bills, calculate accounts receivable, and produce financial reports. Legal databases available on the Internet or on CD-ROMs allow paralegals to perform sophisticated legal research at their desks. When cases that involve many documents must be prepared for trial, litigation support software can help retrieve, categorize, and index the various materials for presentation.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roles of the AAfPE and the ABA in paralegal education.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AAfPE was formed in 1981 to promote high standards for paralegal education. Although most states do not require paralegals to meet minimum educational standards, many employers either require or prefer job candidates who have a certain level of education. The ABA sets educational standards for paralegal programs. Programs do not have to seek ABA approval; it is voluntary. ABA approval provides extra credibility to those schools that attain it.  Programs that meet the ABA standards are referred to as ABA-approved programs. The ABA has approved approximately 250 programs in the United States.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degrees and certificates that are available to paralegals. What types of educational institutions grant these degrees?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degrees and certificates available to paralegals include the following: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Associate’s degree—A two-year degree in paralegal studies; this type of degree is normally granted by community colleges.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Bachelor’s degree—A four-year degree; this type of degree is usually offered by colleges or universities.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Paralegal certificate—A certificate awarded to a candidate with a high school diploma or its equivalent; this type of certificate is usually provided by private institutions.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Postgraduate certificate—A certificate available to candidates who have already obtained a bachelor’s degree.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Master’s degree—Usually a two-year degree, available to candidates who already have obtained a bachelor’s degree; this type of degree is offered by several universities.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difference between substantive and procedural law. Which does a legal assistant study?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Substantive law includes all laws that define, describe, regulate, and create legal rights and obligations. For example, a law prohibiting employment discrimination on the basis of age falls into the category of substantive law. Procedural law establishes the methods of enforcing the rights established by substantive law. Questions about what documents need to be filed to begin a lawsuit, when the documents should be filed, which court will hear the case, which witnesses will be called, and the like are all procedural law questions. In brief, substantive law defines our legal rights and obligations; procedural law specifies what methods, or procedures, must be employed to enforce those rights and obligations. A legal assistant studies both substantive law and procedural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What does </w:t>
            </w:r>
            <w:r>
              <w:rPr>
                <w:rStyle w:val="DefaultParagraphFont"/>
                <w:rFonts w:ascii="Times New Roman" w:eastAsia="Times New Roman" w:hAnsi="Times New Roman" w:cs="Times New Roman"/>
                <w:b w:val="0"/>
                <w:bCs w:val="0"/>
                <w:i/>
                <w:iCs/>
                <w:smallCaps w:val="0"/>
                <w:color w:val="000000"/>
                <w:sz w:val="22"/>
                <w:szCs w:val="22"/>
                <w:bdr w:val="nil"/>
                <w:rtl w:val="0"/>
              </w:rPr>
              <w:t>certification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mean? What organizations or other entities offer paralegal certification programs?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Certification refers to formal recognition by a professional group or state agency that a person has met certain standards of ability specified by that group. Generally, this means passing an examination given by the organization and meeting certain requirements with respect to education and/or experience. NALA, the NFPA, the National Association of Legal Secretaries (NALS), the American Alliance of Paralegals, Inc. (AAPI), and some states offer paralegal certification programs.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some of the attributes of paralegal professionalism.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of the attributes of paralegal professionalism include the following: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Responsibility and reliability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Objectivity (putting aside personal biases or emotions that may interfere with a paralegal’s representation of a client)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Honesty and clarity about what paralegals can and cannot do (e.g., paralegals cannot give legal advice)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Ability to work calmly, quickly, and courteously under pressure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Completion of detail-oriented and accurate work, even when working under pressure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CLE requirements as they apply to the paralegal profession.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paralegal organizations require their members to complete a certain number of CLE hours per year as a condition of membership. Both NALA and the NFPA require paralegals who are certified to take CLE courses every year in order to maintain their certification status. The NFPA requires certified paralegals to complete twelve hours of continuing education every two years. California requires a minimum number of CLE hours from all persons who work as paralegals. Additionally, many employers encourage their paralegals to take CLE courses and often pay some or all of the costs involved.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Can a paralegal give legal advice? Explain.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may not give legal advice. Although paralegals often gain a great deal of knowledge in specific areas of the law, only attorneys may give legal advice. Paralegals who give legal advice risk penalties for the unauthorized practice of law (UPL), which is prohibited by the NFPA and NALA codes of ethics (and other legal sources). Whatever legal advice is given to the client either must come directly from the attorney or, if from a paralegal, must reflect exactly (or nearly exactly) what the attorney said with no modification on the paralegal’s part and must be communicated to the client as directed by the attorney.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factors that might influence the tasks of individual paralegals.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specific tasks that paralegals perform vary dramatically depending on the size of the office, the kind of law that the firm practices, and the amount of experience or expertise the paralegal has. A paralegal who works in a one-attorney office, for example, may also perform certain secretarial functions. Other tasks might range from conducting legal research and investigating the facts to photocopying documents, keying data into the computer, and answering the telephone while the secretary is out to lunch. A paralegal who works in a larger law firm usually has more support staff (secretaries, file clerks, and others) to whom the paralegal can delegate tasks. The work may also be more specialized, with a focus on only certain types of cases. A paralegal working in a law firm’s real estate department, for example, may deal only with legal matters relating to that area of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some of the ways in which paralegals can manage their time effectively?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Paralegals often work on many cases at once. To be responsive to job requirements and to meet the needs of clients, paralegals should set aside a little time each day to review the demands on their time. They should think about what must be done that day as well as what must be completed over time to meet deadlines. They should make a list of what they need to accomplish; the list might be built into their calendaring software. Each morning, they should reevaluate what they got done the day before. If work was not completed, they should think about why. When working on multiple cases, it is critical to understand what must be accomplished on each case so that one deadline does not “sneak up” while the paralegal is paying attention to another.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guidelines that a paralegal should follow when proofreading legal documents.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proofread legal documents, a paralegal: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Should not assume that one proofreading will be sufficient to catch all problems or errors that the document may contain.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Should read through the document again to make sure that the style and formatting elements are consistent throughout.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Should print out the document, and go through the contents line by line to make sure that all required or relevant information is included.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Should read through the document again, word for word, to ensure that it is free of grammatical errors, misspelled words, and typos.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steps a paralegal should take in preparing for and conducting a client interview.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1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prepare for and conduct a client interview, a paralegal should: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Plan the interview in advance.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Print out forms and checklists to use during the interview.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Introduce himself or herself as a paralegal or legal assistant.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Explain the purpose of the interview to the client.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Communicate questions precisely.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Listen carefully and be supportive, as necessary.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Summarize the client’s major concerns.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Give the client a “time line” for what will happen next in the legal proceedings.</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1--Today’s Professional Paralegal</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1--Today’s Professional Paralegal</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