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Ravi is unable to choose the right career path after completing his college education. He plans to visit a psychologist who might help him find the right career. In this scenario, Ravi is most likely to visit a human factors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Structuralists emphasized the tendency to organize perceptions into wholes and to integrate separate stimuli into meaningful patterns.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 is the name of the theory of personality developed by Sigmund Freud but not the method of psychotherapy he had developed.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Erik Erikson focused more on unconscious processes and less on conscious choice and self-direction.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Social–cognitive theorists grant cognition a key role in studying and explaining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structuralists, Gestalt psychologists claimed that one cannot explain human perceptions, emotions, or thought processes in terms of basic units.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the presence of dependent variables does not depend on the independent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1940s and 1950s, psychodynamic theory dominated the practice of psychotherapy.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structuralists, maladaptive behavior patterns tend to drop out, and only the fittest behavior patterns survive.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ethical guidelines of the American Psychological Association, animals cannot be harmed under any circumstance while conducting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psychological researches, debriefing is the process of explaining the purposes and methods of a completed procedure to a participant.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case studies are clinical; that is, they are descriptions of a person's psychological problems and how a psychologist treated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stratified sample, each member of a population has an equal chance of being selected to participate.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study conducted to test the effect of a medicine, one group of participants is given the medicine while another group is not. The latter would be considered an experimental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psychologists are concerned with the nature and causes of individuals' thoughts, feelings, and behavior in social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Paulina is a kindergarten teacher. Every time one of her students answers correctly during her alphabet classes, she uses phrases like "Well done" and "Keep it up." Her behavior exemplifies reinforcement.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are subject to inaccuracies.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Structuralists tended to ask, "How do behavior and mental processes help people adapt to the requirements of their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 psychologists study those things we refer to as the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As opposed to a dependent variable, an independent variable is manipulated by the experimenters so that its effects may be determined.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specialize in basic processes such as the nervous system, sensation and perception, learning and memory, thought, motivation, and emotion.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experimental method of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experimental method of research, participants in control groups obtain the treatment being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 fails to answer questions about 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experimental method of research, participants in experimental groups do not obtain the treatment being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 allows psychologists to control the experiences of participants and draw conclusions about cause and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primarily focuses on the relationships between people and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15 percent of a university comprises Asian-American students, a sample for a study was chosen in such way that it, too, consisted of 15 percent Asian-Americans. This kind of sample would be an example of a__________.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stratified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defining characteristic of biologically oriented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self-awareness, experience, and choice permit us to invent ourselves and our ways of relating to the world as we progress through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study the influences of ethnicity, gender, culture, and socioeconomic status on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investigate the ways we perceive and mentally represent the world, remember the past, plan for the future, solve problems, form judgments, make decisions, and use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study the role of heredity in behavior and mental processes such as psychological disorders, criminal behavior, and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the different types of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psychologists deal exclusively with clients who suffer from serious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 help clients resolve problems and change self-defeating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 psychologists focus on planning instructional methods for a school system rather than on individual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psychologists apply psychology to the criminal justice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was a founder of the school of functionalism.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Kurt Koffka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measured results, or outcomes, in an experiment are called__________.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volunteer biases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coefficients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stratified samples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drawback of case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Interviewers may influence participants to give responses that suit their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are not descriptive and hence do not offer substantial information about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Interviewers are required to disclose personal information about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do not collect information about small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Ned is feeling stressed because of his workload in office. He is also experiencing insomnia with rapid weight loss. Ned's condition is an example of a__________correlation.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horizontal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Carl is conducting a study to determine the effects of the new technology-assisted learning methods among students. As part of this study, he has selected a group of university students, male and female, in the age group of 18 to 24 years. These students have been using the new methods of learning. In terms of research methodology, this group best describes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Aristotle's contribution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held that people's behavior should be analyzed subjectively and not objectively.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suggested that one could think of behavior in terms of a body and a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argued that human behavior is subject to rules and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pointed out that people's behavior is solely influenced by external stimulation.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Brandon is a psychologist who is studying the relationship between heredity and mood disorders. He strongly believes that behavior and mental processes have a connection with the brain, hormones, heredity, and evolution. Brandon's beliefs are most consistent with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humanistic–existential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social–cognitive theorists.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people are typically good and are predisposed to exhibit ethical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note that people engage in intentional learning by observing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define psychology as the scientific study of behavior, not of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human social behavior is solely based on hereditary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proposed by functionalists?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can be broken down into objective sensations and subjective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observations of human behavior in the laboratory cannot supplement 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behavior patterns are learned and maintained.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lives are governed by unconscious ideas and impulses that originate in childhood conflicts.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 used__________to try to discover the basic elements of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existentialism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Famous neoanalysts such as Karen Horney and Erik Erikson differ from earlier psychodynamic practitioners in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emphasized on environmental influences and the learning of habits through repetition.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focused less on unconscious processes and more on conscious choice and self-direction.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focused on the evolution of behavior in order to understand the human psyche.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believed that people perceive separate pieces of information as integrated wholes.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different from clinical psychologists in that their clients typically have adjustment problems, such as trouble making academic or vocational decisions or making friends in college, but not serious psychological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Julie's research work requires her to interview a sample of 200 people within two months. She needs to gather data about the sample group's attitude toward certain situations through a questionnaire, but she has limited time to gather the information. Which of the following methods should Julie use to gather the required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survey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placebo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experimental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William James's contribution to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argued that the stream of consciousness was fluid and continuous.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theorized that experience can be broken down into objective sensations and subjective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pointed out that people were social creatures who influenced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organisms learn to behave only through reinforcement.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Gestalt psychology, learning, especially problem solving, is accomplished primarily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reinforcement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industrial psychologists focus on the relationships between people and work,__________study the behavior of people in workplaces such as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defining feature of psychoanalysis?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emphasis on unconscious ideas and impulses that originate in childhood conflicts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division of conscious experience into objective sensations and subjective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focus on only observable behaviors that originate in childhood conflicts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emphasis on the human capacity for self-actualization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Social–cognitive theorists: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 that people can modify and create their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primarily emphasize environmental influences and the learning of habits through repetition.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primarily emphasize environmental influences and the learning of habits through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 that people cannot engage in intentional 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following the scientific method, psychologists usually begin a study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research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calculating correlations.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modifying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complete group of interest to researchers, from which a sample is drawn for an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stratified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construction of a factory near Valley Mont Elementary School adversely affected the concentration of the students in the school. In order to help the students cope with this problem, the principal of the school invited a(n) _____ who was experienced in dealing with humans and their interactions with their surroundings.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B. F. Skinner's contribution to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organisms learn to behave in certain ways because they have been reinforced for doing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focused on the relation between conscious experience and behavior in shaping the human psyche.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used introspection to try to discover the basic elements of experience that influenced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stated that psychology should be defined as the study of behavior and mental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of__________is that by distributing questionnaires and analyzing answers with a computer, psychologists can study many thousands of people at a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simulation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psychologists believe that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take place only through positive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very responsive and mechanical.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based only on overt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active and purposeful.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Erik works as a counselor. He strongly believes in an individual's capacity for self-fulfillment, self-awareness, and decision making. He follows the principle that people are responsible for choosing their conduct. Erik's beliefs best exemplify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humanistic–existential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functionalism.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 focus solely on learning observable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 was the founder of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 stresses that the stream of consciousness is not continuous.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 focus on behavior as well as the mind or consciousness.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particularly concerned with issues such as anxiety, aggression, and gender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neoanalyst among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Erik Erikson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has trouble adjusting with the new students in his classroom. He does not have any serious psychological disorders but has trouble making new friends. A(n) _____ would most likely be consulted to help the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biological perspective of psychology,__________interact with inherited factors to determine specific behavior and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goals set by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dreams experienced by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American Psychological Association's Handbooks of Ethics in Psychology, psychologists may use deception in their experiments: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participants are debriefed afterward.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believe the individuals might not be willing to participate.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when the names of participants are kept anonymous.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collect stratified samples.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clinical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study ways to encourage people to recycle and to preserve bastions of wilderness.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evaluate problems such as anxiety and depression through interviews and psychological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deal with clients who have minor adjustment problems but not with clients who have serious psychological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deal with legal matters such as whether a defendant was sane when committing a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Erica is part of a research group that is studying a group of software executives. She is trying to determine the relationship between workplace stress and cancer. As part of the same study, she also advises her subjects on ways to counter workplace stress. Erica is most likely a__________.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a practicing psychologist who assesses the mental status of people charged with crimes and shares her findings with the courts. Jane is most likely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similarity did Wilhelm Wundt share with Aristotle?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used introspection to try to discover the basic elements of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saw the mind as a natural event that could be studied scientifically, like light and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believed that physical events were not related to psychological sensation and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agreed on the relation between the unconscious mind and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forensic psychologists.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deal with legal matters and evaluate eyewitness testimonies.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employed by school systems to identify and assist students who have problems that interfere with learning.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attempt to facilitate learning, but they usually focus on course planning and instructional methods for a school system rather than on individual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treat offenders with minor anxiety problems but not offenders with serious psychological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With__________, psychologists and other scientists can observe behavior where it happens, or "in the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introspective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applied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categorized as research for its own sake.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designed to find solutions to specific personal or social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no immediate application to personal or social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broad and nonspecific in its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association among variables is known as__________.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volunteer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defined as a way of evaluating the claims and comments of other people that involves skepticism and examination of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deliberate looking into one's own cognitive processes to examine one's thoughts and feelings is termed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goal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establish behavioral and moral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explain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change social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seek ways to make people do their religious bidding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Sujay is conducting a research on a group of factory machinists as part of a study on workplace stress and heart disease. Before conducting his study, he explains the objective of the study to the subjects and tells them what they would need to do. He gives them the opportunity to choose if they want to participate or not. In other words, Sujay is seeking__________.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placebo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 exclusion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with a__________perspective are most likely to focus on the evolution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Amelia is a general physician. One of her patients claimed to be suffering from constant stomach aches. After running some tests, Amelia concludes that the patient is not suffering from any medical disorder. However, the patient insisted that she has stomach cancer. The patient was then made to participate in an experiment where she was given sugar pills and was told that it was a new medicine for treating cancer. Some other participants in the experiment were also given sugar pills. This best exemplifies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volunteer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placebo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nocebo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behaviorism?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Behaviorists define psychology as the scientific study of behavior, not of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emphasizes the role of the unconscious mind over conscious actions and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holds that the mind functions by combining the objective and subjective elements of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explains the relationship between the brain, hormones, evolution, heredity, and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perspective works on the assumption that thoughts, fantasies, and dreams—and the inborn or instinctive behavior patterns of various species—are made possible by the nervous system and especially by the brain.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humanistic–existential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Sean believes that many of our unconscious ideas and impulses stem from our childhood conflicts. Based on his beliefs, it can be said that Sean is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were the first to believe that the mind functions by combining objective and subjective elements of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with a__________perspective are most likely to investigate the ways we perceive and mentally represent the world, how we learn, remember the past, plan for the future, solve problems, form judgments, make decisions, and use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humanistic–existential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Raoul is one of the best football players in Newborn Warriors. However, his stamina has been reducing and he has been unable to sustain an entire game due to his habit of smoking cigarettes. In order to improve his performance, Raoul is most likely to consult a__________.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__________stresses people's capacities for self-fulfillment and the central roles of consciousness, self-awareness, and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factor emphasized by the sociocultural perspective in understanding behavior and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culturally defined concepts of masculinity and femininity.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Sexuality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with a(n) _____ perspective primarily venture into the realm of mental processes such as sensation and perception, memory, intelligence, language, thought, and problem solving to understand human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the scientific study of behavior and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__________has been characterized as research for its own sake.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principle of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being skeptical.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critical thinking over research ethics if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Oversimplify problems if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Insist on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credited with establishing the first psychological laboratory in Leipzig, Germany.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Gustav Theodor Fechner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__________showed that people tend to perceive separate pieces of information as integrated wholes depending on the contexts in which they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Gestalt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a strict set of guidelines that psychologists have to adhere to when conducting research on human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of research typically begins by testing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using the scientific method of research always confuse correlations—or associations—between research findings with 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are guided by principles of critical thinking as they try to draw conclusions from research evidence collected through the scientific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behaviorism, observable behaviors are considered public behaviors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highlight the relationship between behavior and reinforcement and show that people influence one another's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help patients gain insight into their conflicts through self-observations.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be measured easily and different observers would agree about their existence and features.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exhibit human perceptions, emotions, and thought processes as an organized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psychoanalysis?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founded by 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believes that observable behavior can be changed only through 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primarily breaks conscious experience down into objective sensations and subjective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aims to help patients find socially acceptable ways of expressing wishes and gratifying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expresses the strength and direction (positive or negative) of the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non-varying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functionalism?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shows that learning is accomplished only through mechanical repetition.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breaks down experience into objective sensations and subjective feelings.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looks at how habits help one cope with common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considers observable behavior to be a result of positive reinforcement and not negative reinforcement.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Gustav Theodor Fechner, in his book Elements of Psychophysics, showed: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conscious experience can be broken down into objective sensations and mental images.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people are social creatures who influence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maladaptive behavior patterns tend to drop out and only the fittest behavior patterns survive.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physical events are related to psychological sensation and perception.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__________primarily study the changes—physical, cognitive, social, and emotional—that occur throughout the life span.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 participant's agreement to participate in research after receiving information about the purposes of the study and the nature of the treatments is referred to as__________.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volunteer bias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Structuralists tended to ask, "What are the pieces that make up thinking and experience?" In contrast,__________tended to ask, "How do behavior and mental processes help people adapt to the requirements of their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Sofia does not like eating vegetables. To ensure that she eats vegetables, her mother offers her an extra helping of dessert every time Sofia finishes her vegetables. In the context of behaviorism, this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catharsis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scientific method, a research question may be studied as a question or reworded as a__________.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stratified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An error in research reflecting the prospect that people who offer to participate in research studies differ systematically from people who do not is known as__________.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volunteer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the school of psychology that argues that the mind consists of three basic elements— sensations, feelings, and images—that combine to form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Existentialism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propose reasons for relationships among events and allow us to derive explanations and predictions.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Habits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perspective is grounded in the work of Carl Rogers and Abraham Maslow.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humanistic–existential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__________may treat psychologically ill offenders, consult with attorneys on matters such as picking a jury, and analyze offenders' behavior and mental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humanistic–existential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exclusively on unconscious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completely rejects the cognitive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views people as free to choose and as being responsible for choosing their own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assumes that the inborn behavior patterns of various species are made possible by the brain and cannot be adapted.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Caroline is a psychologist who studies how stress induces ailments such as heart problems and headaches. Some of her clients are smokers, and she is helping them quit smoking. She also suggests lifestyle changes to her clients to help them reduce and cope with stress. Caroline can best be described as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patient insists on having a medical cure but a physician does not believe that medicine is necessary, the physician may prescribe sugar pills. Such fake pills are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analgesics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noceboes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placebos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antidepressants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source of bias that may occur in research findings when participants are allowed to choose for themselves a certain treatment in a scientific study is called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sampling error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On his first day as a school psychologist, Daniel took a trip to the school ground and quietly sat in the corner watching the children play. He noticed several patterns in the way children behaved with each other, especially when they were playing games. Daniel is most likely using the method of__________.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survey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B. F. Skinner proposed: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of 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organisms learn to behave in certain ways because their behavior has a positive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organisms behave in certain ways because of inherited traits and not acquired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basic theories of 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What Is Psychology?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What Is Psychology?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