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F2190A3" w14:textId="39B33E34" w:rsidR="00BC70B6" w:rsidRPr="00021DCB" w:rsidRDefault="00BC70B6"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are records of increases and decreases in individual financial statement items.</w:t>
      </w:r>
    </w:p>
    <w:p w14:paraId="75B69D58" w14:textId="059C445A" w:rsidR="00BC70B6" w:rsidRPr="008C03CF" w:rsidRDefault="00BC70B6"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79BF3AF7" w14:textId="72E4BE0B" w:rsidR="00BC70B6" w:rsidRPr="008C03CF" w:rsidRDefault="00BC70B6"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38461BA1" w14:textId="77777777" w:rsidR="00BC70B6" w:rsidRDefault="00BC70B6" w:rsidP="00021DCB">
      <w:pPr>
        <w:tabs>
          <w:tab w:val="left" w:pos="3600"/>
        </w:tabs>
        <w:ind w:left="576"/>
        <w:rPr>
          <w:rFonts w:ascii="Times New Roman" w:hAnsi="Times New Roman" w:cs="Times New Roman"/>
          <w:sz w:val="22"/>
          <w:szCs w:val="22"/>
        </w:rPr>
      </w:pPr>
    </w:p>
    <w:p w14:paraId="5DC6076C" w14:textId="77777777" w:rsidR="009956F9" w:rsidRPr="00021DCB" w:rsidRDefault="009956F9" w:rsidP="00021DCB">
      <w:pPr>
        <w:tabs>
          <w:tab w:val="left" w:pos="3600"/>
        </w:tabs>
        <w:ind w:left="576"/>
        <w:rPr>
          <w:rFonts w:ascii="Times New Roman" w:hAnsi="Times New Roman" w:cs="Times New Roman"/>
          <w:vanish/>
          <w:sz w:val="22"/>
          <w:szCs w:val="22"/>
        </w:rPr>
      </w:pPr>
    </w:p>
    <w:p w14:paraId="749EB9BD" w14:textId="55CD34E6" w:rsidR="00BC70B6" w:rsidRPr="00021DCB" w:rsidRDefault="00BC70B6"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True</w:t>
      </w:r>
    </w:p>
    <w:p w14:paraId="15BE0775" w14:textId="77777777" w:rsidR="009F367E" w:rsidRDefault="00BC70B6"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9F367E">
        <w:rPr>
          <w:rFonts w:ascii="Times New Roman" w:eastAsia="Times New Roman" w:hAnsi="Times New Roman" w:cs="Times New Roman"/>
          <w:color w:val="000000"/>
          <w:sz w:val="22"/>
          <w:szCs w:val="22"/>
        </w:rPr>
        <w:t>Easy</w:t>
      </w:r>
    </w:p>
    <w:p w14:paraId="08488817" w14:textId="097C2F48" w:rsidR="00BC70B6" w:rsidRPr="00021DCB" w:rsidRDefault="009F367E"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BC70B6" w:rsidRPr="00021DCB">
        <w:rPr>
          <w:rFonts w:ascii="Times New Roman" w:eastAsia="Times New Roman" w:hAnsi="Times New Roman" w:cs="Times New Roman"/>
          <w:color w:val="000000"/>
          <w:sz w:val="22"/>
          <w:szCs w:val="22"/>
        </w:rPr>
        <w:t>Bloom's: Remembering</w:t>
      </w:r>
    </w:p>
    <w:p w14:paraId="61999AB8" w14:textId="6713BFA9" w:rsidR="00BC70B6" w:rsidRPr="00021DCB" w:rsidRDefault="00BC70B6"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1FC31BCC" w14:textId="6672A0DD" w:rsidR="009F367E" w:rsidRDefault="00BC70B6"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xml:space="preserve">ACCT.ACBSP.APC.01 </w:t>
      </w:r>
      <w:r w:rsidR="009F367E">
        <w:rPr>
          <w:rFonts w:ascii="Times New Roman" w:eastAsia="Times New Roman" w:hAnsi="Times New Roman" w:cs="Times New Roman"/>
          <w:color w:val="000000"/>
          <w:sz w:val="22"/>
          <w:szCs w:val="22"/>
        </w:rPr>
        <w:t>–</w:t>
      </w:r>
      <w:r w:rsidRPr="00021DCB">
        <w:rPr>
          <w:rFonts w:ascii="Times New Roman" w:eastAsia="Times New Roman" w:hAnsi="Times New Roman" w:cs="Times New Roman"/>
          <w:color w:val="000000"/>
          <w:sz w:val="22"/>
          <w:szCs w:val="22"/>
        </w:rPr>
        <w:t xml:space="preserve"> Purp</w:t>
      </w:r>
      <w:r w:rsidR="009F367E">
        <w:rPr>
          <w:rFonts w:ascii="Times New Roman" w:eastAsia="Times New Roman" w:hAnsi="Times New Roman" w:cs="Times New Roman"/>
          <w:color w:val="000000"/>
          <w:sz w:val="22"/>
          <w:szCs w:val="22"/>
        </w:rPr>
        <w:t>ose</w:t>
      </w:r>
    </w:p>
    <w:p w14:paraId="43AAA60F" w14:textId="74B07B29" w:rsidR="009F367E" w:rsidRDefault="009F367E"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ACCT.ACBSP.APC.02 – GAAP</w:t>
      </w:r>
    </w:p>
    <w:p w14:paraId="6D526C65" w14:textId="7C045CB7" w:rsidR="009F367E" w:rsidRDefault="009F367E"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5CD15FCE" w14:textId="4E65E306" w:rsidR="00BC70B6" w:rsidRPr="00021DCB" w:rsidRDefault="009F367E"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BC70B6" w:rsidRPr="00021DCB">
        <w:rPr>
          <w:rFonts w:ascii="Times New Roman" w:eastAsia="Times New Roman" w:hAnsi="Times New Roman" w:cs="Times New Roman"/>
          <w:color w:val="000000"/>
          <w:sz w:val="22"/>
          <w:szCs w:val="22"/>
        </w:rPr>
        <w:t>BUSPROG: Analytic</w:t>
      </w:r>
    </w:p>
    <w:p w14:paraId="27776382" w14:textId="77777777" w:rsidR="001D53AA" w:rsidRPr="00021DCB" w:rsidRDefault="001D53AA" w:rsidP="00021DCB">
      <w:pPr>
        <w:tabs>
          <w:tab w:val="left" w:pos="3600"/>
        </w:tabs>
        <w:ind w:left="576"/>
        <w:rPr>
          <w:rFonts w:ascii="Times New Roman" w:hAnsi="Times New Roman" w:cs="Times New Roman"/>
          <w:sz w:val="22"/>
          <w:szCs w:val="22"/>
        </w:rPr>
      </w:pPr>
    </w:p>
    <w:p w14:paraId="279C885E" w14:textId="69891344"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 chart of accounts is a listing of accounts that make up the journal.</w:t>
      </w:r>
    </w:p>
    <w:p w14:paraId="3B2852BE" w14:textId="724AAC03"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14FB1FA3" w14:textId="070F8201"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00F9772D" w14:textId="77777777" w:rsidR="00CF27F2" w:rsidRDefault="00CF27F2" w:rsidP="00021DCB">
      <w:pPr>
        <w:tabs>
          <w:tab w:val="left" w:pos="3600"/>
        </w:tabs>
        <w:ind w:left="576"/>
        <w:rPr>
          <w:rFonts w:ascii="Times New Roman" w:hAnsi="Times New Roman" w:cs="Times New Roman"/>
          <w:sz w:val="22"/>
          <w:szCs w:val="22"/>
        </w:rPr>
      </w:pPr>
    </w:p>
    <w:p w14:paraId="11179EDE" w14:textId="77777777" w:rsidR="009956F9" w:rsidRPr="00021DCB" w:rsidRDefault="009956F9" w:rsidP="00021DCB">
      <w:pPr>
        <w:tabs>
          <w:tab w:val="left" w:pos="3600"/>
        </w:tabs>
        <w:ind w:left="576"/>
        <w:rPr>
          <w:rFonts w:ascii="Times New Roman" w:hAnsi="Times New Roman" w:cs="Times New Roman"/>
          <w:vanish/>
          <w:sz w:val="22"/>
          <w:szCs w:val="22"/>
        </w:rPr>
      </w:pPr>
    </w:p>
    <w:p w14:paraId="7D5DAD58" w14:textId="5E51DE35"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False</w:t>
      </w:r>
    </w:p>
    <w:p w14:paraId="1C4DD610" w14:textId="77777777" w:rsidR="009F367E"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9F367E">
        <w:rPr>
          <w:rFonts w:ascii="Times New Roman" w:eastAsia="Times New Roman" w:hAnsi="Times New Roman" w:cs="Times New Roman"/>
          <w:color w:val="000000"/>
          <w:sz w:val="22"/>
          <w:szCs w:val="22"/>
        </w:rPr>
        <w:t>Easy</w:t>
      </w:r>
    </w:p>
    <w:p w14:paraId="0DD00B6C" w14:textId="070907B2" w:rsidR="00CF27F2" w:rsidRPr="00021DCB" w:rsidRDefault="009F367E"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0152F665" w14:textId="30DE9DB7"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3C59F94C" w14:textId="3418A47B" w:rsidR="009F367E"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9F367E">
        <w:rPr>
          <w:rFonts w:ascii="Times New Roman" w:eastAsia="Times New Roman" w:hAnsi="Times New Roman" w:cs="Times New Roman"/>
          <w:color w:val="000000"/>
          <w:sz w:val="22"/>
          <w:szCs w:val="22"/>
        </w:rPr>
        <w:t>ACCT.ACBSP.APC.01 – Purpose</w:t>
      </w:r>
    </w:p>
    <w:p w14:paraId="0204E5E7" w14:textId="3B4DD631" w:rsidR="009F367E" w:rsidRDefault="009F367E"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ACCT.ACBSP.APC.02 – GAAP</w:t>
      </w:r>
    </w:p>
    <w:p w14:paraId="4BACA6E7" w14:textId="53E00E7B" w:rsidR="009F367E" w:rsidRDefault="009F367E"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66C33118" w14:textId="5598693D" w:rsidR="00CF27F2" w:rsidRPr="00021DCB" w:rsidRDefault="009F367E"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700C7E6B" w14:textId="77777777" w:rsidR="001D53AA" w:rsidRPr="00021DCB" w:rsidRDefault="001D53AA" w:rsidP="00021DCB">
      <w:pPr>
        <w:tabs>
          <w:tab w:val="left" w:pos="3600"/>
        </w:tabs>
        <w:ind w:left="576"/>
        <w:rPr>
          <w:rFonts w:ascii="Times New Roman" w:hAnsi="Times New Roman" w:cs="Times New Roman"/>
          <w:sz w:val="22"/>
          <w:szCs w:val="22"/>
        </w:rPr>
      </w:pPr>
    </w:p>
    <w:p w14:paraId="5065F547" w14:textId="07C29B50"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chart of accounts should be the same for each business.</w:t>
      </w:r>
    </w:p>
    <w:p w14:paraId="727F782F" w14:textId="2617CFFA"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1F32A9A6" w14:textId="2D43903A"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75A30178" w14:textId="77777777" w:rsidR="00CF27F2" w:rsidRDefault="00CF27F2" w:rsidP="00021DCB">
      <w:pPr>
        <w:tabs>
          <w:tab w:val="left" w:pos="3600"/>
        </w:tabs>
        <w:ind w:left="576"/>
        <w:rPr>
          <w:rFonts w:ascii="Times New Roman" w:hAnsi="Times New Roman" w:cs="Times New Roman"/>
          <w:sz w:val="22"/>
          <w:szCs w:val="22"/>
        </w:rPr>
      </w:pPr>
    </w:p>
    <w:p w14:paraId="52365BF3" w14:textId="77777777" w:rsidR="009956F9" w:rsidRPr="00021DCB" w:rsidRDefault="009956F9" w:rsidP="00021DCB">
      <w:pPr>
        <w:tabs>
          <w:tab w:val="left" w:pos="3600"/>
        </w:tabs>
        <w:ind w:left="576"/>
        <w:rPr>
          <w:rFonts w:ascii="Times New Roman" w:hAnsi="Times New Roman" w:cs="Times New Roman"/>
          <w:vanish/>
          <w:sz w:val="22"/>
          <w:szCs w:val="22"/>
        </w:rPr>
      </w:pPr>
    </w:p>
    <w:p w14:paraId="097C5354" w14:textId="4943314F"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False</w:t>
      </w:r>
    </w:p>
    <w:p w14:paraId="458ED873" w14:textId="77777777" w:rsidR="009F367E"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9F367E">
        <w:rPr>
          <w:rFonts w:ascii="Times New Roman" w:eastAsia="Times New Roman" w:hAnsi="Times New Roman" w:cs="Times New Roman"/>
          <w:color w:val="000000"/>
          <w:sz w:val="22"/>
          <w:szCs w:val="22"/>
        </w:rPr>
        <w:t>Moderate</w:t>
      </w:r>
    </w:p>
    <w:p w14:paraId="01958560" w14:textId="2759B1DD" w:rsidR="00CF27F2" w:rsidRPr="00021DCB" w:rsidRDefault="009F367E"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602A6EC4" w14:textId="7A5505BE"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6E4E2491" w14:textId="77777777" w:rsidR="009F367E"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9F367E">
        <w:rPr>
          <w:rFonts w:ascii="Times New Roman" w:eastAsia="Times New Roman" w:hAnsi="Times New Roman" w:cs="Times New Roman"/>
          <w:color w:val="000000"/>
          <w:sz w:val="22"/>
          <w:szCs w:val="22"/>
        </w:rPr>
        <w:t>ACCT.ACBSP.APC.02 - GAAP</w:t>
      </w:r>
      <w:r w:rsidR="009F367E">
        <w:rPr>
          <w:rFonts w:ascii="Times New Roman" w:eastAsia="Times New Roman" w:hAnsi="Times New Roman" w:cs="Times New Roman"/>
          <w:color w:val="000000"/>
          <w:sz w:val="22"/>
          <w:szCs w:val="22"/>
        </w:rPr>
        <w:tab/>
      </w:r>
    </w:p>
    <w:p w14:paraId="76925476" w14:textId="77777777" w:rsidR="009F367E" w:rsidRDefault="009F367E"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w:t>
      </w:r>
      <w:r>
        <w:rPr>
          <w:rFonts w:ascii="Times New Roman" w:eastAsia="Times New Roman" w:hAnsi="Times New Roman" w:cs="Times New Roman"/>
          <w:color w:val="000000"/>
          <w:sz w:val="22"/>
          <w:szCs w:val="22"/>
        </w:rPr>
        <w:t>T.ACBSP.APC.03 - Business Forms</w:t>
      </w:r>
    </w:p>
    <w:p w14:paraId="4E98D57A" w14:textId="616DCAB9" w:rsidR="009F367E" w:rsidRDefault="009F367E"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56E84C90" w14:textId="4C06FF29" w:rsidR="00CF27F2" w:rsidRPr="00021DCB" w:rsidRDefault="009F367E"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000B0CC8" w14:textId="77777777" w:rsidR="001D53AA" w:rsidRPr="00021DCB" w:rsidRDefault="001D53AA" w:rsidP="008C03CF">
      <w:pPr>
        <w:tabs>
          <w:tab w:val="left" w:pos="3600"/>
        </w:tabs>
        <w:rPr>
          <w:rFonts w:ascii="Times New Roman" w:hAnsi="Times New Roman" w:cs="Times New Roman"/>
          <w:sz w:val="22"/>
          <w:szCs w:val="22"/>
        </w:rPr>
      </w:pPr>
    </w:p>
    <w:p w14:paraId="22645994" w14:textId="08E8E3AB"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payable are accounts that you expect will be paid to you.</w:t>
      </w:r>
    </w:p>
    <w:p w14:paraId="7ECD36B0" w14:textId="318FA69A"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21B7F96C" w14:textId="2B02D595"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29E864E6" w14:textId="77777777" w:rsidR="00CF27F2" w:rsidRDefault="00CF27F2" w:rsidP="00021DCB">
      <w:pPr>
        <w:tabs>
          <w:tab w:val="left" w:pos="3600"/>
        </w:tabs>
        <w:ind w:left="576"/>
        <w:rPr>
          <w:rFonts w:ascii="Times New Roman" w:hAnsi="Times New Roman" w:cs="Times New Roman"/>
          <w:sz w:val="22"/>
          <w:szCs w:val="22"/>
        </w:rPr>
      </w:pPr>
    </w:p>
    <w:p w14:paraId="0A72670D" w14:textId="77777777" w:rsidR="009956F9" w:rsidRPr="00021DCB" w:rsidRDefault="009956F9" w:rsidP="00021DCB">
      <w:pPr>
        <w:tabs>
          <w:tab w:val="left" w:pos="3600"/>
        </w:tabs>
        <w:ind w:left="576"/>
        <w:rPr>
          <w:rFonts w:ascii="Times New Roman" w:hAnsi="Times New Roman" w:cs="Times New Roman"/>
          <w:vanish/>
          <w:sz w:val="22"/>
          <w:szCs w:val="22"/>
        </w:rPr>
      </w:pPr>
    </w:p>
    <w:p w14:paraId="53739C07" w14:textId="5A9A5D4E"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False</w:t>
      </w:r>
    </w:p>
    <w:p w14:paraId="614AA689" w14:textId="77777777" w:rsidR="009F367E"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9F367E">
        <w:rPr>
          <w:rFonts w:ascii="Times New Roman" w:eastAsia="Times New Roman" w:hAnsi="Times New Roman" w:cs="Times New Roman"/>
          <w:color w:val="000000"/>
          <w:sz w:val="22"/>
          <w:szCs w:val="22"/>
        </w:rPr>
        <w:t>Moderate</w:t>
      </w:r>
    </w:p>
    <w:p w14:paraId="15359588" w14:textId="44EBC44F" w:rsidR="00CF27F2" w:rsidRPr="00021DCB" w:rsidRDefault="009F367E"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43B645D8" w14:textId="13C6B059"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06C80B46" w14:textId="546FEFB7" w:rsidR="009F367E"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9F367E">
        <w:rPr>
          <w:rFonts w:ascii="Times New Roman" w:eastAsia="Times New Roman" w:hAnsi="Times New Roman" w:cs="Times New Roman"/>
          <w:color w:val="000000"/>
          <w:sz w:val="22"/>
          <w:szCs w:val="22"/>
        </w:rPr>
        <w:t>ACCT.ACBSP.APC.02 – GAAP</w:t>
      </w:r>
    </w:p>
    <w:p w14:paraId="542217A6" w14:textId="77777777" w:rsidR="009F367E" w:rsidRDefault="009F367E"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w:t>
      </w:r>
      <w:r>
        <w:rPr>
          <w:rFonts w:ascii="Times New Roman" w:eastAsia="Times New Roman" w:hAnsi="Times New Roman" w:cs="Times New Roman"/>
          <w:color w:val="000000"/>
          <w:sz w:val="22"/>
          <w:szCs w:val="22"/>
        </w:rPr>
        <w:t>ACBSP.APC.04 - Cash vs. Accrual</w:t>
      </w:r>
    </w:p>
    <w:p w14:paraId="074AF050" w14:textId="313095ED" w:rsidR="009F367E" w:rsidRDefault="009F367E"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42A2353A" w14:textId="2FF464A3" w:rsidR="00CF27F2" w:rsidRPr="00021DCB" w:rsidRDefault="009F367E"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325DA120" w14:textId="4CFB0458" w:rsidR="001D53AA" w:rsidRPr="00021DCB" w:rsidRDefault="009956F9" w:rsidP="009956F9">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1792F43D" w14:textId="7B918E25"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Consuming goods and services in the process of generating revenues results in expenses.</w:t>
      </w:r>
    </w:p>
    <w:p w14:paraId="7BB08081" w14:textId="771CE8C4"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3D3EC57B" w14:textId="6F6B1618"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2C2AD9D3" w14:textId="77777777" w:rsidR="00CF27F2" w:rsidRDefault="00CF27F2" w:rsidP="00021DCB">
      <w:pPr>
        <w:tabs>
          <w:tab w:val="left" w:pos="3600"/>
        </w:tabs>
        <w:ind w:left="576"/>
        <w:rPr>
          <w:rFonts w:ascii="Times New Roman" w:hAnsi="Times New Roman" w:cs="Times New Roman"/>
          <w:sz w:val="22"/>
          <w:szCs w:val="22"/>
        </w:rPr>
      </w:pPr>
    </w:p>
    <w:p w14:paraId="54E274E4" w14:textId="77777777" w:rsidR="009956F9" w:rsidRPr="00021DCB" w:rsidRDefault="009956F9" w:rsidP="00021DCB">
      <w:pPr>
        <w:tabs>
          <w:tab w:val="left" w:pos="3600"/>
        </w:tabs>
        <w:ind w:left="576"/>
        <w:rPr>
          <w:rFonts w:ascii="Times New Roman" w:hAnsi="Times New Roman" w:cs="Times New Roman"/>
          <w:vanish/>
          <w:sz w:val="22"/>
          <w:szCs w:val="22"/>
        </w:rPr>
      </w:pPr>
    </w:p>
    <w:p w14:paraId="02F33AD7" w14:textId="35CBBE02"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True</w:t>
      </w:r>
    </w:p>
    <w:p w14:paraId="310837B1" w14:textId="77777777" w:rsidR="009F367E"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9F367E">
        <w:rPr>
          <w:rFonts w:ascii="Times New Roman" w:eastAsia="Times New Roman" w:hAnsi="Times New Roman" w:cs="Times New Roman"/>
          <w:color w:val="000000"/>
          <w:sz w:val="22"/>
          <w:szCs w:val="22"/>
        </w:rPr>
        <w:t>Easy</w:t>
      </w:r>
    </w:p>
    <w:p w14:paraId="4824ECA6" w14:textId="657B361E" w:rsidR="00CF27F2" w:rsidRPr="00021DCB" w:rsidRDefault="009F367E"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4B976C08" w14:textId="3F8C58B3"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7312F777" w14:textId="31D454DE" w:rsidR="009F367E"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w:t>
      </w:r>
      <w:r w:rsidR="009F367E">
        <w:rPr>
          <w:rFonts w:ascii="Times New Roman" w:eastAsia="Times New Roman" w:hAnsi="Times New Roman" w:cs="Times New Roman"/>
          <w:color w:val="000000"/>
          <w:sz w:val="22"/>
          <w:szCs w:val="22"/>
        </w:rPr>
        <w:t>CBSP.APC.02 – GAAP</w:t>
      </w:r>
    </w:p>
    <w:p w14:paraId="461152D2" w14:textId="77777777" w:rsidR="009F367E" w:rsidRDefault="009F367E"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1F10481E" w14:textId="2E1B4517" w:rsidR="009F367E" w:rsidRDefault="009F367E"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0B184394" w14:textId="67364943" w:rsidR="00CF27F2" w:rsidRPr="00021DCB" w:rsidRDefault="009F367E"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620D2703" w14:textId="77777777" w:rsidR="001D53AA" w:rsidRPr="00021DCB" w:rsidRDefault="001D53AA" w:rsidP="00021DCB">
      <w:pPr>
        <w:tabs>
          <w:tab w:val="left" w:pos="3600"/>
        </w:tabs>
        <w:ind w:left="576"/>
        <w:rPr>
          <w:rFonts w:ascii="Times New Roman" w:hAnsi="Times New Roman" w:cs="Times New Roman"/>
          <w:sz w:val="22"/>
          <w:szCs w:val="22"/>
        </w:rPr>
      </w:pPr>
    </w:p>
    <w:p w14:paraId="17E5854F" w14:textId="34E379BC"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Prepaid expenses are an example of an expense.</w:t>
      </w:r>
    </w:p>
    <w:p w14:paraId="5B37EB82" w14:textId="107311C6"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0B52C2D4" w14:textId="0975AACF"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01090860" w14:textId="77777777" w:rsidR="00CF27F2" w:rsidRDefault="00CF27F2" w:rsidP="00021DCB">
      <w:pPr>
        <w:tabs>
          <w:tab w:val="left" w:pos="3600"/>
        </w:tabs>
        <w:ind w:left="576"/>
        <w:rPr>
          <w:rFonts w:ascii="Times New Roman" w:hAnsi="Times New Roman" w:cs="Times New Roman"/>
          <w:sz w:val="22"/>
          <w:szCs w:val="22"/>
        </w:rPr>
      </w:pPr>
    </w:p>
    <w:p w14:paraId="0EAB2F44" w14:textId="77777777" w:rsidR="009956F9" w:rsidRPr="00021DCB" w:rsidRDefault="009956F9" w:rsidP="00021DCB">
      <w:pPr>
        <w:tabs>
          <w:tab w:val="left" w:pos="3600"/>
        </w:tabs>
        <w:ind w:left="576"/>
        <w:rPr>
          <w:rFonts w:ascii="Times New Roman" w:hAnsi="Times New Roman" w:cs="Times New Roman"/>
          <w:vanish/>
          <w:sz w:val="22"/>
          <w:szCs w:val="22"/>
        </w:rPr>
      </w:pPr>
    </w:p>
    <w:p w14:paraId="5292F7AE" w14:textId="5CD557F2"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False</w:t>
      </w:r>
    </w:p>
    <w:p w14:paraId="6F759C36" w14:textId="77777777" w:rsidR="009F367E"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9F367E">
        <w:rPr>
          <w:rFonts w:ascii="Times New Roman" w:eastAsia="Times New Roman" w:hAnsi="Times New Roman" w:cs="Times New Roman"/>
          <w:color w:val="000000"/>
          <w:sz w:val="22"/>
          <w:szCs w:val="22"/>
        </w:rPr>
        <w:t>Moderate</w:t>
      </w:r>
    </w:p>
    <w:p w14:paraId="6B34BFE0" w14:textId="4F55BA84" w:rsidR="00CF27F2" w:rsidRPr="00021DCB" w:rsidRDefault="009F367E"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61B1EEBB" w14:textId="04DE81BC"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27D1ECD3" w14:textId="320F9572" w:rsidR="009F367E"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9F367E">
        <w:rPr>
          <w:rFonts w:ascii="Times New Roman" w:eastAsia="Times New Roman" w:hAnsi="Times New Roman" w:cs="Times New Roman"/>
          <w:color w:val="000000"/>
          <w:sz w:val="22"/>
          <w:szCs w:val="22"/>
        </w:rPr>
        <w:t>ACCT.ACBSP.APC.02 – GAAP</w:t>
      </w:r>
    </w:p>
    <w:p w14:paraId="62EA2A0E" w14:textId="77777777" w:rsidR="009F367E" w:rsidRDefault="009F367E"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w:t>
      </w:r>
      <w:r>
        <w:rPr>
          <w:rFonts w:ascii="Times New Roman" w:eastAsia="Times New Roman" w:hAnsi="Times New Roman" w:cs="Times New Roman"/>
          <w:color w:val="000000"/>
          <w:sz w:val="22"/>
          <w:szCs w:val="22"/>
        </w:rPr>
        <w:t>ACBSP.APC.04 - Cash vs. Accrual</w:t>
      </w:r>
    </w:p>
    <w:p w14:paraId="1286CB12" w14:textId="64F590F5" w:rsidR="009F367E" w:rsidRDefault="009F367E"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02206D9B" w14:textId="3BC7014A" w:rsidR="00CF27F2" w:rsidRPr="00021DCB" w:rsidRDefault="009F367E"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36284C57" w14:textId="77777777" w:rsidR="001D53AA" w:rsidRPr="00021DCB" w:rsidRDefault="001D53AA" w:rsidP="00021DCB">
      <w:pPr>
        <w:tabs>
          <w:tab w:val="left" w:pos="3600"/>
        </w:tabs>
        <w:ind w:left="576"/>
        <w:rPr>
          <w:rFonts w:ascii="Times New Roman" w:hAnsi="Times New Roman" w:cs="Times New Roman"/>
          <w:sz w:val="22"/>
          <w:szCs w:val="22"/>
        </w:rPr>
      </w:pPr>
    </w:p>
    <w:p w14:paraId="74C52C15" w14:textId="7469CC83"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Unearned Revenues account is an example of a liability.</w:t>
      </w:r>
    </w:p>
    <w:p w14:paraId="4B3922E1" w14:textId="0499D484"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69FBF850" w14:textId="43E75E9F"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02720875" w14:textId="77777777" w:rsidR="00CF27F2" w:rsidRDefault="00CF27F2" w:rsidP="00021DCB">
      <w:pPr>
        <w:tabs>
          <w:tab w:val="left" w:pos="3600"/>
        </w:tabs>
        <w:ind w:left="576"/>
        <w:rPr>
          <w:rFonts w:ascii="Times New Roman" w:hAnsi="Times New Roman" w:cs="Times New Roman"/>
          <w:sz w:val="22"/>
          <w:szCs w:val="22"/>
        </w:rPr>
      </w:pPr>
    </w:p>
    <w:p w14:paraId="5840EE69" w14:textId="77777777" w:rsidR="009956F9" w:rsidRPr="00021DCB" w:rsidRDefault="009956F9" w:rsidP="00021DCB">
      <w:pPr>
        <w:tabs>
          <w:tab w:val="left" w:pos="3600"/>
        </w:tabs>
        <w:ind w:left="576"/>
        <w:rPr>
          <w:rFonts w:ascii="Times New Roman" w:hAnsi="Times New Roman" w:cs="Times New Roman"/>
          <w:vanish/>
          <w:sz w:val="22"/>
          <w:szCs w:val="22"/>
        </w:rPr>
      </w:pPr>
    </w:p>
    <w:p w14:paraId="6BBB197D" w14:textId="73DF58FF"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True</w:t>
      </w:r>
    </w:p>
    <w:p w14:paraId="173BA921" w14:textId="77777777" w:rsidR="009F367E"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9F367E">
        <w:rPr>
          <w:rFonts w:ascii="Times New Roman" w:eastAsia="Times New Roman" w:hAnsi="Times New Roman" w:cs="Times New Roman"/>
          <w:color w:val="000000"/>
          <w:sz w:val="22"/>
          <w:szCs w:val="22"/>
        </w:rPr>
        <w:t>Moderate</w:t>
      </w:r>
    </w:p>
    <w:p w14:paraId="03CDB7F8" w14:textId="6F350DD0" w:rsidR="00CF27F2" w:rsidRPr="00021DCB" w:rsidRDefault="009F367E"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06174A56" w14:textId="05FD589D"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373F804C" w14:textId="01138834" w:rsidR="009F367E"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9F367E">
        <w:rPr>
          <w:rFonts w:ascii="Times New Roman" w:eastAsia="Times New Roman" w:hAnsi="Times New Roman" w:cs="Times New Roman"/>
          <w:color w:val="000000"/>
          <w:sz w:val="22"/>
          <w:szCs w:val="22"/>
        </w:rPr>
        <w:t>ACCT.ACBSP.APC.02 – GAAP</w:t>
      </w:r>
    </w:p>
    <w:p w14:paraId="3DAF8A56" w14:textId="77777777" w:rsidR="009F367E" w:rsidRDefault="009F367E"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w:t>
      </w:r>
      <w:r>
        <w:rPr>
          <w:rFonts w:ascii="Times New Roman" w:eastAsia="Times New Roman" w:hAnsi="Times New Roman" w:cs="Times New Roman"/>
          <w:color w:val="000000"/>
          <w:sz w:val="22"/>
          <w:szCs w:val="22"/>
        </w:rPr>
        <w:t>ACBSP.APC.04 - Cash vs. Accrual</w:t>
      </w:r>
    </w:p>
    <w:p w14:paraId="06C9AF91" w14:textId="6CE53D27" w:rsidR="009F367E" w:rsidRDefault="009F367E"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468B8348" w14:textId="3167FC20" w:rsidR="00CF27F2" w:rsidRPr="00021DCB" w:rsidRDefault="009F367E"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13E3E784" w14:textId="77777777" w:rsidR="001D53AA" w:rsidRPr="00021DCB" w:rsidRDefault="001D53AA" w:rsidP="00021DCB">
      <w:pPr>
        <w:tabs>
          <w:tab w:val="left" w:pos="3600"/>
        </w:tabs>
        <w:ind w:left="576"/>
        <w:rPr>
          <w:rFonts w:ascii="Times New Roman" w:hAnsi="Times New Roman" w:cs="Times New Roman"/>
          <w:sz w:val="22"/>
          <w:szCs w:val="22"/>
        </w:rPr>
      </w:pPr>
    </w:p>
    <w:p w14:paraId="3868539D" w14:textId="7F226DB9"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Dividends account is an expense.</w:t>
      </w:r>
    </w:p>
    <w:p w14:paraId="155C8C99" w14:textId="7DF6F8C5"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1A8A85E7" w14:textId="4CEE4A7F"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4F3FAADC" w14:textId="77777777" w:rsidR="00CF27F2" w:rsidRDefault="00CF27F2" w:rsidP="00021DCB">
      <w:pPr>
        <w:tabs>
          <w:tab w:val="left" w:pos="3600"/>
        </w:tabs>
        <w:ind w:left="576"/>
        <w:rPr>
          <w:rFonts w:ascii="Times New Roman" w:hAnsi="Times New Roman" w:cs="Times New Roman"/>
          <w:sz w:val="22"/>
          <w:szCs w:val="22"/>
        </w:rPr>
      </w:pPr>
    </w:p>
    <w:p w14:paraId="4E072083" w14:textId="77777777" w:rsidR="009956F9" w:rsidRPr="00021DCB" w:rsidRDefault="009956F9" w:rsidP="00021DCB">
      <w:pPr>
        <w:tabs>
          <w:tab w:val="left" w:pos="3600"/>
        </w:tabs>
        <w:ind w:left="576"/>
        <w:rPr>
          <w:rFonts w:ascii="Times New Roman" w:hAnsi="Times New Roman" w:cs="Times New Roman"/>
          <w:vanish/>
          <w:sz w:val="22"/>
          <w:szCs w:val="22"/>
        </w:rPr>
      </w:pPr>
    </w:p>
    <w:p w14:paraId="588A9FC0" w14:textId="4879AE30"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False</w:t>
      </w:r>
    </w:p>
    <w:p w14:paraId="2323AEFD" w14:textId="77777777" w:rsidR="009F367E"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9F367E">
        <w:rPr>
          <w:rFonts w:ascii="Times New Roman" w:eastAsia="Times New Roman" w:hAnsi="Times New Roman" w:cs="Times New Roman"/>
          <w:color w:val="000000"/>
          <w:sz w:val="22"/>
          <w:szCs w:val="22"/>
        </w:rPr>
        <w:t>Moderate</w:t>
      </w:r>
    </w:p>
    <w:p w14:paraId="591F5CD1" w14:textId="457C12A1" w:rsidR="00CF27F2" w:rsidRPr="00021DCB" w:rsidRDefault="009F367E"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2338B67D" w14:textId="2F4424B7"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0B2D129F" w14:textId="164F6496" w:rsidR="009F367E"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9F367E">
        <w:rPr>
          <w:rFonts w:ascii="Times New Roman" w:eastAsia="Times New Roman" w:hAnsi="Times New Roman" w:cs="Times New Roman"/>
          <w:color w:val="000000"/>
          <w:sz w:val="22"/>
          <w:szCs w:val="22"/>
        </w:rPr>
        <w:t>ACCT.ACBSP.APC.02 – GAAP</w:t>
      </w:r>
    </w:p>
    <w:p w14:paraId="71F7F0AE" w14:textId="77777777" w:rsidR="009F367E" w:rsidRDefault="009F367E"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4491826F" w14:textId="3A0CCC9B" w:rsidR="009F367E" w:rsidRDefault="009F367E"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51BD96DA" w14:textId="18123518" w:rsidR="00CF27F2" w:rsidRPr="00021DCB" w:rsidRDefault="009F367E"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160F2F16" w14:textId="5F8E158A" w:rsidR="001D53AA" w:rsidRPr="00021DCB" w:rsidRDefault="009956F9" w:rsidP="009956F9">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248BDF6F" w14:textId="76772E46"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Accounts in the ledger are usually maintained in alphabetical order.</w:t>
      </w:r>
    </w:p>
    <w:p w14:paraId="250776C6" w14:textId="672DB220"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2A644E6A" w14:textId="06B6D977"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65211318" w14:textId="77777777" w:rsidR="00CF27F2" w:rsidRDefault="00CF27F2" w:rsidP="00021DCB">
      <w:pPr>
        <w:tabs>
          <w:tab w:val="left" w:pos="3600"/>
        </w:tabs>
        <w:ind w:left="576"/>
        <w:rPr>
          <w:rFonts w:ascii="Times New Roman" w:hAnsi="Times New Roman" w:cs="Times New Roman"/>
          <w:sz w:val="22"/>
          <w:szCs w:val="22"/>
        </w:rPr>
      </w:pPr>
    </w:p>
    <w:p w14:paraId="68DD31F6" w14:textId="77777777" w:rsidR="009956F9" w:rsidRPr="00021DCB" w:rsidRDefault="009956F9" w:rsidP="00021DCB">
      <w:pPr>
        <w:tabs>
          <w:tab w:val="left" w:pos="3600"/>
        </w:tabs>
        <w:ind w:left="576"/>
        <w:rPr>
          <w:rFonts w:ascii="Times New Roman" w:hAnsi="Times New Roman" w:cs="Times New Roman"/>
          <w:vanish/>
          <w:sz w:val="22"/>
          <w:szCs w:val="22"/>
        </w:rPr>
      </w:pPr>
    </w:p>
    <w:p w14:paraId="40E670B6" w14:textId="1AF58E69"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False</w:t>
      </w:r>
    </w:p>
    <w:p w14:paraId="4229B57E" w14:textId="77777777" w:rsidR="009F367E"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9F367E">
        <w:rPr>
          <w:rFonts w:ascii="Times New Roman" w:eastAsia="Times New Roman" w:hAnsi="Times New Roman" w:cs="Times New Roman"/>
          <w:color w:val="000000"/>
          <w:sz w:val="22"/>
          <w:szCs w:val="22"/>
        </w:rPr>
        <w:t>Moderate</w:t>
      </w:r>
    </w:p>
    <w:p w14:paraId="637ECCA8" w14:textId="75C46E12" w:rsidR="00CF27F2" w:rsidRPr="00021DCB" w:rsidRDefault="009F367E"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127E415F" w14:textId="06C38D5E"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53D02626" w14:textId="1E631EAF" w:rsidR="009F367E"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xml:space="preserve">ACCT.ACBSP.APC.02 </w:t>
      </w:r>
      <w:r w:rsidR="009F367E">
        <w:rPr>
          <w:rFonts w:ascii="Times New Roman" w:eastAsia="Times New Roman" w:hAnsi="Times New Roman" w:cs="Times New Roman"/>
          <w:color w:val="000000"/>
          <w:sz w:val="22"/>
          <w:szCs w:val="22"/>
        </w:rPr>
        <w:t>–</w:t>
      </w:r>
      <w:r w:rsidRPr="00021DCB">
        <w:rPr>
          <w:rFonts w:ascii="Times New Roman" w:eastAsia="Times New Roman" w:hAnsi="Times New Roman" w:cs="Times New Roman"/>
          <w:color w:val="000000"/>
          <w:sz w:val="22"/>
          <w:szCs w:val="22"/>
        </w:rPr>
        <w:t xml:space="preserve"> G</w:t>
      </w:r>
      <w:r w:rsidR="009F367E">
        <w:rPr>
          <w:rFonts w:ascii="Times New Roman" w:eastAsia="Times New Roman" w:hAnsi="Times New Roman" w:cs="Times New Roman"/>
          <w:color w:val="000000"/>
          <w:sz w:val="22"/>
          <w:szCs w:val="22"/>
        </w:rPr>
        <w:t>AAP</w:t>
      </w:r>
    </w:p>
    <w:p w14:paraId="36F87CBD" w14:textId="77777777" w:rsidR="009F367E" w:rsidRDefault="009F367E"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74482D82" w14:textId="53B1891A" w:rsidR="009F367E" w:rsidRDefault="009F367E"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109E820D" w14:textId="5CE587E1" w:rsidR="00CF27F2" w:rsidRPr="00021DCB" w:rsidRDefault="009F367E"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32ED4BC8" w14:textId="77777777" w:rsidR="001D53AA" w:rsidRPr="00021DCB" w:rsidRDefault="001D53AA" w:rsidP="00021DCB">
      <w:pPr>
        <w:tabs>
          <w:tab w:val="left" w:pos="3600"/>
        </w:tabs>
        <w:ind w:left="576"/>
        <w:rPr>
          <w:rFonts w:ascii="Times New Roman" w:hAnsi="Times New Roman" w:cs="Times New Roman"/>
          <w:sz w:val="22"/>
          <w:szCs w:val="22"/>
        </w:rPr>
      </w:pPr>
    </w:p>
    <w:p w14:paraId="63AFA47F" w14:textId="29B51EF7"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Depending on the account title, the right side of the account is referred to as the credit side.</w:t>
      </w:r>
    </w:p>
    <w:p w14:paraId="6446943F" w14:textId="068E6AF0"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02B21540" w14:textId="54BE65F4"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04E5DBFF" w14:textId="77777777" w:rsidR="00CF27F2" w:rsidRDefault="00CF27F2" w:rsidP="00021DCB">
      <w:pPr>
        <w:tabs>
          <w:tab w:val="left" w:pos="3600"/>
        </w:tabs>
        <w:ind w:left="576"/>
        <w:rPr>
          <w:rFonts w:ascii="Times New Roman" w:hAnsi="Times New Roman" w:cs="Times New Roman"/>
          <w:sz w:val="22"/>
          <w:szCs w:val="22"/>
        </w:rPr>
      </w:pPr>
    </w:p>
    <w:p w14:paraId="08D29A9D" w14:textId="77777777" w:rsidR="009956F9" w:rsidRPr="00021DCB" w:rsidRDefault="009956F9" w:rsidP="00021DCB">
      <w:pPr>
        <w:tabs>
          <w:tab w:val="left" w:pos="3600"/>
        </w:tabs>
        <w:ind w:left="576"/>
        <w:rPr>
          <w:rFonts w:ascii="Times New Roman" w:hAnsi="Times New Roman" w:cs="Times New Roman"/>
          <w:vanish/>
          <w:sz w:val="22"/>
          <w:szCs w:val="22"/>
        </w:rPr>
      </w:pPr>
    </w:p>
    <w:p w14:paraId="01356B68" w14:textId="6EE969FF"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False</w:t>
      </w:r>
    </w:p>
    <w:p w14:paraId="055E29F2" w14:textId="77777777" w:rsidR="009F367E"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9F367E">
        <w:rPr>
          <w:rFonts w:ascii="Times New Roman" w:eastAsia="Times New Roman" w:hAnsi="Times New Roman" w:cs="Times New Roman"/>
          <w:color w:val="000000"/>
          <w:sz w:val="22"/>
          <w:szCs w:val="22"/>
        </w:rPr>
        <w:t>Moderate</w:t>
      </w:r>
    </w:p>
    <w:p w14:paraId="79662DDD" w14:textId="13B9EEE2" w:rsidR="00CF27F2" w:rsidRPr="00021DCB" w:rsidRDefault="009F367E"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5FFA77F7" w14:textId="28BCBCA1"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36D59AFE" w14:textId="2BE95B4C" w:rsidR="009F367E"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9F367E">
        <w:rPr>
          <w:rFonts w:ascii="Times New Roman" w:eastAsia="Times New Roman" w:hAnsi="Times New Roman" w:cs="Times New Roman"/>
          <w:color w:val="000000"/>
          <w:sz w:val="22"/>
          <w:szCs w:val="22"/>
        </w:rPr>
        <w:t>ACCT.ACBSP.APC.02 – GAAP</w:t>
      </w:r>
    </w:p>
    <w:p w14:paraId="70970263" w14:textId="77777777" w:rsidR="009F367E" w:rsidRDefault="009F367E"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230148F8" w14:textId="294F5A81" w:rsidR="009F367E" w:rsidRDefault="009F367E"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26D926CF" w14:textId="644FD683" w:rsidR="00CF27F2" w:rsidRPr="00021DCB" w:rsidRDefault="009F367E"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4535594F" w14:textId="77777777" w:rsidR="001D53AA" w:rsidRPr="00021DCB" w:rsidRDefault="001D53AA" w:rsidP="00021DCB">
      <w:pPr>
        <w:tabs>
          <w:tab w:val="left" w:pos="3600"/>
        </w:tabs>
        <w:ind w:left="576"/>
        <w:rPr>
          <w:rFonts w:ascii="Times New Roman" w:hAnsi="Times New Roman" w:cs="Times New Roman"/>
          <w:sz w:val="22"/>
          <w:szCs w:val="22"/>
        </w:rPr>
      </w:pPr>
    </w:p>
    <w:p w14:paraId="7AAEE68F" w14:textId="3D0C5D9E"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To determine the balance in an account, always subtract credits from debits.</w:t>
      </w:r>
    </w:p>
    <w:p w14:paraId="22CFE586" w14:textId="2839C08A"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1CA51CF9" w14:textId="3ACB17C3"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05554764" w14:textId="77777777" w:rsidR="00CF27F2" w:rsidRDefault="00CF27F2" w:rsidP="00021DCB">
      <w:pPr>
        <w:tabs>
          <w:tab w:val="left" w:pos="3600"/>
        </w:tabs>
        <w:ind w:left="576"/>
        <w:rPr>
          <w:rFonts w:ascii="Times New Roman" w:hAnsi="Times New Roman" w:cs="Times New Roman"/>
          <w:sz w:val="22"/>
          <w:szCs w:val="22"/>
        </w:rPr>
      </w:pPr>
    </w:p>
    <w:p w14:paraId="12823043" w14:textId="77777777" w:rsidR="009956F9" w:rsidRPr="00021DCB" w:rsidRDefault="009956F9" w:rsidP="00021DCB">
      <w:pPr>
        <w:tabs>
          <w:tab w:val="left" w:pos="3600"/>
        </w:tabs>
        <w:ind w:left="576"/>
        <w:rPr>
          <w:rFonts w:ascii="Times New Roman" w:hAnsi="Times New Roman" w:cs="Times New Roman"/>
          <w:vanish/>
          <w:sz w:val="22"/>
          <w:szCs w:val="22"/>
        </w:rPr>
      </w:pPr>
    </w:p>
    <w:p w14:paraId="33A06D05" w14:textId="3DFF64C0"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False</w:t>
      </w:r>
    </w:p>
    <w:p w14:paraId="26549D13" w14:textId="77777777" w:rsidR="009F367E"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9F367E">
        <w:rPr>
          <w:rFonts w:ascii="Times New Roman" w:eastAsia="Times New Roman" w:hAnsi="Times New Roman" w:cs="Times New Roman"/>
          <w:color w:val="000000"/>
          <w:sz w:val="22"/>
          <w:szCs w:val="22"/>
        </w:rPr>
        <w:t>Moderate</w:t>
      </w:r>
    </w:p>
    <w:p w14:paraId="2C831A4E" w14:textId="7400C377" w:rsidR="00CF27F2" w:rsidRPr="00021DCB" w:rsidRDefault="009F367E"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3C94F2BC" w14:textId="5EB1BCF6"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28B024F8" w14:textId="5319EC51" w:rsidR="009F367E"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9F367E">
        <w:rPr>
          <w:rFonts w:ascii="Times New Roman" w:eastAsia="Times New Roman" w:hAnsi="Times New Roman" w:cs="Times New Roman"/>
          <w:color w:val="000000"/>
          <w:sz w:val="22"/>
          <w:szCs w:val="22"/>
        </w:rPr>
        <w:t>ACCT.ACBSP.APC.02 – GAAP</w:t>
      </w:r>
    </w:p>
    <w:p w14:paraId="3B255334" w14:textId="77777777" w:rsidR="009F367E" w:rsidRDefault="009F367E"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65685A53" w14:textId="7E5B69D6" w:rsidR="009F367E" w:rsidRDefault="009F367E"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ACCT.AICPA.FN.0</w:t>
      </w:r>
      <w:r>
        <w:rPr>
          <w:rFonts w:ascii="Times New Roman" w:eastAsia="Times New Roman" w:hAnsi="Times New Roman" w:cs="Times New Roman"/>
          <w:color w:val="000000"/>
          <w:sz w:val="22"/>
          <w:szCs w:val="22"/>
        </w:rPr>
        <w:t>3 – Measurement</w:t>
      </w:r>
    </w:p>
    <w:p w14:paraId="3930EC51" w14:textId="13F82F61" w:rsidR="00CF27F2" w:rsidRPr="00021DCB" w:rsidRDefault="009F367E"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60FD954A" w14:textId="77777777" w:rsidR="001D53AA" w:rsidRPr="00021DCB" w:rsidRDefault="001D53AA" w:rsidP="00021DCB">
      <w:pPr>
        <w:tabs>
          <w:tab w:val="left" w:pos="3600"/>
        </w:tabs>
        <w:ind w:left="576"/>
        <w:rPr>
          <w:rFonts w:ascii="Times New Roman" w:hAnsi="Times New Roman" w:cs="Times New Roman"/>
          <w:sz w:val="22"/>
          <w:szCs w:val="22"/>
        </w:rPr>
      </w:pPr>
    </w:p>
    <w:p w14:paraId="3180C5FA" w14:textId="4F56F659"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An account in its simplest form has three parts to it: a title, an increase side, and a decrease side.</w:t>
      </w:r>
    </w:p>
    <w:p w14:paraId="3437D539" w14:textId="3E5E7A5E"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5CFBB788" w14:textId="44EE220C"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3FBCD5B7" w14:textId="77777777" w:rsidR="00CF27F2" w:rsidRDefault="00CF27F2" w:rsidP="00021DCB">
      <w:pPr>
        <w:tabs>
          <w:tab w:val="left" w:pos="3600"/>
        </w:tabs>
        <w:ind w:left="576"/>
        <w:rPr>
          <w:rFonts w:ascii="Times New Roman" w:hAnsi="Times New Roman" w:cs="Times New Roman"/>
          <w:sz w:val="22"/>
          <w:szCs w:val="22"/>
        </w:rPr>
      </w:pPr>
    </w:p>
    <w:p w14:paraId="278228CC" w14:textId="77777777" w:rsidR="009956F9" w:rsidRPr="00021DCB" w:rsidRDefault="009956F9" w:rsidP="00021DCB">
      <w:pPr>
        <w:tabs>
          <w:tab w:val="left" w:pos="3600"/>
        </w:tabs>
        <w:ind w:left="576"/>
        <w:rPr>
          <w:rFonts w:ascii="Times New Roman" w:hAnsi="Times New Roman" w:cs="Times New Roman"/>
          <w:vanish/>
          <w:sz w:val="22"/>
          <w:szCs w:val="22"/>
        </w:rPr>
      </w:pPr>
    </w:p>
    <w:p w14:paraId="4A5FAA3E" w14:textId="0D99A43F"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True</w:t>
      </w:r>
    </w:p>
    <w:p w14:paraId="7B1453AA" w14:textId="77777777" w:rsidR="009F367E"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9F367E">
        <w:rPr>
          <w:rFonts w:ascii="Times New Roman" w:eastAsia="Times New Roman" w:hAnsi="Times New Roman" w:cs="Times New Roman"/>
          <w:color w:val="000000"/>
          <w:sz w:val="22"/>
          <w:szCs w:val="22"/>
        </w:rPr>
        <w:t>Easy</w:t>
      </w:r>
    </w:p>
    <w:p w14:paraId="5312E16B" w14:textId="3C78307B" w:rsidR="00CF27F2" w:rsidRPr="00021DCB" w:rsidRDefault="009F367E"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165E97FF" w14:textId="45A3D286"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1F5225FC" w14:textId="163F3B54" w:rsidR="009F367E"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9F367E">
        <w:rPr>
          <w:rFonts w:ascii="Times New Roman" w:eastAsia="Times New Roman" w:hAnsi="Times New Roman" w:cs="Times New Roman"/>
          <w:color w:val="000000"/>
          <w:sz w:val="22"/>
          <w:szCs w:val="22"/>
        </w:rPr>
        <w:t>ACCT.ACBSP.APC.02 – GAAP</w:t>
      </w:r>
    </w:p>
    <w:p w14:paraId="475BCFEF" w14:textId="77777777" w:rsidR="009F367E" w:rsidRDefault="009F367E"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52629326" w14:textId="639748F9" w:rsidR="009F367E" w:rsidRDefault="009F367E"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45F9C81C" w14:textId="3DD75CC9" w:rsidR="00CF27F2" w:rsidRPr="00021DCB" w:rsidRDefault="009F367E"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01CD6B1A" w14:textId="40926F9B" w:rsidR="001D53AA" w:rsidRPr="00021DCB" w:rsidRDefault="009956F9" w:rsidP="009956F9">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75571ABB" w14:textId="39EA6F43"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The T account got its name because it resembles the letter “T.”</w:t>
      </w:r>
    </w:p>
    <w:p w14:paraId="29A97A03" w14:textId="064E3569"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65BA8527" w14:textId="7DFD20C4"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3F930E9F" w14:textId="77777777" w:rsidR="00CF27F2" w:rsidRDefault="00CF27F2" w:rsidP="00021DCB">
      <w:pPr>
        <w:tabs>
          <w:tab w:val="left" w:pos="3600"/>
        </w:tabs>
        <w:ind w:left="576"/>
        <w:rPr>
          <w:rFonts w:ascii="Times New Roman" w:hAnsi="Times New Roman" w:cs="Times New Roman"/>
          <w:sz w:val="22"/>
          <w:szCs w:val="22"/>
        </w:rPr>
      </w:pPr>
    </w:p>
    <w:p w14:paraId="4CD058C3" w14:textId="77777777" w:rsidR="009956F9" w:rsidRPr="00021DCB" w:rsidRDefault="009956F9" w:rsidP="00021DCB">
      <w:pPr>
        <w:tabs>
          <w:tab w:val="left" w:pos="3600"/>
        </w:tabs>
        <w:ind w:left="576"/>
        <w:rPr>
          <w:rFonts w:ascii="Times New Roman" w:hAnsi="Times New Roman" w:cs="Times New Roman"/>
          <w:vanish/>
          <w:sz w:val="22"/>
          <w:szCs w:val="22"/>
        </w:rPr>
      </w:pPr>
    </w:p>
    <w:p w14:paraId="07A4C15B" w14:textId="57AE9CF6"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True</w:t>
      </w:r>
    </w:p>
    <w:p w14:paraId="0CDC2F3E" w14:textId="77777777" w:rsidR="009F367E"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9F367E">
        <w:rPr>
          <w:rFonts w:ascii="Times New Roman" w:eastAsia="Times New Roman" w:hAnsi="Times New Roman" w:cs="Times New Roman"/>
          <w:color w:val="000000"/>
          <w:sz w:val="22"/>
          <w:szCs w:val="22"/>
        </w:rPr>
        <w:t>Easy</w:t>
      </w:r>
    </w:p>
    <w:p w14:paraId="569A807F" w14:textId="6EB0DA67" w:rsidR="00CF27F2" w:rsidRPr="00021DCB" w:rsidRDefault="009F367E"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00406A12" w14:textId="67C170DA"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498FC73D" w14:textId="0D839DEB" w:rsidR="009F367E"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9F367E">
        <w:rPr>
          <w:rFonts w:ascii="Times New Roman" w:eastAsia="Times New Roman" w:hAnsi="Times New Roman" w:cs="Times New Roman"/>
          <w:color w:val="000000"/>
          <w:sz w:val="22"/>
          <w:szCs w:val="22"/>
        </w:rPr>
        <w:t>ACCT.ACBSP.APC.02 – GAAP</w:t>
      </w:r>
    </w:p>
    <w:p w14:paraId="75116A70" w14:textId="77777777" w:rsidR="009F367E" w:rsidRDefault="009F367E"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3E95958F" w14:textId="68D9E1BC" w:rsidR="009F367E" w:rsidRDefault="009F367E"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4231F786" w14:textId="09B5C5B0" w:rsidR="00CF27F2" w:rsidRPr="00021DCB" w:rsidRDefault="009F367E"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3F256382" w14:textId="77777777" w:rsidR="001D53AA" w:rsidRPr="00021DCB" w:rsidRDefault="001D53AA" w:rsidP="00021DCB">
      <w:pPr>
        <w:tabs>
          <w:tab w:val="left" w:pos="3600"/>
        </w:tabs>
        <w:ind w:left="576"/>
        <w:rPr>
          <w:rFonts w:ascii="Times New Roman" w:hAnsi="Times New Roman" w:cs="Times New Roman"/>
          <w:sz w:val="22"/>
          <w:szCs w:val="22"/>
        </w:rPr>
      </w:pPr>
    </w:p>
    <w:p w14:paraId="3F919BDC" w14:textId="5B4D5E3C"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right hand side of a T account is known as a debit and the left hand side is known as a credit.</w:t>
      </w:r>
    </w:p>
    <w:p w14:paraId="50150F27" w14:textId="1F9C7643"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52F328E7" w14:textId="5F279761"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557508AC" w14:textId="77777777" w:rsidR="00CF27F2" w:rsidRDefault="00CF27F2" w:rsidP="00021DCB">
      <w:pPr>
        <w:tabs>
          <w:tab w:val="left" w:pos="3600"/>
        </w:tabs>
        <w:ind w:left="576"/>
        <w:rPr>
          <w:rFonts w:ascii="Times New Roman" w:hAnsi="Times New Roman" w:cs="Times New Roman"/>
          <w:sz w:val="22"/>
          <w:szCs w:val="22"/>
        </w:rPr>
      </w:pPr>
    </w:p>
    <w:p w14:paraId="6FEA1E4F" w14:textId="77777777" w:rsidR="009956F9" w:rsidRPr="00021DCB" w:rsidRDefault="009956F9" w:rsidP="00021DCB">
      <w:pPr>
        <w:tabs>
          <w:tab w:val="left" w:pos="3600"/>
        </w:tabs>
        <w:ind w:left="576"/>
        <w:rPr>
          <w:rFonts w:ascii="Times New Roman" w:hAnsi="Times New Roman" w:cs="Times New Roman"/>
          <w:vanish/>
          <w:sz w:val="22"/>
          <w:szCs w:val="22"/>
        </w:rPr>
      </w:pPr>
    </w:p>
    <w:p w14:paraId="05DA97C3" w14:textId="1B25649C"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False</w:t>
      </w:r>
    </w:p>
    <w:p w14:paraId="38543862" w14:textId="77777777"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E4035">
        <w:rPr>
          <w:rFonts w:ascii="Times New Roman" w:eastAsia="Times New Roman" w:hAnsi="Times New Roman" w:cs="Times New Roman"/>
          <w:color w:val="000000"/>
          <w:sz w:val="22"/>
          <w:szCs w:val="22"/>
        </w:rPr>
        <w:t>Easy</w:t>
      </w:r>
    </w:p>
    <w:p w14:paraId="2DFCCF2F" w14:textId="38D88A23"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56A51284" w14:textId="4CF14573"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17E5D758" w14:textId="194CCD75"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E4035">
        <w:rPr>
          <w:rFonts w:ascii="Times New Roman" w:eastAsia="Times New Roman" w:hAnsi="Times New Roman" w:cs="Times New Roman"/>
          <w:color w:val="000000"/>
          <w:sz w:val="22"/>
          <w:szCs w:val="22"/>
        </w:rPr>
        <w:t>ACCT.ACBSP.APC.02 – GAAP</w:t>
      </w:r>
    </w:p>
    <w:p w14:paraId="430CD336" w14:textId="77777777" w:rsidR="002E4035" w:rsidRDefault="002E4035"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 xml:space="preserve">ACCT.ACBSP.APC.06 - Recording </w:t>
      </w:r>
      <w:r>
        <w:rPr>
          <w:rFonts w:ascii="Times New Roman" w:eastAsia="Times New Roman" w:hAnsi="Times New Roman" w:cs="Times New Roman"/>
          <w:color w:val="000000"/>
          <w:sz w:val="22"/>
          <w:szCs w:val="22"/>
        </w:rPr>
        <w:t>Transactions</w:t>
      </w:r>
    </w:p>
    <w:p w14:paraId="1CE8FF24" w14:textId="514C1500" w:rsidR="002E4035" w:rsidRDefault="002E4035"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15C446FE" w14:textId="6ECE9164"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230A43CC" w14:textId="77777777" w:rsidR="001D53AA" w:rsidRPr="00021DCB" w:rsidRDefault="001D53AA" w:rsidP="00021DCB">
      <w:pPr>
        <w:tabs>
          <w:tab w:val="left" w:pos="3600"/>
        </w:tabs>
        <w:ind w:left="576"/>
        <w:rPr>
          <w:rFonts w:ascii="Times New Roman" w:hAnsi="Times New Roman" w:cs="Times New Roman"/>
          <w:sz w:val="22"/>
          <w:szCs w:val="22"/>
        </w:rPr>
      </w:pPr>
    </w:p>
    <w:p w14:paraId="529F5015" w14:textId="099DD47F"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Debiting the cash account will increase the account.</w:t>
      </w:r>
    </w:p>
    <w:p w14:paraId="44D00DD2" w14:textId="54FD7859"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7CAF031B" w14:textId="680AA1CD"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6117307F" w14:textId="77777777" w:rsidR="00CF27F2" w:rsidRDefault="00CF27F2" w:rsidP="00021DCB">
      <w:pPr>
        <w:tabs>
          <w:tab w:val="left" w:pos="3600"/>
        </w:tabs>
        <w:ind w:left="576"/>
        <w:rPr>
          <w:rFonts w:ascii="Times New Roman" w:hAnsi="Times New Roman" w:cs="Times New Roman"/>
          <w:sz w:val="22"/>
          <w:szCs w:val="22"/>
        </w:rPr>
      </w:pPr>
    </w:p>
    <w:p w14:paraId="0399A501" w14:textId="77777777" w:rsidR="009956F9" w:rsidRPr="00021DCB" w:rsidRDefault="009956F9" w:rsidP="00021DCB">
      <w:pPr>
        <w:tabs>
          <w:tab w:val="left" w:pos="3600"/>
        </w:tabs>
        <w:ind w:left="576"/>
        <w:rPr>
          <w:rFonts w:ascii="Times New Roman" w:hAnsi="Times New Roman" w:cs="Times New Roman"/>
          <w:vanish/>
          <w:sz w:val="22"/>
          <w:szCs w:val="22"/>
        </w:rPr>
      </w:pPr>
    </w:p>
    <w:p w14:paraId="51AC648F" w14:textId="0A7FA3D8"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True</w:t>
      </w:r>
    </w:p>
    <w:p w14:paraId="48D73BD9" w14:textId="77777777"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E4035">
        <w:rPr>
          <w:rFonts w:ascii="Times New Roman" w:eastAsia="Times New Roman" w:hAnsi="Times New Roman" w:cs="Times New Roman"/>
          <w:color w:val="000000"/>
          <w:sz w:val="22"/>
          <w:szCs w:val="22"/>
        </w:rPr>
        <w:t>Easy</w:t>
      </w:r>
    </w:p>
    <w:p w14:paraId="5D9A956B" w14:textId="5216BD2F"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0E63110D" w14:textId="0F438953"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25857D1B" w14:textId="1DDC0FAE"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E4035">
        <w:rPr>
          <w:rFonts w:ascii="Times New Roman" w:eastAsia="Times New Roman" w:hAnsi="Times New Roman" w:cs="Times New Roman"/>
          <w:color w:val="000000"/>
          <w:sz w:val="22"/>
          <w:szCs w:val="22"/>
        </w:rPr>
        <w:t>ACCT.ACBSP.APC.02 – GAAP</w:t>
      </w:r>
    </w:p>
    <w:p w14:paraId="704E9972" w14:textId="77777777" w:rsidR="002E4035" w:rsidRDefault="002E4035"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47DBD5AE" w14:textId="757CA4BA" w:rsidR="002E4035" w:rsidRDefault="002E4035"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0991D7C6" w14:textId="49C85DBE"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19E3A8AC" w14:textId="77777777" w:rsidR="001D53AA" w:rsidRPr="00021DCB" w:rsidRDefault="001D53AA" w:rsidP="00021DCB">
      <w:pPr>
        <w:tabs>
          <w:tab w:val="left" w:pos="3600"/>
        </w:tabs>
        <w:ind w:left="576"/>
        <w:rPr>
          <w:rFonts w:ascii="Times New Roman" w:hAnsi="Times New Roman" w:cs="Times New Roman"/>
          <w:sz w:val="22"/>
          <w:szCs w:val="22"/>
        </w:rPr>
      </w:pPr>
    </w:p>
    <w:p w14:paraId="7AA0546E" w14:textId="4DAA8D4F"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 credit to the cash account will increase the account.</w:t>
      </w:r>
    </w:p>
    <w:p w14:paraId="73D40003" w14:textId="6F28F588"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27117431" w14:textId="6B3CFA14"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63A35470" w14:textId="77777777" w:rsidR="00CF27F2" w:rsidRDefault="00CF27F2" w:rsidP="00021DCB">
      <w:pPr>
        <w:tabs>
          <w:tab w:val="left" w:pos="3600"/>
        </w:tabs>
        <w:ind w:left="576"/>
        <w:rPr>
          <w:rFonts w:ascii="Times New Roman" w:hAnsi="Times New Roman" w:cs="Times New Roman"/>
          <w:sz w:val="22"/>
          <w:szCs w:val="22"/>
        </w:rPr>
      </w:pPr>
    </w:p>
    <w:p w14:paraId="385BC4D8" w14:textId="77777777" w:rsidR="009956F9" w:rsidRPr="00021DCB" w:rsidRDefault="009956F9" w:rsidP="00021DCB">
      <w:pPr>
        <w:tabs>
          <w:tab w:val="left" w:pos="3600"/>
        </w:tabs>
        <w:ind w:left="576"/>
        <w:rPr>
          <w:rFonts w:ascii="Times New Roman" w:hAnsi="Times New Roman" w:cs="Times New Roman"/>
          <w:vanish/>
          <w:sz w:val="22"/>
          <w:szCs w:val="22"/>
        </w:rPr>
      </w:pPr>
    </w:p>
    <w:p w14:paraId="0BEB4853" w14:textId="030A7B5B"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False</w:t>
      </w:r>
    </w:p>
    <w:p w14:paraId="5B8FE559" w14:textId="77777777"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E4035">
        <w:rPr>
          <w:rFonts w:ascii="Times New Roman" w:eastAsia="Times New Roman" w:hAnsi="Times New Roman" w:cs="Times New Roman"/>
          <w:color w:val="000000"/>
          <w:sz w:val="22"/>
          <w:szCs w:val="22"/>
        </w:rPr>
        <w:t>Easy</w:t>
      </w:r>
    </w:p>
    <w:p w14:paraId="5C424063" w14:textId="55E47710"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74AD048E" w14:textId="297B04FF"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1AE6CC15" w14:textId="07AE7E63"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E4035">
        <w:rPr>
          <w:rFonts w:ascii="Times New Roman" w:eastAsia="Times New Roman" w:hAnsi="Times New Roman" w:cs="Times New Roman"/>
          <w:color w:val="000000"/>
          <w:sz w:val="22"/>
          <w:szCs w:val="22"/>
        </w:rPr>
        <w:t>ACCT.ACBSP.APC.02 – GAAP</w:t>
      </w:r>
    </w:p>
    <w:p w14:paraId="1F79124D" w14:textId="77777777" w:rsidR="002E4035" w:rsidRDefault="002E4035"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7CDAF78D" w14:textId="40AD52C1" w:rsidR="002E4035" w:rsidRDefault="002E4035"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2C94BFB0" w14:textId="544C8B3B"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61CC1994" w14:textId="6DFE1BB4" w:rsidR="001D53AA" w:rsidRPr="00021DCB" w:rsidRDefault="009956F9" w:rsidP="009956F9">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5DD1244C" w14:textId="28CFC2DC"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The cash account will always be debited.</w:t>
      </w:r>
    </w:p>
    <w:p w14:paraId="3B6A4FE0" w14:textId="59FED181"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78871D29" w14:textId="0CD9766D"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7276B776" w14:textId="77777777" w:rsidR="00CF27F2" w:rsidRDefault="00CF27F2" w:rsidP="00021DCB">
      <w:pPr>
        <w:tabs>
          <w:tab w:val="left" w:pos="3600"/>
        </w:tabs>
        <w:ind w:left="576"/>
        <w:rPr>
          <w:rFonts w:ascii="Times New Roman" w:hAnsi="Times New Roman" w:cs="Times New Roman"/>
          <w:sz w:val="22"/>
          <w:szCs w:val="22"/>
        </w:rPr>
      </w:pPr>
    </w:p>
    <w:p w14:paraId="4879B988" w14:textId="77777777" w:rsidR="009956F9" w:rsidRPr="00021DCB" w:rsidRDefault="009956F9" w:rsidP="00021DCB">
      <w:pPr>
        <w:tabs>
          <w:tab w:val="left" w:pos="3600"/>
        </w:tabs>
        <w:ind w:left="576"/>
        <w:rPr>
          <w:rFonts w:ascii="Times New Roman" w:hAnsi="Times New Roman" w:cs="Times New Roman"/>
          <w:vanish/>
          <w:sz w:val="22"/>
          <w:szCs w:val="22"/>
        </w:rPr>
      </w:pPr>
    </w:p>
    <w:p w14:paraId="4F691696" w14:textId="6E0953A4"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False</w:t>
      </w:r>
    </w:p>
    <w:p w14:paraId="16188F83" w14:textId="77777777"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E4035">
        <w:rPr>
          <w:rFonts w:ascii="Times New Roman" w:eastAsia="Times New Roman" w:hAnsi="Times New Roman" w:cs="Times New Roman"/>
          <w:color w:val="000000"/>
          <w:sz w:val="22"/>
          <w:szCs w:val="22"/>
        </w:rPr>
        <w:t>Moderate</w:t>
      </w:r>
    </w:p>
    <w:p w14:paraId="0D9467EA" w14:textId="70E82795"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1163334F" w14:textId="4D174C69"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589E3B74" w14:textId="3D56D640"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E4035">
        <w:rPr>
          <w:rFonts w:ascii="Times New Roman" w:eastAsia="Times New Roman" w:hAnsi="Times New Roman" w:cs="Times New Roman"/>
          <w:color w:val="000000"/>
          <w:sz w:val="22"/>
          <w:szCs w:val="22"/>
        </w:rPr>
        <w:t>ACCT.ACBSP.APC.02 – GAAP</w:t>
      </w:r>
    </w:p>
    <w:p w14:paraId="66B24460" w14:textId="77777777" w:rsidR="002E4035" w:rsidRDefault="002E4035"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59406EAE" w14:textId="0938C4B1" w:rsidR="002E4035" w:rsidRDefault="002E4035"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25B41320" w14:textId="61DE7C29"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733396AD" w14:textId="77777777" w:rsidR="001D53AA" w:rsidRPr="00021DCB" w:rsidRDefault="001D53AA" w:rsidP="00021DCB">
      <w:pPr>
        <w:tabs>
          <w:tab w:val="left" w:pos="3600"/>
        </w:tabs>
        <w:ind w:left="576"/>
        <w:rPr>
          <w:rFonts w:ascii="Times New Roman" w:hAnsi="Times New Roman" w:cs="Times New Roman"/>
          <w:sz w:val="22"/>
          <w:szCs w:val="22"/>
        </w:rPr>
      </w:pPr>
    </w:p>
    <w:p w14:paraId="6E87CDF9" w14:textId="228D240F"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recording of cash receipts to the cash account will be done by debiting the account.</w:t>
      </w:r>
    </w:p>
    <w:p w14:paraId="6AF5B3EE" w14:textId="11EFDEF3"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6F048FA5" w14:textId="2265CCB3"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1D079339" w14:textId="77777777" w:rsidR="00CF27F2" w:rsidRDefault="00CF27F2" w:rsidP="00021DCB">
      <w:pPr>
        <w:tabs>
          <w:tab w:val="left" w:pos="3600"/>
        </w:tabs>
        <w:ind w:left="576"/>
        <w:rPr>
          <w:rFonts w:ascii="Times New Roman" w:hAnsi="Times New Roman" w:cs="Times New Roman"/>
          <w:sz w:val="22"/>
          <w:szCs w:val="22"/>
        </w:rPr>
      </w:pPr>
    </w:p>
    <w:p w14:paraId="00CF7B0A" w14:textId="77777777" w:rsidR="009956F9" w:rsidRPr="00021DCB" w:rsidRDefault="009956F9" w:rsidP="00021DCB">
      <w:pPr>
        <w:tabs>
          <w:tab w:val="left" w:pos="3600"/>
        </w:tabs>
        <w:ind w:left="576"/>
        <w:rPr>
          <w:rFonts w:ascii="Times New Roman" w:hAnsi="Times New Roman" w:cs="Times New Roman"/>
          <w:vanish/>
          <w:sz w:val="22"/>
          <w:szCs w:val="22"/>
        </w:rPr>
      </w:pPr>
    </w:p>
    <w:p w14:paraId="46A7A2EF" w14:textId="6404D4B6"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True</w:t>
      </w:r>
    </w:p>
    <w:p w14:paraId="63CD1420" w14:textId="77777777"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E4035">
        <w:rPr>
          <w:rFonts w:ascii="Times New Roman" w:eastAsia="Times New Roman" w:hAnsi="Times New Roman" w:cs="Times New Roman"/>
          <w:color w:val="000000"/>
          <w:sz w:val="22"/>
          <w:szCs w:val="22"/>
        </w:rPr>
        <w:t>Moderate</w:t>
      </w:r>
    </w:p>
    <w:p w14:paraId="282291A1" w14:textId="42188603"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5139890E" w14:textId="23195763"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5FB08E55" w14:textId="77777777"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ACCT.ACBSP.APC.06 - Recording Transaction</w:t>
      </w:r>
      <w:r w:rsidR="002E4035">
        <w:rPr>
          <w:rFonts w:ascii="Times New Roman" w:eastAsia="Times New Roman" w:hAnsi="Times New Roman" w:cs="Times New Roman"/>
          <w:color w:val="000000"/>
          <w:sz w:val="22"/>
          <w:szCs w:val="22"/>
        </w:rPr>
        <w:t>s</w:t>
      </w:r>
    </w:p>
    <w:p w14:paraId="78BCF7A2" w14:textId="203CE072" w:rsidR="002E4035" w:rsidRDefault="002E4035"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274BC770" w14:textId="5A7B4882"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47587F74" w14:textId="77777777" w:rsidR="001D53AA" w:rsidRPr="00021DCB" w:rsidRDefault="001D53AA" w:rsidP="00021DCB">
      <w:pPr>
        <w:tabs>
          <w:tab w:val="left" w:pos="3600"/>
        </w:tabs>
        <w:ind w:left="576"/>
        <w:rPr>
          <w:rFonts w:ascii="Times New Roman" w:hAnsi="Times New Roman" w:cs="Times New Roman"/>
          <w:sz w:val="22"/>
          <w:szCs w:val="22"/>
        </w:rPr>
      </w:pPr>
    </w:p>
    <w:p w14:paraId="631837AA" w14:textId="533C2917"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recording of cash payments from the cash account is done by entering the amount as a credit.</w:t>
      </w:r>
    </w:p>
    <w:p w14:paraId="331C5F3B" w14:textId="047F7562"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627E388B" w14:textId="0D9C186E"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1F4C0BBB" w14:textId="77777777" w:rsidR="00CF27F2" w:rsidRDefault="00CF27F2" w:rsidP="00021DCB">
      <w:pPr>
        <w:tabs>
          <w:tab w:val="left" w:pos="3600"/>
        </w:tabs>
        <w:ind w:left="576"/>
        <w:rPr>
          <w:rFonts w:ascii="Times New Roman" w:hAnsi="Times New Roman" w:cs="Times New Roman"/>
          <w:sz w:val="22"/>
          <w:szCs w:val="22"/>
        </w:rPr>
      </w:pPr>
    </w:p>
    <w:p w14:paraId="32AFDFF0" w14:textId="77777777" w:rsidR="009956F9" w:rsidRPr="00021DCB" w:rsidRDefault="009956F9" w:rsidP="00021DCB">
      <w:pPr>
        <w:tabs>
          <w:tab w:val="left" w:pos="3600"/>
        </w:tabs>
        <w:ind w:left="576"/>
        <w:rPr>
          <w:rFonts w:ascii="Times New Roman" w:hAnsi="Times New Roman" w:cs="Times New Roman"/>
          <w:vanish/>
          <w:sz w:val="22"/>
          <w:szCs w:val="22"/>
        </w:rPr>
      </w:pPr>
    </w:p>
    <w:p w14:paraId="436AD99A" w14:textId="5B80BB81"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True</w:t>
      </w:r>
    </w:p>
    <w:p w14:paraId="0BE689C1" w14:textId="77777777"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E4035">
        <w:rPr>
          <w:rFonts w:ascii="Times New Roman" w:eastAsia="Times New Roman" w:hAnsi="Times New Roman" w:cs="Times New Roman"/>
          <w:color w:val="000000"/>
          <w:sz w:val="22"/>
          <w:szCs w:val="22"/>
        </w:rPr>
        <w:t>Moderate</w:t>
      </w:r>
    </w:p>
    <w:p w14:paraId="752ACC86" w14:textId="67F7728D"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05F519E2" w14:textId="1750A481"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65BC07B1" w14:textId="77777777"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2E4035">
        <w:rPr>
          <w:rFonts w:ascii="Times New Roman" w:eastAsia="Times New Roman" w:hAnsi="Times New Roman" w:cs="Times New Roman"/>
          <w:color w:val="000000"/>
          <w:sz w:val="22"/>
          <w:szCs w:val="22"/>
        </w:rPr>
        <w:t>APC.06 - Recording Transactions</w:t>
      </w:r>
    </w:p>
    <w:p w14:paraId="42FF14D1" w14:textId="2CC06392" w:rsidR="002E4035" w:rsidRDefault="002E4035"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26EEA77A" w14:textId="6BB89A93"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68A49027" w14:textId="77777777" w:rsidR="001D53AA" w:rsidRPr="00021DCB" w:rsidRDefault="001D53AA" w:rsidP="00021DCB">
      <w:pPr>
        <w:tabs>
          <w:tab w:val="left" w:pos="3600"/>
        </w:tabs>
        <w:ind w:left="576"/>
        <w:rPr>
          <w:rFonts w:ascii="Times New Roman" w:hAnsi="Times New Roman" w:cs="Times New Roman"/>
          <w:sz w:val="22"/>
          <w:szCs w:val="22"/>
        </w:rPr>
      </w:pPr>
    </w:p>
    <w:p w14:paraId="09536459" w14:textId="192C69B8"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balance of the account can be determined by adding all of the debits, adding all of the credits, and adding the amounts together.</w:t>
      </w:r>
    </w:p>
    <w:p w14:paraId="5F3D6FEE" w14:textId="35EEC3B4"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52FBE497" w14:textId="375A5040"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247D53B7" w14:textId="77777777" w:rsidR="00CF27F2" w:rsidRDefault="00CF27F2" w:rsidP="00021DCB">
      <w:pPr>
        <w:tabs>
          <w:tab w:val="left" w:pos="3600"/>
        </w:tabs>
        <w:ind w:left="576"/>
        <w:rPr>
          <w:rFonts w:ascii="Times New Roman" w:hAnsi="Times New Roman" w:cs="Times New Roman"/>
          <w:sz w:val="22"/>
          <w:szCs w:val="22"/>
        </w:rPr>
      </w:pPr>
    </w:p>
    <w:p w14:paraId="202EC199" w14:textId="77777777" w:rsidR="009956F9" w:rsidRPr="00021DCB" w:rsidRDefault="009956F9" w:rsidP="00021DCB">
      <w:pPr>
        <w:tabs>
          <w:tab w:val="left" w:pos="3600"/>
        </w:tabs>
        <w:ind w:left="576"/>
        <w:rPr>
          <w:rFonts w:ascii="Times New Roman" w:hAnsi="Times New Roman" w:cs="Times New Roman"/>
          <w:vanish/>
          <w:sz w:val="22"/>
          <w:szCs w:val="22"/>
        </w:rPr>
      </w:pPr>
    </w:p>
    <w:p w14:paraId="77016BAB" w14:textId="0219DB5F"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False</w:t>
      </w:r>
    </w:p>
    <w:p w14:paraId="697FAF9C" w14:textId="77777777"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E4035">
        <w:rPr>
          <w:rFonts w:ascii="Times New Roman" w:eastAsia="Times New Roman" w:hAnsi="Times New Roman" w:cs="Times New Roman"/>
          <w:color w:val="000000"/>
          <w:sz w:val="22"/>
          <w:szCs w:val="22"/>
        </w:rPr>
        <w:t>Challenging</w:t>
      </w:r>
    </w:p>
    <w:p w14:paraId="0C8C774F" w14:textId="072FD487"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03C9D2AB" w14:textId="2E515938"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77B39E8C" w14:textId="5265CC5A"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E4035">
        <w:rPr>
          <w:rFonts w:ascii="Times New Roman" w:eastAsia="Times New Roman" w:hAnsi="Times New Roman" w:cs="Times New Roman"/>
          <w:color w:val="000000"/>
          <w:sz w:val="22"/>
          <w:szCs w:val="22"/>
        </w:rPr>
        <w:t>ACCT.ACBSP.APC.02 – GAAP</w:t>
      </w:r>
    </w:p>
    <w:p w14:paraId="2BC53910" w14:textId="77777777" w:rsidR="002E4035" w:rsidRDefault="002E4035"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360D7A08" w14:textId="65D54FBB" w:rsidR="002E4035" w:rsidRDefault="002E4035"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 xml:space="preserve">ACCT.AICPA.FN.03 </w:t>
      </w:r>
      <w:r>
        <w:rPr>
          <w:rFonts w:ascii="Times New Roman" w:eastAsia="Times New Roman" w:hAnsi="Times New Roman" w:cs="Times New Roman"/>
          <w:color w:val="000000"/>
          <w:sz w:val="22"/>
          <w:szCs w:val="22"/>
        </w:rPr>
        <w:t>–</w:t>
      </w:r>
      <w:r w:rsidR="00CF27F2" w:rsidRPr="00021DCB">
        <w:rPr>
          <w:rFonts w:ascii="Times New Roman" w:eastAsia="Times New Roman" w:hAnsi="Times New Roman" w:cs="Times New Roman"/>
          <w:color w:val="000000"/>
          <w:sz w:val="22"/>
          <w:szCs w:val="22"/>
        </w:rPr>
        <w:t xml:space="preserve"> Measure</w:t>
      </w:r>
      <w:r>
        <w:rPr>
          <w:rFonts w:ascii="Times New Roman" w:eastAsia="Times New Roman" w:hAnsi="Times New Roman" w:cs="Times New Roman"/>
          <w:color w:val="000000"/>
          <w:sz w:val="22"/>
          <w:szCs w:val="22"/>
        </w:rPr>
        <w:t>ment</w:t>
      </w:r>
    </w:p>
    <w:p w14:paraId="70A389BD" w14:textId="4360B7A3"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1665441D" w14:textId="45F2CBB3" w:rsidR="001D53AA" w:rsidRPr="00021DCB" w:rsidRDefault="009956F9" w:rsidP="009956F9">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2A2E9748" w14:textId="0EE6121B"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Liabilities are debts owed by the business entity.</w:t>
      </w:r>
    </w:p>
    <w:p w14:paraId="586E81C4" w14:textId="1928B41E"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22752987" w14:textId="25069F51"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03C6D40C" w14:textId="77777777" w:rsidR="00CF27F2" w:rsidRDefault="00CF27F2" w:rsidP="00021DCB">
      <w:pPr>
        <w:tabs>
          <w:tab w:val="left" w:pos="3600"/>
        </w:tabs>
        <w:ind w:left="576"/>
        <w:rPr>
          <w:rFonts w:ascii="Times New Roman" w:hAnsi="Times New Roman" w:cs="Times New Roman"/>
          <w:sz w:val="22"/>
          <w:szCs w:val="22"/>
        </w:rPr>
      </w:pPr>
    </w:p>
    <w:p w14:paraId="0E7D7097" w14:textId="77777777" w:rsidR="009956F9" w:rsidRPr="00021DCB" w:rsidRDefault="009956F9" w:rsidP="00021DCB">
      <w:pPr>
        <w:tabs>
          <w:tab w:val="left" w:pos="3600"/>
        </w:tabs>
        <w:ind w:left="576"/>
        <w:rPr>
          <w:rFonts w:ascii="Times New Roman" w:hAnsi="Times New Roman" w:cs="Times New Roman"/>
          <w:vanish/>
          <w:sz w:val="22"/>
          <w:szCs w:val="22"/>
        </w:rPr>
      </w:pPr>
    </w:p>
    <w:p w14:paraId="7DC18614" w14:textId="069B02BF"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True</w:t>
      </w:r>
    </w:p>
    <w:p w14:paraId="58117A8A" w14:textId="77777777"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E4035">
        <w:rPr>
          <w:rFonts w:ascii="Times New Roman" w:eastAsia="Times New Roman" w:hAnsi="Times New Roman" w:cs="Times New Roman"/>
          <w:color w:val="000000"/>
          <w:sz w:val="22"/>
          <w:szCs w:val="22"/>
        </w:rPr>
        <w:t>Easy</w:t>
      </w:r>
    </w:p>
    <w:p w14:paraId="0441B68A" w14:textId="061A95C4"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6804769D" w14:textId="1F2138F8"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4F8DD9C7" w14:textId="49EF4969"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E4035">
        <w:rPr>
          <w:rFonts w:ascii="Times New Roman" w:eastAsia="Times New Roman" w:hAnsi="Times New Roman" w:cs="Times New Roman"/>
          <w:color w:val="000000"/>
          <w:sz w:val="22"/>
          <w:szCs w:val="22"/>
        </w:rPr>
        <w:t>ACCT.ACBSP.APC.02 – GAAP</w:t>
      </w:r>
    </w:p>
    <w:p w14:paraId="6329ADFD" w14:textId="77777777" w:rsidR="002E4035" w:rsidRDefault="002E4035"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ACCT.ACBSP.A</w:t>
      </w:r>
      <w:r>
        <w:rPr>
          <w:rFonts w:ascii="Times New Roman" w:eastAsia="Times New Roman" w:hAnsi="Times New Roman" w:cs="Times New Roman"/>
          <w:color w:val="000000"/>
          <w:sz w:val="22"/>
          <w:szCs w:val="22"/>
        </w:rPr>
        <w:t>PC.03 - Business Forms</w:t>
      </w:r>
    </w:p>
    <w:p w14:paraId="5995A549" w14:textId="535B1E90" w:rsidR="002E4035" w:rsidRDefault="002E4035"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0E4764DE" w14:textId="69B06263"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4F2E3C61" w14:textId="77777777" w:rsidR="001D53AA" w:rsidRPr="00021DCB" w:rsidRDefault="001D53AA" w:rsidP="00021DCB">
      <w:pPr>
        <w:tabs>
          <w:tab w:val="left" w:pos="3600"/>
        </w:tabs>
        <w:ind w:left="576"/>
        <w:rPr>
          <w:rFonts w:ascii="Times New Roman" w:hAnsi="Times New Roman" w:cs="Times New Roman"/>
          <w:sz w:val="22"/>
          <w:szCs w:val="22"/>
        </w:rPr>
      </w:pPr>
    </w:p>
    <w:p w14:paraId="148779A4" w14:textId="09D9765E"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accounts payable account is listed in the chart of accounts as an asset.</w:t>
      </w:r>
    </w:p>
    <w:p w14:paraId="2C523DC7" w14:textId="2FE27D94"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6A18D3C8" w14:textId="02460FB1"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55818D5A" w14:textId="77777777" w:rsidR="00CF27F2" w:rsidRDefault="00CF27F2" w:rsidP="00021DCB">
      <w:pPr>
        <w:tabs>
          <w:tab w:val="left" w:pos="3600"/>
        </w:tabs>
        <w:ind w:left="576"/>
        <w:rPr>
          <w:rFonts w:ascii="Times New Roman" w:hAnsi="Times New Roman" w:cs="Times New Roman"/>
          <w:sz w:val="22"/>
          <w:szCs w:val="22"/>
        </w:rPr>
      </w:pPr>
    </w:p>
    <w:p w14:paraId="7D550D2B" w14:textId="77777777" w:rsidR="009956F9" w:rsidRPr="00021DCB" w:rsidRDefault="009956F9" w:rsidP="00021DCB">
      <w:pPr>
        <w:tabs>
          <w:tab w:val="left" w:pos="3600"/>
        </w:tabs>
        <w:ind w:left="576"/>
        <w:rPr>
          <w:rFonts w:ascii="Times New Roman" w:hAnsi="Times New Roman" w:cs="Times New Roman"/>
          <w:vanish/>
          <w:sz w:val="22"/>
          <w:szCs w:val="22"/>
        </w:rPr>
      </w:pPr>
    </w:p>
    <w:p w14:paraId="66188C89" w14:textId="7CDC9517"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False</w:t>
      </w:r>
    </w:p>
    <w:p w14:paraId="63C301B8" w14:textId="77777777"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E4035">
        <w:rPr>
          <w:rFonts w:ascii="Times New Roman" w:eastAsia="Times New Roman" w:hAnsi="Times New Roman" w:cs="Times New Roman"/>
          <w:color w:val="000000"/>
          <w:sz w:val="22"/>
          <w:szCs w:val="22"/>
        </w:rPr>
        <w:t>Easy</w:t>
      </w:r>
    </w:p>
    <w:p w14:paraId="56D4519D" w14:textId="06E48BA7"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2A4BD8D1" w14:textId="476F630C"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68148D66" w14:textId="023D5620"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E4035">
        <w:rPr>
          <w:rFonts w:ascii="Times New Roman" w:eastAsia="Times New Roman" w:hAnsi="Times New Roman" w:cs="Times New Roman"/>
          <w:color w:val="000000"/>
          <w:sz w:val="22"/>
          <w:szCs w:val="22"/>
        </w:rPr>
        <w:t>ACCT.ACBSP.APC.02 – GAAP</w:t>
      </w:r>
    </w:p>
    <w:p w14:paraId="5B5E28DC" w14:textId="77777777" w:rsidR="002E4035" w:rsidRDefault="002E4035"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 xml:space="preserve">ACCT.ACBSP.APC.16 </w:t>
      </w:r>
      <w:r>
        <w:rPr>
          <w:rFonts w:ascii="Times New Roman" w:eastAsia="Times New Roman" w:hAnsi="Times New Roman" w:cs="Times New Roman"/>
          <w:color w:val="000000"/>
          <w:sz w:val="22"/>
          <w:szCs w:val="22"/>
        </w:rPr>
        <w:t>- Current Liabilities Reporting</w:t>
      </w:r>
    </w:p>
    <w:p w14:paraId="0AF0F8F7" w14:textId="75E83CB2" w:rsidR="002E4035" w:rsidRDefault="002E4035"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3AC9892A" w14:textId="696D6455"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1E639FF9" w14:textId="77777777" w:rsidR="001D53AA" w:rsidRPr="00021DCB" w:rsidRDefault="001D53AA" w:rsidP="00021DCB">
      <w:pPr>
        <w:tabs>
          <w:tab w:val="left" w:pos="3600"/>
        </w:tabs>
        <w:ind w:left="576"/>
        <w:rPr>
          <w:rFonts w:ascii="Times New Roman" w:hAnsi="Times New Roman" w:cs="Times New Roman"/>
          <w:sz w:val="22"/>
          <w:szCs w:val="22"/>
        </w:rPr>
      </w:pPr>
    </w:p>
    <w:p w14:paraId="592D581B" w14:textId="68078F76"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 dividends account represents the amount of earnings paid to the stockholders.</w:t>
      </w:r>
    </w:p>
    <w:p w14:paraId="3B99EF68" w14:textId="2A8B795C"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1B823C54" w14:textId="14531373"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6E512A4B" w14:textId="77777777" w:rsidR="00CF27F2" w:rsidRDefault="00CF27F2" w:rsidP="00021DCB">
      <w:pPr>
        <w:tabs>
          <w:tab w:val="left" w:pos="3600"/>
        </w:tabs>
        <w:ind w:left="576"/>
        <w:rPr>
          <w:rFonts w:ascii="Times New Roman" w:hAnsi="Times New Roman" w:cs="Times New Roman"/>
          <w:sz w:val="22"/>
          <w:szCs w:val="22"/>
        </w:rPr>
      </w:pPr>
    </w:p>
    <w:p w14:paraId="42E7334A" w14:textId="77777777" w:rsidR="009956F9" w:rsidRPr="00021DCB" w:rsidRDefault="009956F9" w:rsidP="00021DCB">
      <w:pPr>
        <w:tabs>
          <w:tab w:val="left" w:pos="3600"/>
        </w:tabs>
        <w:ind w:left="576"/>
        <w:rPr>
          <w:rFonts w:ascii="Times New Roman" w:hAnsi="Times New Roman" w:cs="Times New Roman"/>
          <w:vanish/>
          <w:sz w:val="22"/>
          <w:szCs w:val="22"/>
        </w:rPr>
      </w:pPr>
    </w:p>
    <w:p w14:paraId="3AD07FE6" w14:textId="415946CB"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True</w:t>
      </w:r>
    </w:p>
    <w:p w14:paraId="6B4BE301" w14:textId="77777777"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E4035">
        <w:rPr>
          <w:rFonts w:ascii="Times New Roman" w:eastAsia="Times New Roman" w:hAnsi="Times New Roman" w:cs="Times New Roman"/>
          <w:color w:val="000000"/>
          <w:sz w:val="22"/>
          <w:szCs w:val="22"/>
        </w:rPr>
        <w:t>Moderate</w:t>
      </w:r>
    </w:p>
    <w:p w14:paraId="6BC76FBF" w14:textId="043B1B1E"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5D16E061" w14:textId="4B56D068"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17853867" w14:textId="6DE27797"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E4035">
        <w:rPr>
          <w:rFonts w:ascii="Times New Roman" w:eastAsia="Times New Roman" w:hAnsi="Times New Roman" w:cs="Times New Roman"/>
          <w:color w:val="000000"/>
          <w:sz w:val="22"/>
          <w:szCs w:val="22"/>
        </w:rPr>
        <w:t>ACCT.ACBSP.APC.02 – GAAP</w:t>
      </w:r>
    </w:p>
    <w:p w14:paraId="54EC2D4D" w14:textId="77777777" w:rsidR="002E4035" w:rsidRDefault="002E4035"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w:t>
      </w:r>
      <w:r>
        <w:rPr>
          <w:rFonts w:ascii="Times New Roman" w:eastAsia="Times New Roman" w:hAnsi="Times New Roman" w:cs="Times New Roman"/>
          <w:color w:val="000000"/>
          <w:sz w:val="22"/>
          <w:szCs w:val="22"/>
        </w:rPr>
        <w:t>T.ACBSP.APC.03 - Business Forms</w:t>
      </w:r>
    </w:p>
    <w:p w14:paraId="6710E38D" w14:textId="5B627261" w:rsidR="002E4035" w:rsidRDefault="002E4035"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51AADBF4" w14:textId="6ACAD58B"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7B3EAF26" w14:textId="77777777" w:rsidR="001D53AA" w:rsidRPr="00021DCB" w:rsidRDefault="001D53AA" w:rsidP="00021DCB">
      <w:pPr>
        <w:tabs>
          <w:tab w:val="left" w:pos="3600"/>
        </w:tabs>
        <w:ind w:left="576"/>
        <w:rPr>
          <w:rFonts w:ascii="Times New Roman" w:hAnsi="Times New Roman" w:cs="Times New Roman"/>
          <w:sz w:val="22"/>
          <w:szCs w:val="22"/>
        </w:rPr>
      </w:pPr>
    </w:p>
    <w:p w14:paraId="662C76A9" w14:textId="6EAC7EA9"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Revenues are equal to the difference between cash receipts and cash payments.</w:t>
      </w:r>
    </w:p>
    <w:p w14:paraId="52D10E14" w14:textId="0F307B88"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3916098E" w14:textId="0A73C3C2"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1D7962D5" w14:textId="77777777" w:rsidR="00CF27F2" w:rsidRDefault="00CF27F2" w:rsidP="00021DCB">
      <w:pPr>
        <w:tabs>
          <w:tab w:val="left" w:pos="3600"/>
        </w:tabs>
        <w:ind w:left="576"/>
        <w:rPr>
          <w:rFonts w:ascii="Times New Roman" w:hAnsi="Times New Roman" w:cs="Times New Roman"/>
          <w:sz w:val="22"/>
          <w:szCs w:val="22"/>
        </w:rPr>
      </w:pPr>
    </w:p>
    <w:p w14:paraId="3AA783B6" w14:textId="77777777" w:rsidR="009956F9" w:rsidRPr="00021DCB" w:rsidRDefault="009956F9" w:rsidP="00021DCB">
      <w:pPr>
        <w:tabs>
          <w:tab w:val="left" w:pos="3600"/>
        </w:tabs>
        <w:ind w:left="576"/>
        <w:rPr>
          <w:rFonts w:ascii="Times New Roman" w:hAnsi="Times New Roman" w:cs="Times New Roman"/>
          <w:vanish/>
          <w:sz w:val="22"/>
          <w:szCs w:val="22"/>
        </w:rPr>
      </w:pPr>
    </w:p>
    <w:p w14:paraId="54D13B7A" w14:textId="70B3617B"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False</w:t>
      </w:r>
    </w:p>
    <w:p w14:paraId="7B78134B" w14:textId="77777777"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E4035">
        <w:rPr>
          <w:rFonts w:ascii="Times New Roman" w:eastAsia="Times New Roman" w:hAnsi="Times New Roman" w:cs="Times New Roman"/>
          <w:color w:val="000000"/>
          <w:sz w:val="22"/>
          <w:szCs w:val="22"/>
        </w:rPr>
        <w:t>Moderate</w:t>
      </w:r>
    </w:p>
    <w:p w14:paraId="79E396B3" w14:textId="502E59B1"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2B1959FF" w14:textId="0AB0967F"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63265E58" w14:textId="09E1C546"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E4035">
        <w:rPr>
          <w:rFonts w:ascii="Times New Roman" w:eastAsia="Times New Roman" w:hAnsi="Times New Roman" w:cs="Times New Roman"/>
          <w:color w:val="000000"/>
          <w:sz w:val="22"/>
          <w:szCs w:val="22"/>
        </w:rPr>
        <w:t>ACCT.ACBSP.APC.02 – GAAP</w:t>
      </w:r>
    </w:p>
    <w:p w14:paraId="15F4B249" w14:textId="77777777" w:rsidR="002E4035" w:rsidRDefault="002E4035"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ACCT.ACBSP.APC.04</w:t>
      </w:r>
      <w:r>
        <w:rPr>
          <w:rFonts w:ascii="Times New Roman" w:eastAsia="Times New Roman" w:hAnsi="Times New Roman" w:cs="Times New Roman"/>
          <w:color w:val="000000"/>
          <w:sz w:val="22"/>
          <w:szCs w:val="22"/>
        </w:rPr>
        <w:t xml:space="preserve"> - Cash vs. Accrual</w:t>
      </w:r>
    </w:p>
    <w:p w14:paraId="1DF77A60" w14:textId="2EC88A91" w:rsidR="002E4035" w:rsidRDefault="002E4035"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069E66FA" w14:textId="5E789B17"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3A283AA8" w14:textId="345F16C6" w:rsidR="001D53AA" w:rsidRPr="00021DCB" w:rsidRDefault="009956F9" w:rsidP="009956F9">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56715399" w14:textId="694F842F"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Expenses result from using up assets or consuming services in the process of generating revenues.</w:t>
      </w:r>
    </w:p>
    <w:p w14:paraId="54A0FE28" w14:textId="6F5215D8"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3F431BC0" w14:textId="56E27C7D"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0C8C58B7" w14:textId="77777777" w:rsidR="00CF27F2" w:rsidRDefault="00CF27F2" w:rsidP="00021DCB">
      <w:pPr>
        <w:tabs>
          <w:tab w:val="left" w:pos="3600"/>
        </w:tabs>
        <w:ind w:left="576"/>
        <w:rPr>
          <w:rFonts w:ascii="Times New Roman" w:hAnsi="Times New Roman" w:cs="Times New Roman"/>
          <w:sz w:val="22"/>
          <w:szCs w:val="22"/>
        </w:rPr>
      </w:pPr>
    </w:p>
    <w:p w14:paraId="3EF9784E" w14:textId="77777777" w:rsidR="009956F9" w:rsidRPr="00021DCB" w:rsidRDefault="009956F9" w:rsidP="00021DCB">
      <w:pPr>
        <w:tabs>
          <w:tab w:val="left" w:pos="3600"/>
        </w:tabs>
        <w:ind w:left="576"/>
        <w:rPr>
          <w:rFonts w:ascii="Times New Roman" w:hAnsi="Times New Roman" w:cs="Times New Roman"/>
          <w:vanish/>
          <w:sz w:val="22"/>
          <w:szCs w:val="22"/>
        </w:rPr>
      </w:pPr>
    </w:p>
    <w:p w14:paraId="7F340E49" w14:textId="7D3CF91A"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True</w:t>
      </w:r>
    </w:p>
    <w:p w14:paraId="392BEA88" w14:textId="77777777"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E4035">
        <w:rPr>
          <w:rFonts w:ascii="Times New Roman" w:eastAsia="Times New Roman" w:hAnsi="Times New Roman" w:cs="Times New Roman"/>
          <w:color w:val="000000"/>
          <w:sz w:val="22"/>
          <w:szCs w:val="22"/>
        </w:rPr>
        <w:t>Moderate</w:t>
      </w:r>
    </w:p>
    <w:p w14:paraId="0B15145D" w14:textId="4ADC8369"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42BAE16B" w14:textId="381B9774"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04D1629C" w14:textId="55DB7D34"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E4035">
        <w:rPr>
          <w:rFonts w:ascii="Times New Roman" w:eastAsia="Times New Roman" w:hAnsi="Times New Roman" w:cs="Times New Roman"/>
          <w:color w:val="000000"/>
          <w:sz w:val="22"/>
          <w:szCs w:val="22"/>
        </w:rPr>
        <w:t>ACCT.ACBSP.APC.02 – GAAP</w:t>
      </w:r>
    </w:p>
    <w:p w14:paraId="12FF4698" w14:textId="77777777" w:rsidR="002E4035" w:rsidRDefault="002E4035"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36AF198C" w14:textId="4DC6FBE3" w:rsidR="002E4035" w:rsidRDefault="002E4035"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1666911A" w14:textId="65BA06EF"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63280CA7" w14:textId="77777777" w:rsidR="001D53AA" w:rsidRPr="00021DCB" w:rsidRDefault="001D53AA" w:rsidP="00021DCB">
      <w:pPr>
        <w:tabs>
          <w:tab w:val="left" w:pos="3600"/>
        </w:tabs>
        <w:ind w:left="576"/>
        <w:rPr>
          <w:rFonts w:ascii="Times New Roman" w:hAnsi="Times New Roman" w:cs="Times New Roman"/>
          <w:sz w:val="22"/>
          <w:szCs w:val="22"/>
        </w:rPr>
      </w:pPr>
    </w:p>
    <w:p w14:paraId="5D7D6BD1" w14:textId="5D47B824"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Stockholders' equity will be reduced by the amount in the dividends account.</w:t>
      </w:r>
    </w:p>
    <w:p w14:paraId="2F9E151B" w14:textId="5DF4468F"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5E9C8107" w14:textId="58091D91"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350EC9AD" w14:textId="77777777" w:rsidR="00CF27F2" w:rsidRDefault="00CF27F2" w:rsidP="00021DCB">
      <w:pPr>
        <w:tabs>
          <w:tab w:val="left" w:pos="3600"/>
        </w:tabs>
        <w:ind w:left="576"/>
        <w:rPr>
          <w:rFonts w:ascii="Times New Roman" w:hAnsi="Times New Roman" w:cs="Times New Roman"/>
          <w:sz w:val="22"/>
          <w:szCs w:val="22"/>
        </w:rPr>
      </w:pPr>
    </w:p>
    <w:p w14:paraId="03892207" w14:textId="77777777" w:rsidR="009956F9" w:rsidRPr="00021DCB" w:rsidRDefault="009956F9" w:rsidP="00021DCB">
      <w:pPr>
        <w:tabs>
          <w:tab w:val="left" w:pos="3600"/>
        </w:tabs>
        <w:ind w:left="576"/>
        <w:rPr>
          <w:rFonts w:ascii="Times New Roman" w:hAnsi="Times New Roman" w:cs="Times New Roman"/>
          <w:vanish/>
          <w:sz w:val="22"/>
          <w:szCs w:val="22"/>
        </w:rPr>
      </w:pPr>
    </w:p>
    <w:p w14:paraId="135BCD6A" w14:textId="23DE7991"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True</w:t>
      </w:r>
    </w:p>
    <w:p w14:paraId="668C6C68" w14:textId="77777777"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E4035">
        <w:rPr>
          <w:rFonts w:ascii="Times New Roman" w:eastAsia="Times New Roman" w:hAnsi="Times New Roman" w:cs="Times New Roman"/>
          <w:color w:val="000000"/>
          <w:sz w:val="22"/>
          <w:szCs w:val="22"/>
        </w:rPr>
        <w:t>Moderate</w:t>
      </w:r>
    </w:p>
    <w:p w14:paraId="43E40DA3" w14:textId="75EC0B03"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1EEBED8D" w14:textId="34AF90CD"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796FE7CE" w14:textId="4651D951"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E4035">
        <w:rPr>
          <w:rFonts w:ascii="Times New Roman" w:eastAsia="Times New Roman" w:hAnsi="Times New Roman" w:cs="Times New Roman"/>
          <w:color w:val="000000"/>
          <w:sz w:val="22"/>
          <w:szCs w:val="22"/>
        </w:rPr>
        <w:t>ACCT.ACBSP.APC.02 – GAAP</w:t>
      </w:r>
    </w:p>
    <w:p w14:paraId="2CCB06D3" w14:textId="77777777" w:rsidR="002E4035" w:rsidRDefault="002E4035"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w:t>
      </w:r>
      <w:r>
        <w:rPr>
          <w:rFonts w:ascii="Times New Roman" w:eastAsia="Times New Roman" w:hAnsi="Times New Roman" w:cs="Times New Roman"/>
          <w:color w:val="000000"/>
          <w:sz w:val="22"/>
          <w:szCs w:val="22"/>
        </w:rPr>
        <w:t>T.ACBSP.APC.03 - Business Forms</w:t>
      </w:r>
    </w:p>
    <w:p w14:paraId="112FC79F" w14:textId="31A7736E" w:rsidR="002E4035" w:rsidRDefault="002E4035"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5C04EAB3" w14:textId="0004183C"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36A49BE9" w14:textId="77777777" w:rsidR="001D53AA" w:rsidRPr="00021DCB" w:rsidRDefault="001D53AA" w:rsidP="00021DCB">
      <w:pPr>
        <w:tabs>
          <w:tab w:val="left" w:pos="3600"/>
        </w:tabs>
        <w:ind w:left="576"/>
        <w:rPr>
          <w:rFonts w:ascii="Times New Roman" w:hAnsi="Times New Roman" w:cs="Times New Roman"/>
          <w:sz w:val="22"/>
          <w:szCs w:val="22"/>
        </w:rPr>
      </w:pPr>
    </w:p>
    <w:p w14:paraId="6EA1A1DE" w14:textId="749DDCFE"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When an owner invests assets in the business, the retained earnings account increases due to revenue being earned.</w:t>
      </w:r>
    </w:p>
    <w:p w14:paraId="49CBB76F" w14:textId="5C5C2DF1"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27490BD8" w14:textId="3B7FA2F0"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3858343D" w14:textId="77777777" w:rsidR="00CF27F2" w:rsidRDefault="00CF27F2" w:rsidP="00021DCB">
      <w:pPr>
        <w:tabs>
          <w:tab w:val="left" w:pos="3600"/>
        </w:tabs>
        <w:ind w:left="576"/>
        <w:rPr>
          <w:rFonts w:ascii="Times New Roman" w:hAnsi="Times New Roman" w:cs="Times New Roman"/>
          <w:sz w:val="22"/>
          <w:szCs w:val="22"/>
        </w:rPr>
      </w:pPr>
    </w:p>
    <w:p w14:paraId="3EEB2A47" w14:textId="77777777" w:rsidR="009956F9" w:rsidRPr="00021DCB" w:rsidRDefault="009956F9" w:rsidP="00021DCB">
      <w:pPr>
        <w:tabs>
          <w:tab w:val="left" w:pos="3600"/>
        </w:tabs>
        <w:ind w:left="576"/>
        <w:rPr>
          <w:rFonts w:ascii="Times New Roman" w:hAnsi="Times New Roman" w:cs="Times New Roman"/>
          <w:vanish/>
          <w:sz w:val="22"/>
          <w:szCs w:val="22"/>
        </w:rPr>
      </w:pPr>
    </w:p>
    <w:p w14:paraId="2AD8C8AD" w14:textId="33D1044E"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False</w:t>
      </w:r>
    </w:p>
    <w:p w14:paraId="197E4781" w14:textId="77777777"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E4035">
        <w:rPr>
          <w:rFonts w:ascii="Times New Roman" w:eastAsia="Times New Roman" w:hAnsi="Times New Roman" w:cs="Times New Roman"/>
          <w:color w:val="000000"/>
          <w:sz w:val="22"/>
          <w:szCs w:val="22"/>
        </w:rPr>
        <w:t>Moderate</w:t>
      </w:r>
    </w:p>
    <w:p w14:paraId="59975762" w14:textId="7126C3A0"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64559481" w14:textId="77777777"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E4035">
        <w:rPr>
          <w:rFonts w:ascii="Times New Roman" w:eastAsia="Times New Roman" w:hAnsi="Times New Roman" w:cs="Times New Roman"/>
          <w:color w:val="000000"/>
          <w:sz w:val="22"/>
          <w:szCs w:val="22"/>
        </w:rPr>
        <w:t>FNMN.WARD.16.02-01 - LO: 02-01</w:t>
      </w:r>
    </w:p>
    <w:p w14:paraId="1E002FD5" w14:textId="1F862507"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FNMN.WARD.16.02-02 - LO: 02-02</w:t>
      </w:r>
    </w:p>
    <w:p w14:paraId="62077242" w14:textId="6D2C0EF9"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E4035">
        <w:rPr>
          <w:rFonts w:ascii="Times New Roman" w:eastAsia="Times New Roman" w:hAnsi="Times New Roman" w:cs="Times New Roman"/>
          <w:color w:val="000000"/>
          <w:sz w:val="22"/>
          <w:szCs w:val="22"/>
        </w:rPr>
        <w:t>ACCT.ACBSP.APC.02 – GAAP</w:t>
      </w:r>
    </w:p>
    <w:p w14:paraId="4658C184" w14:textId="77777777" w:rsidR="002E4035" w:rsidRDefault="002E4035"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5AD21A94" w14:textId="0CC43C5D" w:rsidR="002E4035" w:rsidRDefault="002E4035"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0837C112" w14:textId="5F4C6E0F"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435C7230" w14:textId="77777777" w:rsidR="001D53AA" w:rsidRPr="00021DCB" w:rsidRDefault="001D53AA" w:rsidP="00021DCB">
      <w:pPr>
        <w:tabs>
          <w:tab w:val="left" w:pos="3600"/>
        </w:tabs>
        <w:ind w:left="576"/>
        <w:rPr>
          <w:rFonts w:ascii="Times New Roman" w:hAnsi="Times New Roman" w:cs="Times New Roman"/>
          <w:sz w:val="22"/>
          <w:szCs w:val="22"/>
        </w:rPr>
      </w:pPr>
    </w:p>
    <w:p w14:paraId="48B42B57" w14:textId="0014BA8A"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When an account receivable is collected in cash, the total assets of the business increase.</w:t>
      </w:r>
    </w:p>
    <w:p w14:paraId="42EF7E66" w14:textId="633C88DC"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78D0E811" w14:textId="5B7F7B3B"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0163CC4A" w14:textId="77777777" w:rsidR="00CF27F2" w:rsidRDefault="00CF27F2" w:rsidP="00021DCB">
      <w:pPr>
        <w:tabs>
          <w:tab w:val="left" w:pos="3600"/>
        </w:tabs>
        <w:ind w:left="576"/>
        <w:rPr>
          <w:rFonts w:ascii="Times New Roman" w:hAnsi="Times New Roman" w:cs="Times New Roman"/>
          <w:sz w:val="22"/>
          <w:szCs w:val="22"/>
        </w:rPr>
      </w:pPr>
    </w:p>
    <w:p w14:paraId="5EC1C76C" w14:textId="77777777" w:rsidR="009956F9" w:rsidRPr="00021DCB" w:rsidRDefault="009956F9" w:rsidP="00021DCB">
      <w:pPr>
        <w:tabs>
          <w:tab w:val="left" w:pos="3600"/>
        </w:tabs>
        <w:ind w:left="576"/>
        <w:rPr>
          <w:rFonts w:ascii="Times New Roman" w:hAnsi="Times New Roman" w:cs="Times New Roman"/>
          <w:vanish/>
          <w:sz w:val="22"/>
          <w:szCs w:val="22"/>
        </w:rPr>
      </w:pPr>
    </w:p>
    <w:p w14:paraId="6CA0ECF3" w14:textId="11A4F151"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False</w:t>
      </w:r>
    </w:p>
    <w:p w14:paraId="0492C13C" w14:textId="77777777"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E4035">
        <w:rPr>
          <w:rFonts w:ascii="Times New Roman" w:eastAsia="Times New Roman" w:hAnsi="Times New Roman" w:cs="Times New Roman"/>
          <w:color w:val="000000"/>
          <w:sz w:val="22"/>
          <w:szCs w:val="22"/>
        </w:rPr>
        <w:t>Moderate</w:t>
      </w:r>
    </w:p>
    <w:p w14:paraId="74AF1DB6" w14:textId="1651A37F"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15335352" w14:textId="77777777"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E4035">
        <w:rPr>
          <w:rFonts w:ascii="Times New Roman" w:eastAsia="Times New Roman" w:hAnsi="Times New Roman" w:cs="Times New Roman"/>
          <w:color w:val="000000"/>
          <w:sz w:val="22"/>
          <w:szCs w:val="22"/>
        </w:rPr>
        <w:t>FNMN.WARD.16.02-01 - LO: 02-01</w:t>
      </w:r>
    </w:p>
    <w:p w14:paraId="7D13C906" w14:textId="2079E8CC"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FNMN.WARD.16.02-02 - LO: 02-02</w:t>
      </w:r>
    </w:p>
    <w:p w14:paraId="022ED618" w14:textId="55E26542" w:rsidR="002E4035" w:rsidRDefault="00CF27F2" w:rsidP="009956F9">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E4035">
        <w:rPr>
          <w:rFonts w:ascii="Times New Roman" w:eastAsia="Times New Roman" w:hAnsi="Times New Roman" w:cs="Times New Roman"/>
          <w:color w:val="000000"/>
          <w:sz w:val="22"/>
          <w:szCs w:val="22"/>
        </w:rPr>
        <w:t>ACCT.ACBSP.APC.02 – GAAP</w:t>
      </w:r>
    </w:p>
    <w:p w14:paraId="6FFBA8C8" w14:textId="77777777" w:rsidR="002E4035" w:rsidRDefault="002E4035" w:rsidP="009956F9">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ACCT.ACBSP.AP</w:t>
      </w:r>
      <w:r>
        <w:rPr>
          <w:rFonts w:ascii="Times New Roman" w:eastAsia="Times New Roman" w:hAnsi="Times New Roman" w:cs="Times New Roman"/>
          <w:color w:val="000000"/>
          <w:sz w:val="22"/>
          <w:szCs w:val="22"/>
        </w:rPr>
        <w:t>C.15 - Current Assets Reporting</w:t>
      </w:r>
    </w:p>
    <w:p w14:paraId="3606A3DC" w14:textId="649B63CE" w:rsidR="002E4035" w:rsidRDefault="002E4035" w:rsidP="009956F9">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ACCT.AICPA.FN.0</w:t>
      </w:r>
      <w:r>
        <w:rPr>
          <w:rFonts w:ascii="Times New Roman" w:eastAsia="Times New Roman" w:hAnsi="Times New Roman" w:cs="Times New Roman"/>
          <w:color w:val="000000"/>
          <w:sz w:val="22"/>
          <w:szCs w:val="22"/>
        </w:rPr>
        <w:t>3 – Measurement</w:t>
      </w:r>
    </w:p>
    <w:p w14:paraId="4387FF63" w14:textId="3850D54A" w:rsidR="00CF27F2" w:rsidRPr="00021DCB" w:rsidRDefault="002E4035" w:rsidP="009956F9">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5ECF6CA1" w14:textId="77777777" w:rsidR="001D53AA" w:rsidRPr="00021DCB" w:rsidRDefault="001D53AA" w:rsidP="00021DCB">
      <w:pPr>
        <w:tabs>
          <w:tab w:val="left" w:pos="3600"/>
        </w:tabs>
        <w:ind w:left="576"/>
        <w:rPr>
          <w:rFonts w:ascii="Times New Roman" w:hAnsi="Times New Roman" w:cs="Times New Roman"/>
          <w:sz w:val="22"/>
          <w:szCs w:val="22"/>
        </w:rPr>
      </w:pPr>
    </w:p>
    <w:p w14:paraId="2C638FD3" w14:textId="31732EF5"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When an account payable is paid with cash, the stockholders' equity in the business decreases.</w:t>
      </w:r>
    </w:p>
    <w:p w14:paraId="02915312" w14:textId="72B3BD33"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1C2C7C9C" w14:textId="19BE9FE6"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71B52072" w14:textId="77777777" w:rsidR="00CF27F2" w:rsidRDefault="00CF27F2" w:rsidP="00021DCB">
      <w:pPr>
        <w:tabs>
          <w:tab w:val="left" w:pos="3600"/>
        </w:tabs>
        <w:ind w:left="576"/>
        <w:rPr>
          <w:rFonts w:ascii="Times New Roman" w:hAnsi="Times New Roman" w:cs="Times New Roman"/>
          <w:sz w:val="22"/>
          <w:szCs w:val="22"/>
        </w:rPr>
      </w:pPr>
    </w:p>
    <w:p w14:paraId="36E7A1B3" w14:textId="77777777" w:rsidR="009956F9" w:rsidRPr="00021DCB" w:rsidRDefault="009956F9" w:rsidP="00021DCB">
      <w:pPr>
        <w:tabs>
          <w:tab w:val="left" w:pos="3600"/>
        </w:tabs>
        <w:ind w:left="576"/>
        <w:rPr>
          <w:rFonts w:ascii="Times New Roman" w:hAnsi="Times New Roman" w:cs="Times New Roman"/>
          <w:vanish/>
          <w:sz w:val="22"/>
          <w:szCs w:val="22"/>
        </w:rPr>
      </w:pPr>
    </w:p>
    <w:p w14:paraId="4CAAB9F6" w14:textId="307606FE"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False</w:t>
      </w:r>
    </w:p>
    <w:p w14:paraId="5007D9D1" w14:textId="77777777"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E4035">
        <w:rPr>
          <w:rFonts w:ascii="Times New Roman" w:eastAsia="Times New Roman" w:hAnsi="Times New Roman" w:cs="Times New Roman"/>
          <w:color w:val="000000"/>
          <w:sz w:val="22"/>
          <w:szCs w:val="22"/>
        </w:rPr>
        <w:t>Moderate</w:t>
      </w:r>
    </w:p>
    <w:p w14:paraId="4CACF8A5" w14:textId="1468A92D"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36028DAE" w14:textId="77777777"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E4035">
        <w:rPr>
          <w:rFonts w:ascii="Times New Roman" w:eastAsia="Times New Roman" w:hAnsi="Times New Roman" w:cs="Times New Roman"/>
          <w:color w:val="000000"/>
          <w:sz w:val="22"/>
          <w:szCs w:val="22"/>
        </w:rPr>
        <w:t>FNMN.WARD.16.02-01 - LO: 02-01</w:t>
      </w:r>
    </w:p>
    <w:p w14:paraId="22CBA976" w14:textId="3952D6BC"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FNMN.WARD.16.02-02 - LO: 02-02</w:t>
      </w:r>
    </w:p>
    <w:p w14:paraId="72268014" w14:textId="56044A2F"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E4035">
        <w:rPr>
          <w:rFonts w:ascii="Times New Roman" w:eastAsia="Times New Roman" w:hAnsi="Times New Roman" w:cs="Times New Roman"/>
          <w:color w:val="000000"/>
          <w:sz w:val="22"/>
          <w:szCs w:val="22"/>
        </w:rPr>
        <w:t>ACCT.ACBSP.APC.02 – GAAP</w:t>
      </w:r>
    </w:p>
    <w:p w14:paraId="64E518E0" w14:textId="7D9ECBDB" w:rsidR="002E4035" w:rsidRDefault="002E4035"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 xml:space="preserve">ACCT.ACBSP.APC.16 </w:t>
      </w:r>
      <w:r>
        <w:rPr>
          <w:rFonts w:ascii="Times New Roman" w:eastAsia="Times New Roman" w:hAnsi="Times New Roman" w:cs="Times New Roman"/>
          <w:color w:val="000000"/>
          <w:sz w:val="22"/>
          <w:szCs w:val="22"/>
        </w:rPr>
        <w:t>- Current Liabilities Reporting</w:t>
      </w:r>
    </w:p>
    <w:p w14:paraId="1916C963" w14:textId="0AD73377" w:rsidR="002E4035" w:rsidRDefault="002E4035"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7A30CD55" w14:textId="7CDE1F4A"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4185B9B5" w14:textId="77777777" w:rsidR="001D53AA" w:rsidRPr="00021DCB" w:rsidRDefault="001D53AA" w:rsidP="00021DCB">
      <w:pPr>
        <w:tabs>
          <w:tab w:val="left" w:pos="3600"/>
        </w:tabs>
        <w:ind w:left="576"/>
        <w:rPr>
          <w:rFonts w:ascii="Times New Roman" w:hAnsi="Times New Roman" w:cs="Times New Roman"/>
          <w:sz w:val="22"/>
          <w:szCs w:val="22"/>
        </w:rPr>
      </w:pPr>
    </w:p>
    <w:p w14:paraId="46E5350F" w14:textId="627E2EFA"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normal balance of a stockholders' equity account is a debit.</w:t>
      </w:r>
    </w:p>
    <w:p w14:paraId="623153FE" w14:textId="0943041A"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197033CF" w14:textId="4C3D1A79"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00803B55" w14:textId="77777777" w:rsidR="00CF27F2" w:rsidRDefault="00CF27F2" w:rsidP="00021DCB">
      <w:pPr>
        <w:tabs>
          <w:tab w:val="left" w:pos="3600"/>
        </w:tabs>
        <w:ind w:left="576"/>
        <w:rPr>
          <w:rFonts w:ascii="Times New Roman" w:hAnsi="Times New Roman" w:cs="Times New Roman"/>
          <w:sz w:val="22"/>
          <w:szCs w:val="22"/>
        </w:rPr>
      </w:pPr>
    </w:p>
    <w:p w14:paraId="6F331ED9" w14:textId="77777777" w:rsidR="009956F9" w:rsidRPr="00021DCB" w:rsidRDefault="009956F9" w:rsidP="00021DCB">
      <w:pPr>
        <w:tabs>
          <w:tab w:val="left" w:pos="3600"/>
        </w:tabs>
        <w:ind w:left="576"/>
        <w:rPr>
          <w:rFonts w:ascii="Times New Roman" w:hAnsi="Times New Roman" w:cs="Times New Roman"/>
          <w:vanish/>
          <w:sz w:val="22"/>
          <w:szCs w:val="22"/>
        </w:rPr>
      </w:pPr>
    </w:p>
    <w:p w14:paraId="5270E905" w14:textId="2652C736"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False</w:t>
      </w:r>
    </w:p>
    <w:p w14:paraId="2C088C65" w14:textId="77777777"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E4035">
        <w:rPr>
          <w:rFonts w:ascii="Times New Roman" w:eastAsia="Times New Roman" w:hAnsi="Times New Roman" w:cs="Times New Roman"/>
          <w:color w:val="000000"/>
          <w:sz w:val="22"/>
          <w:szCs w:val="22"/>
        </w:rPr>
        <w:t>Easy</w:t>
      </w:r>
    </w:p>
    <w:p w14:paraId="50A8470C" w14:textId="724FA4DE"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62BA81AE" w14:textId="36FC73CD"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40B8C010" w14:textId="66C36F08"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E4035">
        <w:rPr>
          <w:rFonts w:ascii="Times New Roman" w:eastAsia="Times New Roman" w:hAnsi="Times New Roman" w:cs="Times New Roman"/>
          <w:color w:val="000000"/>
          <w:sz w:val="22"/>
          <w:szCs w:val="22"/>
        </w:rPr>
        <w:t>ACCT.ACBSP.APC.02 – GAAP</w:t>
      </w:r>
    </w:p>
    <w:p w14:paraId="59A82909" w14:textId="77777777" w:rsidR="002E4035" w:rsidRDefault="002E4035"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75BDE46C" w14:textId="5F6D13F1" w:rsidR="002E4035" w:rsidRDefault="002E4035"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280DE6C0" w14:textId="76A2EC53"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29B2B7CC" w14:textId="77777777" w:rsidR="001D53AA" w:rsidRPr="00021DCB" w:rsidRDefault="001D53AA" w:rsidP="00021DCB">
      <w:pPr>
        <w:tabs>
          <w:tab w:val="left" w:pos="3600"/>
        </w:tabs>
        <w:ind w:left="576"/>
        <w:rPr>
          <w:rFonts w:ascii="Times New Roman" w:hAnsi="Times New Roman" w:cs="Times New Roman"/>
          <w:sz w:val="22"/>
          <w:szCs w:val="22"/>
        </w:rPr>
      </w:pPr>
    </w:p>
    <w:p w14:paraId="29F3055A" w14:textId="56BBB41A"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For a month's transactions for a typical medium-sized business, the salary expense account is likely to have only credit entries.</w:t>
      </w:r>
    </w:p>
    <w:p w14:paraId="6B211360" w14:textId="645D50F1"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6EF1473A" w14:textId="17F9CB76"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394677ED" w14:textId="77777777" w:rsidR="00CF27F2" w:rsidRDefault="00CF27F2" w:rsidP="00021DCB">
      <w:pPr>
        <w:tabs>
          <w:tab w:val="left" w:pos="3600"/>
        </w:tabs>
        <w:ind w:left="576"/>
        <w:rPr>
          <w:rFonts w:ascii="Times New Roman" w:hAnsi="Times New Roman" w:cs="Times New Roman"/>
          <w:sz w:val="22"/>
          <w:szCs w:val="22"/>
        </w:rPr>
      </w:pPr>
    </w:p>
    <w:p w14:paraId="17336E56" w14:textId="77777777" w:rsidR="009956F9" w:rsidRPr="00021DCB" w:rsidRDefault="009956F9" w:rsidP="00021DCB">
      <w:pPr>
        <w:tabs>
          <w:tab w:val="left" w:pos="3600"/>
        </w:tabs>
        <w:ind w:left="576"/>
        <w:rPr>
          <w:rFonts w:ascii="Times New Roman" w:hAnsi="Times New Roman" w:cs="Times New Roman"/>
          <w:vanish/>
          <w:sz w:val="22"/>
          <w:szCs w:val="22"/>
        </w:rPr>
      </w:pPr>
    </w:p>
    <w:p w14:paraId="5F73A2AD" w14:textId="1538D1B0"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False</w:t>
      </w:r>
    </w:p>
    <w:p w14:paraId="39A9ED0E" w14:textId="77777777"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E4035">
        <w:rPr>
          <w:rFonts w:ascii="Times New Roman" w:eastAsia="Times New Roman" w:hAnsi="Times New Roman" w:cs="Times New Roman"/>
          <w:color w:val="000000"/>
          <w:sz w:val="22"/>
          <w:szCs w:val="22"/>
        </w:rPr>
        <w:t>Moderate</w:t>
      </w:r>
    </w:p>
    <w:p w14:paraId="7234B00B" w14:textId="322294F9"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6A529718" w14:textId="12908C0D"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3D739CBE" w14:textId="77777777"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2E4035">
        <w:rPr>
          <w:rFonts w:ascii="Times New Roman" w:eastAsia="Times New Roman" w:hAnsi="Times New Roman" w:cs="Times New Roman"/>
          <w:color w:val="000000"/>
          <w:sz w:val="22"/>
          <w:szCs w:val="22"/>
        </w:rPr>
        <w:t>APC.06 - Recording Transactions</w:t>
      </w:r>
    </w:p>
    <w:p w14:paraId="24846933" w14:textId="458D53AB" w:rsidR="002E4035" w:rsidRDefault="002E4035"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7D7B72B8" w14:textId="59CFA887"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6F835D7B" w14:textId="77777777" w:rsidR="001D53AA" w:rsidRPr="00021DCB" w:rsidRDefault="001D53AA" w:rsidP="00021DCB">
      <w:pPr>
        <w:tabs>
          <w:tab w:val="left" w:pos="3600"/>
        </w:tabs>
        <w:ind w:left="576"/>
        <w:rPr>
          <w:rFonts w:ascii="Times New Roman" w:hAnsi="Times New Roman" w:cs="Times New Roman"/>
          <w:sz w:val="22"/>
          <w:szCs w:val="22"/>
        </w:rPr>
      </w:pPr>
    </w:p>
    <w:p w14:paraId="16378062" w14:textId="014706E0"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When a business receives a bill from the utility company, no entry should be made until the invoice is paid.</w:t>
      </w:r>
    </w:p>
    <w:p w14:paraId="6A44E566" w14:textId="336EED78"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702163ED" w14:textId="5AFCA398"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4C036E30" w14:textId="77777777" w:rsidR="00CF27F2" w:rsidRDefault="00CF27F2" w:rsidP="00021DCB">
      <w:pPr>
        <w:tabs>
          <w:tab w:val="left" w:pos="3600"/>
        </w:tabs>
        <w:ind w:left="576"/>
        <w:rPr>
          <w:rFonts w:ascii="Times New Roman" w:hAnsi="Times New Roman" w:cs="Times New Roman"/>
          <w:sz w:val="22"/>
          <w:szCs w:val="22"/>
        </w:rPr>
      </w:pPr>
    </w:p>
    <w:p w14:paraId="2B1C8454" w14:textId="77777777" w:rsidR="009956F9" w:rsidRPr="00021DCB" w:rsidRDefault="009956F9" w:rsidP="00021DCB">
      <w:pPr>
        <w:tabs>
          <w:tab w:val="left" w:pos="3600"/>
        </w:tabs>
        <w:ind w:left="576"/>
        <w:rPr>
          <w:rFonts w:ascii="Times New Roman" w:hAnsi="Times New Roman" w:cs="Times New Roman"/>
          <w:vanish/>
          <w:sz w:val="22"/>
          <w:szCs w:val="22"/>
        </w:rPr>
      </w:pPr>
    </w:p>
    <w:p w14:paraId="3AA70147" w14:textId="6BB884B7"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False</w:t>
      </w:r>
    </w:p>
    <w:p w14:paraId="0B0152FC" w14:textId="77777777"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E4035">
        <w:rPr>
          <w:rFonts w:ascii="Times New Roman" w:eastAsia="Times New Roman" w:hAnsi="Times New Roman" w:cs="Times New Roman"/>
          <w:color w:val="000000"/>
          <w:sz w:val="22"/>
          <w:szCs w:val="22"/>
        </w:rPr>
        <w:t>Moderate</w:t>
      </w:r>
    </w:p>
    <w:p w14:paraId="33E8D277" w14:textId="43CEA9CD"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05DEF8A0" w14:textId="38BF0006"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5ADF6FDE" w14:textId="77777777"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2E4035">
        <w:rPr>
          <w:rFonts w:ascii="Times New Roman" w:eastAsia="Times New Roman" w:hAnsi="Times New Roman" w:cs="Times New Roman"/>
          <w:color w:val="000000"/>
          <w:sz w:val="22"/>
          <w:szCs w:val="22"/>
        </w:rPr>
        <w:t>APC.06 - Recording Transactions</w:t>
      </w:r>
    </w:p>
    <w:p w14:paraId="2BE7EF6F" w14:textId="77777777" w:rsidR="002E4035" w:rsidRDefault="002E4035"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 xml:space="preserve">ACCT.ACBSP.APC.16 </w:t>
      </w:r>
      <w:r>
        <w:rPr>
          <w:rFonts w:ascii="Times New Roman" w:eastAsia="Times New Roman" w:hAnsi="Times New Roman" w:cs="Times New Roman"/>
          <w:color w:val="000000"/>
          <w:sz w:val="22"/>
          <w:szCs w:val="22"/>
        </w:rPr>
        <w:t>- Current Liabilities Reporting</w:t>
      </w:r>
    </w:p>
    <w:p w14:paraId="033E0D10" w14:textId="00BECD11" w:rsidR="002E4035" w:rsidRDefault="002E4035"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55F4B9FC" w14:textId="32CDA625"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25F0A47D" w14:textId="1BE30D3F" w:rsidR="001D53AA" w:rsidRPr="00021DCB" w:rsidRDefault="009956F9" w:rsidP="009956F9">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6A43E420" w14:textId="58163D5D"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 xml:space="preserve">A debit is abbreviated as </w:t>
      </w:r>
      <w:r w:rsidRPr="00021DCB">
        <w:rPr>
          <w:rFonts w:ascii="Times New Roman" w:eastAsia="Times New Roman" w:hAnsi="Times New Roman" w:cs="Times New Roman"/>
          <w:i/>
          <w:iCs/>
          <w:color w:val="000000"/>
          <w:sz w:val="22"/>
          <w:szCs w:val="22"/>
        </w:rPr>
        <w:t>Db.</w:t>
      </w:r>
      <w:r w:rsidRPr="00021DCB">
        <w:rPr>
          <w:rFonts w:ascii="Times New Roman" w:eastAsia="Times New Roman" w:hAnsi="Times New Roman" w:cs="Times New Roman"/>
          <w:color w:val="000000"/>
          <w:sz w:val="22"/>
          <w:szCs w:val="22"/>
        </w:rPr>
        <w:t xml:space="preserve"> and a credit is abbreviated as </w:t>
      </w:r>
      <w:r w:rsidRPr="00021DCB">
        <w:rPr>
          <w:rFonts w:ascii="Times New Roman" w:eastAsia="Times New Roman" w:hAnsi="Times New Roman" w:cs="Times New Roman"/>
          <w:i/>
          <w:iCs/>
          <w:color w:val="000000"/>
          <w:sz w:val="22"/>
          <w:szCs w:val="22"/>
        </w:rPr>
        <w:t>Cr</w:t>
      </w:r>
      <w:r w:rsidRPr="00021DCB">
        <w:rPr>
          <w:rFonts w:ascii="Times New Roman" w:eastAsia="Times New Roman" w:hAnsi="Times New Roman" w:cs="Times New Roman"/>
          <w:color w:val="000000"/>
          <w:sz w:val="22"/>
          <w:szCs w:val="22"/>
        </w:rPr>
        <w:t>.</w:t>
      </w:r>
    </w:p>
    <w:p w14:paraId="49938767" w14:textId="2F03E178"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3BBE43D9" w14:textId="166EA269"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0D3DB5F9" w14:textId="77777777" w:rsidR="00CF27F2" w:rsidRDefault="00CF27F2" w:rsidP="00021DCB">
      <w:pPr>
        <w:tabs>
          <w:tab w:val="left" w:pos="3600"/>
        </w:tabs>
        <w:ind w:left="576"/>
        <w:rPr>
          <w:rFonts w:ascii="Times New Roman" w:hAnsi="Times New Roman" w:cs="Times New Roman"/>
          <w:sz w:val="22"/>
          <w:szCs w:val="22"/>
        </w:rPr>
      </w:pPr>
    </w:p>
    <w:p w14:paraId="707FF63C" w14:textId="77777777" w:rsidR="009956F9" w:rsidRPr="00021DCB" w:rsidRDefault="009956F9" w:rsidP="00021DCB">
      <w:pPr>
        <w:tabs>
          <w:tab w:val="left" w:pos="3600"/>
        </w:tabs>
        <w:ind w:left="576"/>
        <w:rPr>
          <w:rFonts w:ascii="Times New Roman" w:hAnsi="Times New Roman" w:cs="Times New Roman"/>
          <w:vanish/>
          <w:sz w:val="22"/>
          <w:szCs w:val="22"/>
        </w:rPr>
      </w:pPr>
    </w:p>
    <w:p w14:paraId="137AD8A4" w14:textId="6632B585"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False</w:t>
      </w:r>
    </w:p>
    <w:p w14:paraId="3C56B381" w14:textId="77777777"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E4035">
        <w:rPr>
          <w:rFonts w:ascii="Times New Roman" w:eastAsia="Times New Roman" w:hAnsi="Times New Roman" w:cs="Times New Roman"/>
          <w:color w:val="000000"/>
          <w:sz w:val="22"/>
          <w:szCs w:val="22"/>
        </w:rPr>
        <w:t>Easy</w:t>
      </w:r>
    </w:p>
    <w:p w14:paraId="6AD5D47B" w14:textId="29FBF227"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284568C6" w14:textId="1B7E8D20"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3A43B27D" w14:textId="0AA8ADF2"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E4035">
        <w:rPr>
          <w:rFonts w:ascii="Times New Roman" w:eastAsia="Times New Roman" w:hAnsi="Times New Roman" w:cs="Times New Roman"/>
          <w:color w:val="000000"/>
          <w:sz w:val="22"/>
          <w:szCs w:val="22"/>
        </w:rPr>
        <w:t>ACCT.ACBSP.APC.02 – GAAP</w:t>
      </w:r>
    </w:p>
    <w:p w14:paraId="630F3168" w14:textId="77777777" w:rsidR="002E4035" w:rsidRDefault="002E4035"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ACCT.ACBSP.APC.05 - Accou</w:t>
      </w:r>
      <w:r>
        <w:rPr>
          <w:rFonts w:ascii="Times New Roman" w:eastAsia="Times New Roman" w:hAnsi="Times New Roman" w:cs="Times New Roman"/>
          <w:color w:val="000000"/>
          <w:sz w:val="22"/>
          <w:szCs w:val="22"/>
        </w:rPr>
        <w:t>nting Cycle</w:t>
      </w:r>
    </w:p>
    <w:p w14:paraId="59B46D49" w14:textId="6549C435" w:rsidR="002E4035" w:rsidRDefault="002E4035"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09D13199" w14:textId="59F91160"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26ABAA3B" w14:textId="77777777" w:rsidR="001D53AA" w:rsidRPr="00021DCB" w:rsidRDefault="001D53AA" w:rsidP="00021DCB">
      <w:pPr>
        <w:tabs>
          <w:tab w:val="left" w:pos="3600"/>
        </w:tabs>
        <w:ind w:left="576"/>
        <w:rPr>
          <w:rFonts w:ascii="Times New Roman" w:hAnsi="Times New Roman" w:cs="Times New Roman"/>
          <w:sz w:val="22"/>
          <w:szCs w:val="22"/>
        </w:rPr>
      </w:pPr>
    </w:p>
    <w:p w14:paraId="6D962B35" w14:textId="37E11D48"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For a month's transactions for a typical medium-sized business, the accounts payable account is likely to have only credit entries.</w:t>
      </w:r>
    </w:p>
    <w:p w14:paraId="35048EF5" w14:textId="7503BEDE"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0AED2CD7" w14:textId="27C80D6D"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47DDF3CB" w14:textId="77777777" w:rsidR="00CF27F2" w:rsidRDefault="00CF27F2" w:rsidP="00021DCB">
      <w:pPr>
        <w:tabs>
          <w:tab w:val="left" w:pos="3600"/>
        </w:tabs>
        <w:ind w:left="576"/>
        <w:rPr>
          <w:rFonts w:ascii="Times New Roman" w:hAnsi="Times New Roman" w:cs="Times New Roman"/>
          <w:sz w:val="22"/>
          <w:szCs w:val="22"/>
        </w:rPr>
      </w:pPr>
    </w:p>
    <w:p w14:paraId="78165F85" w14:textId="77777777" w:rsidR="009956F9" w:rsidRPr="00021DCB" w:rsidRDefault="009956F9" w:rsidP="00021DCB">
      <w:pPr>
        <w:tabs>
          <w:tab w:val="left" w:pos="3600"/>
        </w:tabs>
        <w:ind w:left="576"/>
        <w:rPr>
          <w:rFonts w:ascii="Times New Roman" w:hAnsi="Times New Roman" w:cs="Times New Roman"/>
          <w:vanish/>
          <w:sz w:val="22"/>
          <w:szCs w:val="22"/>
        </w:rPr>
      </w:pPr>
    </w:p>
    <w:p w14:paraId="28DE9BB9" w14:textId="414ABEEE"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False</w:t>
      </w:r>
    </w:p>
    <w:p w14:paraId="34AE7C0A" w14:textId="77777777"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E4035">
        <w:rPr>
          <w:rFonts w:ascii="Times New Roman" w:eastAsia="Times New Roman" w:hAnsi="Times New Roman" w:cs="Times New Roman"/>
          <w:color w:val="000000"/>
          <w:sz w:val="22"/>
          <w:szCs w:val="22"/>
        </w:rPr>
        <w:t>Moderate</w:t>
      </w:r>
    </w:p>
    <w:p w14:paraId="7F08CE09" w14:textId="438C7F54"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0FD53A91" w14:textId="77C26E08"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3BA69747" w14:textId="77777777"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2E4035">
        <w:rPr>
          <w:rFonts w:ascii="Times New Roman" w:eastAsia="Times New Roman" w:hAnsi="Times New Roman" w:cs="Times New Roman"/>
          <w:color w:val="000000"/>
          <w:sz w:val="22"/>
          <w:szCs w:val="22"/>
        </w:rPr>
        <w:t>APC.06 - Recording Transactions</w:t>
      </w:r>
    </w:p>
    <w:p w14:paraId="1C64E4FF" w14:textId="557A554D" w:rsidR="002E4035" w:rsidRDefault="002E4035"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02347391" w14:textId="5127421D"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7B8028C5" w14:textId="77777777" w:rsidR="001D53AA" w:rsidRPr="00021DCB" w:rsidRDefault="001D53AA" w:rsidP="00021DCB">
      <w:pPr>
        <w:tabs>
          <w:tab w:val="left" w:pos="3600"/>
        </w:tabs>
        <w:ind w:left="576"/>
        <w:rPr>
          <w:rFonts w:ascii="Times New Roman" w:hAnsi="Times New Roman" w:cs="Times New Roman"/>
          <w:sz w:val="22"/>
          <w:szCs w:val="22"/>
        </w:rPr>
      </w:pPr>
    </w:p>
    <w:p w14:paraId="4F6CF8A1" w14:textId="474E9ADC"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Dividends decrease stockholders' equity and are listed on the income statement as a deduction from revenue.</w:t>
      </w:r>
    </w:p>
    <w:p w14:paraId="228B07B1" w14:textId="0FBAA30A"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4AB2C48D" w14:textId="46616B9F"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472B385A" w14:textId="77777777" w:rsidR="00CF27F2" w:rsidRDefault="00CF27F2" w:rsidP="00021DCB">
      <w:pPr>
        <w:tabs>
          <w:tab w:val="left" w:pos="3600"/>
        </w:tabs>
        <w:ind w:left="576"/>
        <w:rPr>
          <w:rFonts w:ascii="Times New Roman" w:hAnsi="Times New Roman" w:cs="Times New Roman"/>
          <w:sz w:val="22"/>
          <w:szCs w:val="22"/>
        </w:rPr>
      </w:pPr>
    </w:p>
    <w:p w14:paraId="0D5B57BF" w14:textId="77777777" w:rsidR="009956F9" w:rsidRPr="00021DCB" w:rsidRDefault="009956F9" w:rsidP="00021DCB">
      <w:pPr>
        <w:tabs>
          <w:tab w:val="left" w:pos="3600"/>
        </w:tabs>
        <w:ind w:left="576"/>
        <w:rPr>
          <w:rFonts w:ascii="Times New Roman" w:hAnsi="Times New Roman" w:cs="Times New Roman"/>
          <w:vanish/>
          <w:sz w:val="22"/>
          <w:szCs w:val="22"/>
        </w:rPr>
      </w:pPr>
    </w:p>
    <w:p w14:paraId="601DBA72" w14:textId="12872ADC"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False</w:t>
      </w:r>
    </w:p>
    <w:p w14:paraId="70C0401F" w14:textId="77777777"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E4035">
        <w:rPr>
          <w:rFonts w:ascii="Times New Roman" w:eastAsia="Times New Roman" w:hAnsi="Times New Roman" w:cs="Times New Roman"/>
          <w:color w:val="000000"/>
          <w:sz w:val="22"/>
          <w:szCs w:val="22"/>
        </w:rPr>
        <w:t>Moderate</w:t>
      </w:r>
    </w:p>
    <w:p w14:paraId="6F869AE0" w14:textId="4174E33A"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19F0800F" w14:textId="1D40D2BA"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31B6BB00" w14:textId="752DAD1F"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E4035">
        <w:rPr>
          <w:rFonts w:ascii="Times New Roman" w:eastAsia="Times New Roman" w:hAnsi="Times New Roman" w:cs="Times New Roman"/>
          <w:color w:val="000000"/>
          <w:sz w:val="22"/>
          <w:szCs w:val="22"/>
        </w:rPr>
        <w:t>ACCT.ACBSP.APC.02 – GAAP</w:t>
      </w:r>
    </w:p>
    <w:p w14:paraId="63545476" w14:textId="77777777" w:rsidR="002E4035" w:rsidRDefault="002E4035"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303F8E54" w14:textId="74BEFBAD" w:rsidR="002E4035" w:rsidRDefault="002E4035"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ACCT.AICPA.</w:t>
      </w:r>
      <w:r>
        <w:rPr>
          <w:rFonts w:ascii="Times New Roman" w:eastAsia="Times New Roman" w:hAnsi="Times New Roman" w:cs="Times New Roman"/>
          <w:color w:val="000000"/>
          <w:sz w:val="22"/>
          <w:szCs w:val="22"/>
        </w:rPr>
        <w:t>FN.03 – Measurement</w:t>
      </w:r>
    </w:p>
    <w:p w14:paraId="3A6D7C84" w14:textId="5DCA0C77"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4D411346" w14:textId="77777777" w:rsidR="001D53AA" w:rsidRPr="00021DCB" w:rsidRDefault="001D53AA" w:rsidP="00021DCB">
      <w:pPr>
        <w:tabs>
          <w:tab w:val="left" w:pos="3600"/>
        </w:tabs>
        <w:ind w:left="576"/>
        <w:rPr>
          <w:rFonts w:ascii="Times New Roman" w:hAnsi="Times New Roman" w:cs="Times New Roman"/>
          <w:sz w:val="22"/>
          <w:szCs w:val="22"/>
        </w:rPr>
      </w:pPr>
    </w:p>
    <w:p w14:paraId="4926F143" w14:textId="0384C4D6"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normal balance of revenue accounts is a credit.</w:t>
      </w:r>
    </w:p>
    <w:p w14:paraId="76027F90" w14:textId="6779AE9C"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58E4AA8D" w14:textId="1E1EDA66"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576FCB26" w14:textId="77777777" w:rsidR="00CF27F2" w:rsidRDefault="00CF27F2" w:rsidP="00021DCB">
      <w:pPr>
        <w:tabs>
          <w:tab w:val="left" w:pos="3600"/>
        </w:tabs>
        <w:ind w:left="576"/>
        <w:rPr>
          <w:rFonts w:ascii="Times New Roman" w:hAnsi="Times New Roman" w:cs="Times New Roman"/>
          <w:sz w:val="22"/>
          <w:szCs w:val="22"/>
        </w:rPr>
      </w:pPr>
    </w:p>
    <w:p w14:paraId="720F74C8" w14:textId="77777777" w:rsidR="009956F9" w:rsidRPr="00021DCB" w:rsidRDefault="009956F9" w:rsidP="00021DCB">
      <w:pPr>
        <w:tabs>
          <w:tab w:val="left" w:pos="3600"/>
        </w:tabs>
        <w:ind w:left="576"/>
        <w:rPr>
          <w:rFonts w:ascii="Times New Roman" w:hAnsi="Times New Roman" w:cs="Times New Roman"/>
          <w:vanish/>
          <w:sz w:val="22"/>
          <w:szCs w:val="22"/>
        </w:rPr>
      </w:pPr>
    </w:p>
    <w:p w14:paraId="76D1482B" w14:textId="692BCAE1"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True</w:t>
      </w:r>
    </w:p>
    <w:p w14:paraId="45BA02B2" w14:textId="77777777"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E4035">
        <w:rPr>
          <w:rFonts w:ascii="Times New Roman" w:eastAsia="Times New Roman" w:hAnsi="Times New Roman" w:cs="Times New Roman"/>
          <w:color w:val="000000"/>
          <w:sz w:val="22"/>
          <w:szCs w:val="22"/>
        </w:rPr>
        <w:t>Easy</w:t>
      </w:r>
    </w:p>
    <w:p w14:paraId="55CA91E1" w14:textId="645BC3C3"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574B531B" w14:textId="3C9D1987"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41A5784B" w14:textId="138B81F0" w:rsidR="002E4035"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xml:space="preserve">ACCT.ACBSP.APC.02 </w:t>
      </w:r>
      <w:r w:rsidR="002E4035">
        <w:rPr>
          <w:rFonts w:ascii="Times New Roman" w:eastAsia="Times New Roman" w:hAnsi="Times New Roman" w:cs="Times New Roman"/>
          <w:color w:val="000000"/>
          <w:sz w:val="22"/>
          <w:szCs w:val="22"/>
        </w:rPr>
        <w:t>–</w:t>
      </w:r>
      <w:r w:rsidRPr="00021DCB">
        <w:rPr>
          <w:rFonts w:ascii="Times New Roman" w:eastAsia="Times New Roman" w:hAnsi="Times New Roman" w:cs="Times New Roman"/>
          <w:color w:val="000000"/>
          <w:sz w:val="22"/>
          <w:szCs w:val="22"/>
        </w:rPr>
        <w:t xml:space="preserve"> GA</w:t>
      </w:r>
      <w:r w:rsidR="002E4035">
        <w:rPr>
          <w:rFonts w:ascii="Times New Roman" w:eastAsia="Times New Roman" w:hAnsi="Times New Roman" w:cs="Times New Roman"/>
          <w:color w:val="000000"/>
          <w:sz w:val="22"/>
          <w:szCs w:val="22"/>
        </w:rPr>
        <w:t>AP</w:t>
      </w:r>
    </w:p>
    <w:p w14:paraId="7AB8E838" w14:textId="77777777" w:rsidR="002E4035" w:rsidRDefault="002E4035"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43A6408A" w14:textId="4A3CC9A4" w:rsidR="002E4035" w:rsidRDefault="002E4035"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7FC02200" w14:textId="19106695" w:rsidR="00CF27F2" w:rsidRPr="00021DCB" w:rsidRDefault="002E4035"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0D018890" w14:textId="0EE0A5E7" w:rsidR="001D53AA" w:rsidRPr="00021DCB" w:rsidRDefault="009956F9" w:rsidP="009956F9">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7089077A" w14:textId="7CACC515"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The normal balance of the dividends account is a debit.</w:t>
      </w:r>
    </w:p>
    <w:p w14:paraId="53F0C237" w14:textId="08CED446"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56578B3A" w14:textId="29592378"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77850257" w14:textId="77777777" w:rsidR="00CF27F2" w:rsidRDefault="00CF27F2" w:rsidP="00021DCB">
      <w:pPr>
        <w:tabs>
          <w:tab w:val="left" w:pos="3600"/>
        </w:tabs>
        <w:ind w:left="576"/>
        <w:rPr>
          <w:rFonts w:ascii="Times New Roman" w:hAnsi="Times New Roman" w:cs="Times New Roman"/>
          <w:sz w:val="22"/>
          <w:szCs w:val="22"/>
        </w:rPr>
      </w:pPr>
    </w:p>
    <w:p w14:paraId="5B493B20" w14:textId="77777777" w:rsidR="009956F9" w:rsidRPr="00021DCB" w:rsidRDefault="009956F9" w:rsidP="00021DCB">
      <w:pPr>
        <w:tabs>
          <w:tab w:val="left" w:pos="3600"/>
        </w:tabs>
        <w:ind w:left="576"/>
        <w:rPr>
          <w:rFonts w:ascii="Times New Roman" w:hAnsi="Times New Roman" w:cs="Times New Roman"/>
          <w:vanish/>
          <w:sz w:val="22"/>
          <w:szCs w:val="22"/>
        </w:rPr>
      </w:pPr>
    </w:p>
    <w:p w14:paraId="44B7AE61" w14:textId="36A20295"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True</w:t>
      </w:r>
    </w:p>
    <w:p w14:paraId="02A3B4BB" w14:textId="77777777" w:rsidR="000E6602"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0E6602">
        <w:rPr>
          <w:rFonts w:ascii="Times New Roman" w:eastAsia="Times New Roman" w:hAnsi="Times New Roman" w:cs="Times New Roman"/>
          <w:color w:val="000000"/>
          <w:sz w:val="22"/>
          <w:szCs w:val="22"/>
        </w:rPr>
        <w:t>Easy</w:t>
      </w:r>
    </w:p>
    <w:p w14:paraId="55A992EF" w14:textId="3D6E4678" w:rsidR="00CF27F2" w:rsidRPr="00021DCB" w:rsidRDefault="000E6602"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6576B08A" w14:textId="70F0F302"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65D06669" w14:textId="6B0CAB17" w:rsidR="000E6602"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0E6602">
        <w:rPr>
          <w:rFonts w:ascii="Times New Roman" w:eastAsia="Times New Roman" w:hAnsi="Times New Roman" w:cs="Times New Roman"/>
          <w:color w:val="000000"/>
          <w:sz w:val="22"/>
          <w:szCs w:val="22"/>
        </w:rPr>
        <w:t>ACCT.ACBSP.APC.02 – GAAP</w:t>
      </w:r>
    </w:p>
    <w:p w14:paraId="7049828D" w14:textId="77777777" w:rsidR="000E6602" w:rsidRDefault="000E6602"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322D77D6" w14:textId="56FA49B9" w:rsidR="000E6602" w:rsidRDefault="000E6602"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155F968C" w14:textId="5AEB1E0A" w:rsidR="00CF27F2" w:rsidRPr="00021DCB" w:rsidRDefault="000E6602"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7FCF297C" w14:textId="77777777" w:rsidR="001D53AA" w:rsidRPr="00021DCB" w:rsidRDefault="001D53AA" w:rsidP="00021DCB">
      <w:pPr>
        <w:tabs>
          <w:tab w:val="left" w:pos="3600"/>
        </w:tabs>
        <w:ind w:left="576"/>
        <w:rPr>
          <w:rFonts w:ascii="Times New Roman" w:hAnsi="Times New Roman" w:cs="Times New Roman"/>
          <w:sz w:val="22"/>
          <w:szCs w:val="22"/>
        </w:rPr>
      </w:pPr>
    </w:p>
    <w:p w14:paraId="6ADFA849" w14:textId="6F9CCE50"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normal balance of an expense account is a credit.</w:t>
      </w:r>
    </w:p>
    <w:p w14:paraId="2147DAD4" w14:textId="7242AF19"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5CA2B67A" w14:textId="5C30A265"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693F60C0" w14:textId="77777777" w:rsidR="00CF27F2" w:rsidRDefault="00CF27F2" w:rsidP="00021DCB">
      <w:pPr>
        <w:tabs>
          <w:tab w:val="left" w:pos="3600"/>
        </w:tabs>
        <w:ind w:left="576"/>
        <w:rPr>
          <w:rFonts w:ascii="Times New Roman" w:hAnsi="Times New Roman" w:cs="Times New Roman"/>
          <w:sz w:val="22"/>
          <w:szCs w:val="22"/>
        </w:rPr>
      </w:pPr>
    </w:p>
    <w:p w14:paraId="236E1AE9" w14:textId="77777777" w:rsidR="009956F9" w:rsidRPr="00021DCB" w:rsidRDefault="009956F9" w:rsidP="00021DCB">
      <w:pPr>
        <w:tabs>
          <w:tab w:val="left" w:pos="3600"/>
        </w:tabs>
        <w:ind w:left="576"/>
        <w:rPr>
          <w:rFonts w:ascii="Times New Roman" w:hAnsi="Times New Roman" w:cs="Times New Roman"/>
          <w:vanish/>
          <w:sz w:val="22"/>
          <w:szCs w:val="22"/>
        </w:rPr>
      </w:pPr>
    </w:p>
    <w:p w14:paraId="3F6F9E4F" w14:textId="382F012D"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False</w:t>
      </w:r>
    </w:p>
    <w:p w14:paraId="6C20618C" w14:textId="77777777" w:rsidR="000E6602"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Eas</w:t>
      </w:r>
      <w:r w:rsidR="000E6602">
        <w:rPr>
          <w:rFonts w:ascii="Times New Roman" w:eastAsia="Times New Roman" w:hAnsi="Times New Roman" w:cs="Times New Roman"/>
          <w:color w:val="000000"/>
          <w:sz w:val="22"/>
          <w:szCs w:val="22"/>
        </w:rPr>
        <w:t>y</w:t>
      </w:r>
    </w:p>
    <w:p w14:paraId="38192081" w14:textId="2AB31204" w:rsidR="00CF27F2" w:rsidRPr="00021DCB" w:rsidRDefault="000E6602"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3700CC9B" w14:textId="1F86F32E"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150A2DC7" w14:textId="1B641892" w:rsidR="000E6602"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0E6602">
        <w:rPr>
          <w:rFonts w:ascii="Times New Roman" w:eastAsia="Times New Roman" w:hAnsi="Times New Roman" w:cs="Times New Roman"/>
          <w:color w:val="000000"/>
          <w:sz w:val="22"/>
          <w:szCs w:val="22"/>
        </w:rPr>
        <w:t>ACCT.ACBSP.APC.02 – GAAP</w:t>
      </w:r>
    </w:p>
    <w:p w14:paraId="0793F18F" w14:textId="77777777" w:rsidR="000E6602" w:rsidRDefault="000E6602"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5D166192" w14:textId="2735DB40" w:rsidR="000E6602" w:rsidRDefault="000E6602"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34B624AF" w14:textId="5828DE72" w:rsidR="00CF27F2" w:rsidRPr="00021DCB" w:rsidRDefault="000E6602"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26082260" w14:textId="77777777" w:rsidR="001D53AA" w:rsidRPr="00021DCB" w:rsidRDefault="001D53AA" w:rsidP="00021DCB">
      <w:pPr>
        <w:tabs>
          <w:tab w:val="left" w:pos="3600"/>
        </w:tabs>
        <w:ind w:left="576"/>
        <w:rPr>
          <w:rFonts w:ascii="Times New Roman" w:hAnsi="Times New Roman" w:cs="Times New Roman"/>
          <w:sz w:val="22"/>
          <w:szCs w:val="22"/>
        </w:rPr>
      </w:pPr>
    </w:p>
    <w:p w14:paraId="63D8FA59" w14:textId="5C6AA42B"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Expense accounts are increased by credits.</w:t>
      </w:r>
    </w:p>
    <w:p w14:paraId="160917AE" w14:textId="0477C29B"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75DE2A00" w14:textId="6652C857"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66FE4041" w14:textId="77777777" w:rsidR="00CF27F2" w:rsidRDefault="00CF27F2" w:rsidP="00021DCB">
      <w:pPr>
        <w:tabs>
          <w:tab w:val="left" w:pos="3600"/>
        </w:tabs>
        <w:ind w:left="576"/>
        <w:rPr>
          <w:rFonts w:ascii="Times New Roman" w:hAnsi="Times New Roman" w:cs="Times New Roman"/>
          <w:sz w:val="22"/>
          <w:szCs w:val="22"/>
        </w:rPr>
      </w:pPr>
    </w:p>
    <w:p w14:paraId="520B1FC8" w14:textId="77777777" w:rsidR="009956F9" w:rsidRPr="00021DCB" w:rsidRDefault="009956F9" w:rsidP="00021DCB">
      <w:pPr>
        <w:tabs>
          <w:tab w:val="left" w:pos="3600"/>
        </w:tabs>
        <w:ind w:left="576"/>
        <w:rPr>
          <w:rFonts w:ascii="Times New Roman" w:hAnsi="Times New Roman" w:cs="Times New Roman"/>
          <w:vanish/>
          <w:sz w:val="22"/>
          <w:szCs w:val="22"/>
        </w:rPr>
      </w:pPr>
    </w:p>
    <w:p w14:paraId="42F3DA00" w14:textId="533C8F80"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False</w:t>
      </w:r>
    </w:p>
    <w:p w14:paraId="6DBFE106" w14:textId="77777777" w:rsidR="000E6602"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0E6602">
        <w:rPr>
          <w:rFonts w:ascii="Times New Roman" w:eastAsia="Times New Roman" w:hAnsi="Times New Roman" w:cs="Times New Roman"/>
          <w:color w:val="000000"/>
          <w:sz w:val="22"/>
          <w:szCs w:val="22"/>
        </w:rPr>
        <w:t>Easy</w:t>
      </w:r>
    </w:p>
    <w:p w14:paraId="1FFF0A6B" w14:textId="2F1CE5DF" w:rsidR="00CF27F2" w:rsidRPr="00021DCB" w:rsidRDefault="000E6602"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163F6B3D" w14:textId="7F4FBB31"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06BDFEE8" w14:textId="31659D02" w:rsidR="000E6602"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0E6602">
        <w:rPr>
          <w:rFonts w:ascii="Times New Roman" w:eastAsia="Times New Roman" w:hAnsi="Times New Roman" w:cs="Times New Roman"/>
          <w:color w:val="000000"/>
          <w:sz w:val="22"/>
          <w:szCs w:val="22"/>
        </w:rPr>
        <w:t>ACCT.ACBSP.APC.02 – GAAP</w:t>
      </w:r>
    </w:p>
    <w:p w14:paraId="1AB34431" w14:textId="77777777" w:rsidR="000E6602" w:rsidRDefault="000E6602"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7381F5AE" w14:textId="7E377672" w:rsidR="000E6602" w:rsidRDefault="000E6602"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1A01B7C3" w14:textId="30C7E1C9" w:rsidR="00CF27F2" w:rsidRPr="00021DCB" w:rsidRDefault="000E6602"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6578312D" w14:textId="77777777" w:rsidR="001D53AA" w:rsidRPr="00021DCB" w:rsidRDefault="001D53AA" w:rsidP="00021DCB">
      <w:pPr>
        <w:tabs>
          <w:tab w:val="left" w:pos="3600"/>
        </w:tabs>
        <w:ind w:left="576"/>
        <w:rPr>
          <w:rFonts w:ascii="Times New Roman" w:hAnsi="Times New Roman" w:cs="Times New Roman"/>
          <w:sz w:val="22"/>
          <w:szCs w:val="22"/>
        </w:rPr>
      </w:pPr>
    </w:p>
    <w:p w14:paraId="2A3CF941" w14:textId="2F6EC02E"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Revenue accounts are increased by credits.</w:t>
      </w:r>
    </w:p>
    <w:p w14:paraId="0032F860" w14:textId="75AB668A"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3E6F3279" w14:textId="26B5D705"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4AF01D41" w14:textId="77777777" w:rsidR="00CF27F2" w:rsidRDefault="00CF27F2" w:rsidP="00021DCB">
      <w:pPr>
        <w:tabs>
          <w:tab w:val="left" w:pos="3600"/>
        </w:tabs>
        <w:ind w:left="576"/>
        <w:rPr>
          <w:rFonts w:ascii="Times New Roman" w:hAnsi="Times New Roman" w:cs="Times New Roman"/>
          <w:sz w:val="22"/>
          <w:szCs w:val="22"/>
        </w:rPr>
      </w:pPr>
    </w:p>
    <w:p w14:paraId="0FCF0BE8" w14:textId="77777777" w:rsidR="009956F9" w:rsidRPr="00021DCB" w:rsidRDefault="009956F9" w:rsidP="00021DCB">
      <w:pPr>
        <w:tabs>
          <w:tab w:val="left" w:pos="3600"/>
        </w:tabs>
        <w:ind w:left="576"/>
        <w:rPr>
          <w:rFonts w:ascii="Times New Roman" w:hAnsi="Times New Roman" w:cs="Times New Roman"/>
          <w:vanish/>
          <w:sz w:val="22"/>
          <w:szCs w:val="22"/>
        </w:rPr>
      </w:pPr>
    </w:p>
    <w:p w14:paraId="789F31E8" w14:textId="42E3E251"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True</w:t>
      </w:r>
    </w:p>
    <w:p w14:paraId="151CE7D3" w14:textId="77777777" w:rsidR="000E6602"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0E6602">
        <w:rPr>
          <w:rFonts w:ascii="Times New Roman" w:eastAsia="Times New Roman" w:hAnsi="Times New Roman" w:cs="Times New Roman"/>
          <w:color w:val="000000"/>
          <w:sz w:val="22"/>
          <w:szCs w:val="22"/>
        </w:rPr>
        <w:t>Easy</w:t>
      </w:r>
    </w:p>
    <w:p w14:paraId="0E4A95AF" w14:textId="531ADB12" w:rsidR="00CF27F2" w:rsidRPr="00021DCB" w:rsidRDefault="000E6602"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5E5D0C8D" w14:textId="51FBC706"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397BD0D2" w14:textId="56B4E579" w:rsidR="000E6602"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0E6602">
        <w:rPr>
          <w:rFonts w:ascii="Times New Roman" w:eastAsia="Times New Roman" w:hAnsi="Times New Roman" w:cs="Times New Roman"/>
          <w:color w:val="000000"/>
          <w:sz w:val="22"/>
          <w:szCs w:val="22"/>
        </w:rPr>
        <w:t>ACCT.ACBSP.APC.02 – GAAP</w:t>
      </w:r>
    </w:p>
    <w:p w14:paraId="09956686" w14:textId="77777777" w:rsidR="000E6602" w:rsidRDefault="000E6602"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ACCT.ACBSP.APC.06 - Recording Tran</w:t>
      </w:r>
      <w:r>
        <w:rPr>
          <w:rFonts w:ascii="Times New Roman" w:eastAsia="Times New Roman" w:hAnsi="Times New Roman" w:cs="Times New Roman"/>
          <w:color w:val="000000"/>
          <w:sz w:val="22"/>
          <w:szCs w:val="22"/>
        </w:rPr>
        <w:t>sactions</w:t>
      </w:r>
    </w:p>
    <w:p w14:paraId="02CAE24B" w14:textId="7553CF2D" w:rsidR="000E6602" w:rsidRDefault="000E6602"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32B75CFB" w14:textId="2B3FE6FD" w:rsidR="00CF27F2" w:rsidRPr="00021DCB" w:rsidRDefault="000E6602"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7388C520" w14:textId="60FF4526" w:rsidR="001D53AA" w:rsidRPr="00021DCB" w:rsidRDefault="009956F9" w:rsidP="009956F9">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441E3B25" w14:textId="419F540C"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Liability accounts are increased by debits.</w:t>
      </w:r>
    </w:p>
    <w:p w14:paraId="56CFDE65" w14:textId="559D101D"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7F93AE5E" w14:textId="46DC0503"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5F9538A5" w14:textId="77777777" w:rsidR="00CF27F2" w:rsidRDefault="00CF27F2" w:rsidP="00021DCB">
      <w:pPr>
        <w:tabs>
          <w:tab w:val="left" w:pos="3600"/>
        </w:tabs>
        <w:ind w:left="576"/>
        <w:rPr>
          <w:rFonts w:ascii="Times New Roman" w:hAnsi="Times New Roman" w:cs="Times New Roman"/>
          <w:sz w:val="22"/>
          <w:szCs w:val="22"/>
        </w:rPr>
      </w:pPr>
    </w:p>
    <w:p w14:paraId="3C0CABA1" w14:textId="77777777" w:rsidR="009956F9" w:rsidRPr="00021DCB" w:rsidRDefault="009956F9" w:rsidP="00021DCB">
      <w:pPr>
        <w:tabs>
          <w:tab w:val="left" w:pos="3600"/>
        </w:tabs>
        <w:ind w:left="576"/>
        <w:rPr>
          <w:rFonts w:ascii="Times New Roman" w:hAnsi="Times New Roman" w:cs="Times New Roman"/>
          <w:vanish/>
          <w:sz w:val="22"/>
          <w:szCs w:val="22"/>
        </w:rPr>
      </w:pPr>
    </w:p>
    <w:p w14:paraId="7AAAEC60" w14:textId="7C4AB64A"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False</w:t>
      </w:r>
    </w:p>
    <w:p w14:paraId="3CCEBABD" w14:textId="77777777" w:rsidR="000E6602"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0E6602">
        <w:rPr>
          <w:rFonts w:ascii="Times New Roman" w:eastAsia="Times New Roman" w:hAnsi="Times New Roman" w:cs="Times New Roman"/>
          <w:color w:val="000000"/>
          <w:sz w:val="22"/>
          <w:szCs w:val="22"/>
        </w:rPr>
        <w:t>Easy</w:t>
      </w:r>
    </w:p>
    <w:p w14:paraId="0A3B284C" w14:textId="39DA3F30" w:rsidR="00CF27F2" w:rsidRPr="00021DCB" w:rsidRDefault="000E6602"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1A85A42F" w14:textId="34C9AE11"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79F3DF0C" w14:textId="243F0AF5" w:rsidR="000E6602"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w:t>
      </w:r>
      <w:r w:rsidR="000E6602">
        <w:rPr>
          <w:rFonts w:ascii="Times New Roman" w:eastAsia="Times New Roman" w:hAnsi="Times New Roman" w:cs="Times New Roman"/>
          <w:color w:val="000000"/>
          <w:sz w:val="22"/>
          <w:szCs w:val="22"/>
        </w:rPr>
        <w:t>SP.APC.02 – GAAP</w:t>
      </w:r>
    </w:p>
    <w:p w14:paraId="5F7B5237" w14:textId="77777777" w:rsidR="000E6602" w:rsidRDefault="000E6602"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35877CDE" w14:textId="3D36A08A" w:rsidR="000E6602" w:rsidRDefault="000E6602"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13F857DF" w14:textId="73B99D54" w:rsidR="00CF27F2" w:rsidRPr="00021DCB" w:rsidRDefault="000E6602"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79543891" w14:textId="77777777" w:rsidR="001D53AA" w:rsidRPr="00021DCB" w:rsidRDefault="001D53AA" w:rsidP="008C03CF">
      <w:pPr>
        <w:tabs>
          <w:tab w:val="left" w:pos="3600"/>
        </w:tabs>
        <w:rPr>
          <w:rFonts w:ascii="Times New Roman" w:hAnsi="Times New Roman" w:cs="Times New Roman"/>
          <w:sz w:val="22"/>
          <w:szCs w:val="22"/>
        </w:rPr>
      </w:pPr>
    </w:p>
    <w:p w14:paraId="3BFAB42A" w14:textId="79409837"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Journalizing transactions using the double-entry bookkeeping system will eliminate fraud.</w:t>
      </w:r>
    </w:p>
    <w:p w14:paraId="1BDE87FA" w14:textId="4FBD8EE0"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431337B2" w14:textId="02A94A38"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534C7224" w14:textId="77777777" w:rsidR="00CF27F2" w:rsidRDefault="00CF27F2" w:rsidP="00021DCB">
      <w:pPr>
        <w:tabs>
          <w:tab w:val="left" w:pos="3600"/>
        </w:tabs>
        <w:ind w:left="576"/>
        <w:rPr>
          <w:rFonts w:ascii="Times New Roman" w:hAnsi="Times New Roman" w:cs="Times New Roman"/>
          <w:sz w:val="22"/>
          <w:szCs w:val="22"/>
        </w:rPr>
      </w:pPr>
    </w:p>
    <w:p w14:paraId="4D211DBF" w14:textId="77777777" w:rsidR="009956F9" w:rsidRPr="00021DCB" w:rsidRDefault="009956F9" w:rsidP="00021DCB">
      <w:pPr>
        <w:tabs>
          <w:tab w:val="left" w:pos="3600"/>
        </w:tabs>
        <w:ind w:left="576"/>
        <w:rPr>
          <w:rFonts w:ascii="Times New Roman" w:hAnsi="Times New Roman" w:cs="Times New Roman"/>
          <w:vanish/>
          <w:sz w:val="22"/>
          <w:szCs w:val="22"/>
        </w:rPr>
      </w:pPr>
    </w:p>
    <w:p w14:paraId="36C3BE0C" w14:textId="79810597"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False</w:t>
      </w:r>
    </w:p>
    <w:p w14:paraId="485487E7" w14:textId="77777777" w:rsidR="000E6602"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0E6602">
        <w:rPr>
          <w:rFonts w:ascii="Times New Roman" w:eastAsia="Times New Roman" w:hAnsi="Times New Roman" w:cs="Times New Roman"/>
          <w:color w:val="000000"/>
          <w:sz w:val="22"/>
          <w:szCs w:val="22"/>
        </w:rPr>
        <w:t>Moderate</w:t>
      </w:r>
    </w:p>
    <w:p w14:paraId="0E5EAC94" w14:textId="73E42995" w:rsidR="00CF27F2" w:rsidRPr="00021DCB" w:rsidRDefault="000E6602"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610F518D" w14:textId="68355DBA"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3C4C0993" w14:textId="77777777" w:rsidR="000E6602"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0E6602">
        <w:rPr>
          <w:rFonts w:ascii="Times New Roman" w:eastAsia="Times New Roman" w:hAnsi="Times New Roman" w:cs="Times New Roman"/>
          <w:color w:val="000000"/>
          <w:sz w:val="22"/>
          <w:szCs w:val="22"/>
        </w:rPr>
        <w:t>APC.06 - Recording Transactions</w:t>
      </w:r>
    </w:p>
    <w:p w14:paraId="599E465E" w14:textId="6715ED1A" w:rsidR="000E6602" w:rsidRDefault="000E6602"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23B8795F" w14:textId="4F35F31C" w:rsidR="00CF27F2" w:rsidRPr="00021DCB" w:rsidRDefault="000E6602"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163A0123" w14:textId="77777777" w:rsidR="001D53AA" w:rsidRPr="00021DCB" w:rsidRDefault="001D53AA" w:rsidP="00021DCB">
      <w:pPr>
        <w:tabs>
          <w:tab w:val="left" w:pos="3600"/>
        </w:tabs>
        <w:ind w:left="576"/>
        <w:rPr>
          <w:rFonts w:ascii="Times New Roman" w:hAnsi="Times New Roman" w:cs="Times New Roman"/>
          <w:sz w:val="22"/>
          <w:szCs w:val="22"/>
        </w:rPr>
      </w:pPr>
    </w:p>
    <w:p w14:paraId="3EF6281C" w14:textId="59335114"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Transactions are listed in the journal chronologically.</w:t>
      </w:r>
    </w:p>
    <w:p w14:paraId="046D9836" w14:textId="28473D15"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7B750184" w14:textId="4045C549"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52C8241B" w14:textId="77777777" w:rsidR="00CF27F2" w:rsidRDefault="00CF27F2" w:rsidP="00021DCB">
      <w:pPr>
        <w:tabs>
          <w:tab w:val="left" w:pos="3600"/>
        </w:tabs>
        <w:ind w:left="576"/>
        <w:rPr>
          <w:rFonts w:ascii="Times New Roman" w:hAnsi="Times New Roman" w:cs="Times New Roman"/>
          <w:sz w:val="22"/>
          <w:szCs w:val="22"/>
        </w:rPr>
      </w:pPr>
    </w:p>
    <w:p w14:paraId="0A7F1590" w14:textId="77777777" w:rsidR="009956F9" w:rsidRPr="00021DCB" w:rsidRDefault="009956F9" w:rsidP="00021DCB">
      <w:pPr>
        <w:tabs>
          <w:tab w:val="left" w:pos="3600"/>
        </w:tabs>
        <w:ind w:left="576"/>
        <w:rPr>
          <w:rFonts w:ascii="Times New Roman" w:hAnsi="Times New Roman" w:cs="Times New Roman"/>
          <w:vanish/>
          <w:sz w:val="22"/>
          <w:szCs w:val="22"/>
        </w:rPr>
      </w:pPr>
    </w:p>
    <w:p w14:paraId="631E0316" w14:textId="0D093691"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True</w:t>
      </w:r>
    </w:p>
    <w:p w14:paraId="49B8580C" w14:textId="77777777" w:rsidR="000E6602"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0E6602">
        <w:rPr>
          <w:rFonts w:ascii="Times New Roman" w:eastAsia="Times New Roman" w:hAnsi="Times New Roman" w:cs="Times New Roman"/>
          <w:color w:val="000000"/>
          <w:sz w:val="22"/>
          <w:szCs w:val="22"/>
        </w:rPr>
        <w:t>Moderate</w:t>
      </w:r>
    </w:p>
    <w:p w14:paraId="116956AF" w14:textId="3FDC6F65" w:rsidR="00CF27F2" w:rsidRPr="00021DCB" w:rsidRDefault="000E6602"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112F3C70" w14:textId="31F19B55"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50C22EAB" w14:textId="77777777" w:rsidR="000E6602"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0E6602">
        <w:rPr>
          <w:rFonts w:ascii="Times New Roman" w:eastAsia="Times New Roman" w:hAnsi="Times New Roman" w:cs="Times New Roman"/>
          <w:color w:val="000000"/>
          <w:sz w:val="22"/>
          <w:szCs w:val="22"/>
        </w:rPr>
        <w:t>APC.06 - Recording Transactions</w:t>
      </w:r>
    </w:p>
    <w:p w14:paraId="622CC3FA" w14:textId="2A38025D" w:rsidR="000E6602" w:rsidRDefault="000E6602"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5C2E4564" w14:textId="41BF7C22" w:rsidR="00CF27F2" w:rsidRPr="00021DCB" w:rsidRDefault="000E6602"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2BF110B7" w14:textId="77777777" w:rsidR="001D53AA" w:rsidRPr="00021DCB" w:rsidRDefault="001D53AA" w:rsidP="00021DCB">
      <w:pPr>
        <w:tabs>
          <w:tab w:val="left" w:pos="3600"/>
        </w:tabs>
        <w:ind w:left="576"/>
        <w:rPr>
          <w:rFonts w:ascii="Times New Roman" w:hAnsi="Times New Roman" w:cs="Times New Roman"/>
          <w:sz w:val="22"/>
          <w:szCs w:val="22"/>
        </w:rPr>
      </w:pPr>
    </w:p>
    <w:p w14:paraId="6E03FD56" w14:textId="39583A3C"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Journalizing is the process of entering amounts in the ledger.</w:t>
      </w:r>
    </w:p>
    <w:p w14:paraId="2A1AAE66" w14:textId="4032178D"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5CA15718" w14:textId="66E8F386"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34971DF8" w14:textId="77777777" w:rsidR="00CF27F2" w:rsidRDefault="00CF27F2" w:rsidP="00021DCB">
      <w:pPr>
        <w:tabs>
          <w:tab w:val="left" w:pos="3600"/>
        </w:tabs>
        <w:ind w:left="576"/>
        <w:rPr>
          <w:rFonts w:ascii="Times New Roman" w:hAnsi="Times New Roman" w:cs="Times New Roman"/>
          <w:sz w:val="22"/>
          <w:szCs w:val="22"/>
        </w:rPr>
      </w:pPr>
    </w:p>
    <w:p w14:paraId="486ADB60" w14:textId="77777777" w:rsidR="009956F9" w:rsidRPr="00021DCB" w:rsidRDefault="009956F9" w:rsidP="00021DCB">
      <w:pPr>
        <w:tabs>
          <w:tab w:val="left" w:pos="3600"/>
        </w:tabs>
        <w:ind w:left="576"/>
        <w:rPr>
          <w:rFonts w:ascii="Times New Roman" w:hAnsi="Times New Roman" w:cs="Times New Roman"/>
          <w:vanish/>
          <w:sz w:val="22"/>
          <w:szCs w:val="22"/>
        </w:rPr>
      </w:pPr>
    </w:p>
    <w:p w14:paraId="24657C4D" w14:textId="43C10C87"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False</w:t>
      </w:r>
    </w:p>
    <w:p w14:paraId="4E9D48CE"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Easy</w:t>
      </w:r>
    </w:p>
    <w:p w14:paraId="645E5B34" w14:textId="04F2F610"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12DDD3CD" w14:textId="04C48821"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7704D911"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4D6E3D">
        <w:rPr>
          <w:rFonts w:ascii="Times New Roman" w:eastAsia="Times New Roman" w:hAnsi="Times New Roman" w:cs="Times New Roman"/>
          <w:color w:val="000000"/>
          <w:sz w:val="22"/>
          <w:szCs w:val="22"/>
        </w:rPr>
        <w:t>APC.06 - Recording Transactions</w:t>
      </w:r>
    </w:p>
    <w:p w14:paraId="00ED55F9" w14:textId="196611F6"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63132741" w14:textId="7BCBC329"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4E438340" w14:textId="0F0F0A91" w:rsidR="001D53AA" w:rsidRPr="00021DCB" w:rsidRDefault="009956F9" w:rsidP="009956F9">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25FA30B2" w14:textId="0428EF99"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The process of recording a transaction in the journal is called journalizing.</w:t>
      </w:r>
    </w:p>
    <w:p w14:paraId="0A2AE38D" w14:textId="7FEF3785"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2A684542" w14:textId="26806020"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7D35AED1" w14:textId="77777777" w:rsidR="00CF27F2" w:rsidRDefault="00CF27F2" w:rsidP="00021DCB">
      <w:pPr>
        <w:tabs>
          <w:tab w:val="left" w:pos="3600"/>
        </w:tabs>
        <w:ind w:left="576"/>
        <w:rPr>
          <w:rFonts w:ascii="Times New Roman" w:hAnsi="Times New Roman" w:cs="Times New Roman"/>
          <w:sz w:val="22"/>
          <w:szCs w:val="22"/>
        </w:rPr>
      </w:pPr>
    </w:p>
    <w:p w14:paraId="4F1507C2" w14:textId="77777777" w:rsidR="009956F9" w:rsidRPr="00021DCB" w:rsidRDefault="009956F9" w:rsidP="00021DCB">
      <w:pPr>
        <w:tabs>
          <w:tab w:val="left" w:pos="3600"/>
        </w:tabs>
        <w:ind w:left="576"/>
        <w:rPr>
          <w:rFonts w:ascii="Times New Roman" w:hAnsi="Times New Roman" w:cs="Times New Roman"/>
          <w:vanish/>
          <w:sz w:val="22"/>
          <w:szCs w:val="22"/>
        </w:rPr>
      </w:pPr>
    </w:p>
    <w:p w14:paraId="0F8090D3" w14:textId="511449DF"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True</w:t>
      </w:r>
    </w:p>
    <w:p w14:paraId="65A471C7"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Easy</w:t>
      </w:r>
    </w:p>
    <w:p w14:paraId="52409CBC" w14:textId="56EE5921"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13C9A6F9" w14:textId="670A0E55"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3795148C"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ACCT.ACBSP.APC.06 - R</w:t>
      </w:r>
      <w:r w:rsidR="004D6E3D">
        <w:rPr>
          <w:rFonts w:ascii="Times New Roman" w:eastAsia="Times New Roman" w:hAnsi="Times New Roman" w:cs="Times New Roman"/>
          <w:color w:val="000000"/>
          <w:sz w:val="22"/>
          <w:szCs w:val="22"/>
        </w:rPr>
        <w:t>ecording Transactions</w:t>
      </w:r>
    </w:p>
    <w:p w14:paraId="68A90892" w14:textId="077E182A"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3A176DA8" w14:textId="0B71BA1C"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3B457C83" w14:textId="77777777" w:rsidR="001D53AA" w:rsidRPr="00021DCB" w:rsidRDefault="001D53AA" w:rsidP="00021DCB">
      <w:pPr>
        <w:tabs>
          <w:tab w:val="left" w:pos="3600"/>
        </w:tabs>
        <w:ind w:left="576"/>
        <w:rPr>
          <w:rFonts w:ascii="Times New Roman" w:hAnsi="Times New Roman" w:cs="Times New Roman"/>
          <w:sz w:val="22"/>
          <w:szCs w:val="22"/>
        </w:rPr>
      </w:pPr>
    </w:p>
    <w:p w14:paraId="1FBD335A" w14:textId="7A9CE044"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Transactions are initially entered into a record called a journal.</w:t>
      </w:r>
    </w:p>
    <w:p w14:paraId="3867CAE1" w14:textId="46715951"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00DEE2A6" w14:textId="0843E9E9"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01A9A3AB" w14:textId="77777777" w:rsidR="00CF27F2" w:rsidRDefault="00CF27F2" w:rsidP="00021DCB">
      <w:pPr>
        <w:tabs>
          <w:tab w:val="left" w:pos="3600"/>
        </w:tabs>
        <w:ind w:left="576"/>
        <w:rPr>
          <w:rFonts w:ascii="Times New Roman" w:hAnsi="Times New Roman" w:cs="Times New Roman"/>
          <w:sz w:val="22"/>
          <w:szCs w:val="22"/>
        </w:rPr>
      </w:pPr>
    </w:p>
    <w:p w14:paraId="74D78852" w14:textId="77777777" w:rsidR="009956F9" w:rsidRPr="00021DCB" w:rsidRDefault="009956F9" w:rsidP="00021DCB">
      <w:pPr>
        <w:tabs>
          <w:tab w:val="left" w:pos="3600"/>
        </w:tabs>
        <w:ind w:left="576"/>
        <w:rPr>
          <w:rFonts w:ascii="Times New Roman" w:hAnsi="Times New Roman" w:cs="Times New Roman"/>
          <w:vanish/>
          <w:sz w:val="22"/>
          <w:szCs w:val="22"/>
        </w:rPr>
      </w:pPr>
    </w:p>
    <w:p w14:paraId="63F894C9" w14:textId="29A61324"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True</w:t>
      </w:r>
    </w:p>
    <w:p w14:paraId="2AAA6F91"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Easy</w:t>
      </w:r>
    </w:p>
    <w:p w14:paraId="5270DB2A" w14:textId="3875FDCA"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4E94BA51" w14:textId="36BF325A"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10B8678F"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4D6E3D">
        <w:rPr>
          <w:rFonts w:ascii="Times New Roman" w:eastAsia="Times New Roman" w:hAnsi="Times New Roman" w:cs="Times New Roman"/>
          <w:color w:val="000000"/>
          <w:sz w:val="22"/>
          <w:szCs w:val="22"/>
        </w:rPr>
        <w:t>APC.06 - Recording Transactions</w:t>
      </w:r>
    </w:p>
    <w:p w14:paraId="46625739" w14:textId="0472DF44"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3ABC8A05" w14:textId="45EBEF32"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6FA2E89A" w14:textId="77777777" w:rsidR="001D53AA" w:rsidRPr="00021DCB" w:rsidRDefault="001D53AA" w:rsidP="00021DCB">
      <w:pPr>
        <w:tabs>
          <w:tab w:val="left" w:pos="3600"/>
        </w:tabs>
        <w:ind w:left="576"/>
        <w:rPr>
          <w:rFonts w:ascii="Times New Roman" w:hAnsi="Times New Roman" w:cs="Times New Roman"/>
          <w:sz w:val="22"/>
          <w:szCs w:val="22"/>
        </w:rPr>
      </w:pPr>
    </w:p>
    <w:p w14:paraId="162B9678" w14:textId="4748B130"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double-entry accounting system records each transaction twice.</w:t>
      </w:r>
    </w:p>
    <w:p w14:paraId="21384353" w14:textId="32ABA08F"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067B96CE" w14:textId="0E93BEEE"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4E551388" w14:textId="77777777" w:rsidR="00CF27F2" w:rsidRDefault="00CF27F2" w:rsidP="00021DCB">
      <w:pPr>
        <w:tabs>
          <w:tab w:val="left" w:pos="3600"/>
        </w:tabs>
        <w:ind w:left="576"/>
        <w:rPr>
          <w:rFonts w:ascii="Times New Roman" w:hAnsi="Times New Roman" w:cs="Times New Roman"/>
          <w:sz w:val="22"/>
          <w:szCs w:val="22"/>
        </w:rPr>
      </w:pPr>
    </w:p>
    <w:p w14:paraId="0B95B2BF" w14:textId="77777777" w:rsidR="009956F9" w:rsidRPr="00021DCB" w:rsidRDefault="009956F9" w:rsidP="00021DCB">
      <w:pPr>
        <w:tabs>
          <w:tab w:val="left" w:pos="3600"/>
        </w:tabs>
        <w:ind w:left="576"/>
        <w:rPr>
          <w:rFonts w:ascii="Times New Roman" w:hAnsi="Times New Roman" w:cs="Times New Roman"/>
          <w:vanish/>
          <w:sz w:val="22"/>
          <w:szCs w:val="22"/>
        </w:rPr>
      </w:pPr>
    </w:p>
    <w:p w14:paraId="30DB392D" w14:textId="7DAEC571"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False</w:t>
      </w:r>
    </w:p>
    <w:p w14:paraId="5E7A484A"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Easy</w:t>
      </w:r>
    </w:p>
    <w:p w14:paraId="652D34FC" w14:textId="31E991BC"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125685E2" w14:textId="35A6EF07"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60444C43"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4D6E3D">
        <w:rPr>
          <w:rFonts w:ascii="Times New Roman" w:eastAsia="Times New Roman" w:hAnsi="Times New Roman" w:cs="Times New Roman"/>
          <w:color w:val="000000"/>
          <w:sz w:val="22"/>
          <w:szCs w:val="22"/>
        </w:rPr>
        <w:t>APC.06 - Recording Transactions</w:t>
      </w:r>
    </w:p>
    <w:p w14:paraId="7E9BFA5B" w14:textId="368C07EC"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1C5AFCE1" w14:textId="3518AF8B"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3F6C7C59" w14:textId="77777777" w:rsidR="001D53AA" w:rsidRPr="00021DCB" w:rsidRDefault="001D53AA" w:rsidP="00021DCB">
      <w:pPr>
        <w:tabs>
          <w:tab w:val="left" w:pos="3600"/>
        </w:tabs>
        <w:ind w:left="576"/>
        <w:rPr>
          <w:rFonts w:ascii="Times New Roman" w:hAnsi="Times New Roman" w:cs="Times New Roman"/>
          <w:sz w:val="22"/>
          <w:szCs w:val="22"/>
        </w:rPr>
      </w:pPr>
    </w:p>
    <w:p w14:paraId="1CA32B64" w14:textId="459748CA"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increase side of an account is also the side of the normal balance.</w:t>
      </w:r>
    </w:p>
    <w:p w14:paraId="3AC4516D" w14:textId="1FF5AAB5"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1874A1FC" w14:textId="168A0D95"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4D76FCCA" w14:textId="77777777" w:rsidR="00CF27F2" w:rsidRDefault="00CF27F2" w:rsidP="00021DCB">
      <w:pPr>
        <w:tabs>
          <w:tab w:val="left" w:pos="3600"/>
        </w:tabs>
        <w:ind w:left="576"/>
        <w:rPr>
          <w:rFonts w:ascii="Times New Roman" w:hAnsi="Times New Roman" w:cs="Times New Roman"/>
          <w:sz w:val="22"/>
          <w:szCs w:val="22"/>
        </w:rPr>
      </w:pPr>
    </w:p>
    <w:p w14:paraId="08F6EDBB" w14:textId="77777777" w:rsidR="009956F9" w:rsidRPr="00021DCB" w:rsidRDefault="009956F9" w:rsidP="00021DCB">
      <w:pPr>
        <w:tabs>
          <w:tab w:val="left" w:pos="3600"/>
        </w:tabs>
        <w:ind w:left="576"/>
        <w:rPr>
          <w:rFonts w:ascii="Times New Roman" w:hAnsi="Times New Roman" w:cs="Times New Roman"/>
          <w:vanish/>
          <w:sz w:val="22"/>
          <w:szCs w:val="22"/>
        </w:rPr>
      </w:pPr>
    </w:p>
    <w:p w14:paraId="68CCACB8" w14:textId="2E0E3506"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True</w:t>
      </w:r>
    </w:p>
    <w:p w14:paraId="70E3B03B"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Easy</w:t>
      </w:r>
    </w:p>
    <w:p w14:paraId="0F0AF8CC" w14:textId="395AC511"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32F75771" w14:textId="5FF166BE"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3E5CD330" w14:textId="16B19CB3"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ACCT.ACBSP.APC.02 – GAAP</w:t>
      </w:r>
    </w:p>
    <w:p w14:paraId="00CD7381"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67B70A19" w14:textId="25D3F9B3"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55E25FC5" w14:textId="501F06E4"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247C8AF6" w14:textId="58EBB996" w:rsidR="001D53AA" w:rsidRPr="00021DCB" w:rsidRDefault="009956F9" w:rsidP="009956F9">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39B7A060" w14:textId="1FC83E73"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Journal entries include both debit and credit accounts for each transaction.</w:t>
      </w:r>
    </w:p>
    <w:p w14:paraId="54905479" w14:textId="6F2EA482"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40057861" w14:textId="632C4F70"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2CE7F396" w14:textId="77777777" w:rsidR="00CF27F2" w:rsidRDefault="00CF27F2" w:rsidP="00021DCB">
      <w:pPr>
        <w:tabs>
          <w:tab w:val="left" w:pos="3600"/>
        </w:tabs>
        <w:ind w:left="576"/>
        <w:rPr>
          <w:rFonts w:ascii="Times New Roman" w:hAnsi="Times New Roman" w:cs="Times New Roman"/>
          <w:sz w:val="22"/>
          <w:szCs w:val="22"/>
        </w:rPr>
      </w:pPr>
    </w:p>
    <w:p w14:paraId="663B8E80" w14:textId="77777777" w:rsidR="009956F9" w:rsidRPr="00021DCB" w:rsidRDefault="009956F9" w:rsidP="00021DCB">
      <w:pPr>
        <w:tabs>
          <w:tab w:val="left" w:pos="3600"/>
        </w:tabs>
        <w:ind w:left="576"/>
        <w:rPr>
          <w:rFonts w:ascii="Times New Roman" w:hAnsi="Times New Roman" w:cs="Times New Roman"/>
          <w:vanish/>
          <w:sz w:val="22"/>
          <w:szCs w:val="22"/>
        </w:rPr>
      </w:pPr>
    </w:p>
    <w:p w14:paraId="59788CDE" w14:textId="116F788C"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True</w:t>
      </w:r>
    </w:p>
    <w:p w14:paraId="41E4218A"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Easy</w:t>
      </w:r>
    </w:p>
    <w:p w14:paraId="00C11684" w14:textId="38F06A1A"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0A896EB8" w14:textId="2E4CB64E"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35897F52"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4D6E3D">
        <w:rPr>
          <w:rFonts w:ascii="Times New Roman" w:eastAsia="Times New Roman" w:hAnsi="Times New Roman" w:cs="Times New Roman"/>
          <w:color w:val="000000"/>
          <w:sz w:val="22"/>
          <w:szCs w:val="22"/>
        </w:rPr>
        <w:t>APC.06 - Recording Transactions</w:t>
      </w:r>
    </w:p>
    <w:p w14:paraId="77750EF4" w14:textId="6CB755A2"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w:t>
      </w:r>
      <w:r>
        <w:rPr>
          <w:rFonts w:ascii="Times New Roman" w:eastAsia="Times New Roman" w:hAnsi="Times New Roman" w:cs="Times New Roman"/>
          <w:color w:val="000000"/>
          <w:sz w:val="22"/>
          <w:szCs w:val="22"/>
        </w:rPr>
        <w:t>.AICPA.FN.03 – Measurement</w:t>
      </w:r>
    </w:p>
    <w:p w14:paraId="55693520" w14:textId="505D18EB"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44627539" w14:textId="77777777" w:rsidR="001D53AA" w:rsidRPr="00021DCB" w:rsidRDefault="001D53AA" w:rsidP="00021DCB">
      <w:pPr>
        <w:tabs>
          <w:tab w:val="left" w:pos="3600"/>
        </w:tabs>
        <w:ind w:left="576"/>
        <w:rPr>
          <w:rFonts w:ascii="Times New Roman" w:hAnsi="Times New Roman" w:cs="Times New Roman"/>
          <w:sz w:val="22"/>
          <w:szCs w:val="22"/>
        </w:rPr>
      </w:pPr>
    </w:p>
    <w:p w14:paraId="5BD48D51" w14:textId="622F92D4"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 transaction that is recorded in the journal is called a journal entry.</w:t>
      </w:r>
    </w:p>
    <w:p w14:paraId="043E46E7" w14:textId="27E13E58"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6432C3AA" w14:textId="5C4323FC"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0A892FFF" w14:textId="77777777" w:rsidR="00CF27F2" w:rsidRDefault="00CF27F2" w:rsidP="00021DCB">
      <w:pPr>
        <w:tabs>
          <w:tab w:val="left" w:pos="3600"/>
        </w:tabs>
        <w:ind w:left="576"/>
        <w:rPr>
          <w:rFonts w:ascii="Times New Roman" w:hAnsi="Times New Roman" w:cs="Times New Roman"/>
          <w:sz w:val="22"/>
          <w:szCs w:val="22"/>
        </w:rPr>
      </w:pPr>
    </w:p>
    <w:p w14:paraId="15D6AAA1" w14:textId="77777777" w:rsidR="009956F9" w:rsidRPr="00021DCB" w:rsidRDefault="009956F9" w:rsidP="00021DCB">
      <w:pPr>
        <w:tabs>
          <w:tab w:val="left" w:pos="3600"/>
        </w:tabs>
        <w:ind w:left="576"/>
        <w:rPr>
          <w:rFonts w:ascii="Times New Roman" w:hAnsi="Times New Roman" w:cs="Times New Roman"/>
          <w:vanish/>
          <w:sz w:val="22"/>
          <w:szCs w:val="22"/>
        </w:rPr>
      </w:pPr>
    </w:p>
    <w:p w14:paraId="4C02F7F1" w14:textId="01C9CDAE"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True</w:t>
      </w:r>
    </w:p>
    <w:p w14:paraId="5C2B53E8"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Easy</w:t>
      </w:r>
    </w:p>
    <w:p w14:paraId="28EEBC22" w14:textId="548A4305"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69B4272F" w14:textId="2AE00502"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644834E9" w14:textId="77777777" w:rsidR="004D6E3D" w:rsidRDefault="00CF27F2" w:rsidP="009956F9">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4D6E3D">
        <w:rPr>
          <w:rFonts w:ascii="Times New Roman" w:eastAsia="Times New Roman" w:hAnsi="Times New Roman" w:cs="Times New Roman"/>
          <w:color w:val="000000"/>
          <w:sz w:val="22"/>
          <w:szCs w:val="22"/>
        </w:rPr>
        <w:t>APC.06 - Recording Transactions</w:t>
      </w:r>
    </w:p>
    <w:p w14:paraId="51BE9507" w14:textId="1D85C7CA" w:rsidR="004D6E3D" w:rsidRDefault="004D6E3D" w:rsidP="009956F9">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036191EB" w14:textId="304E3FE3" w:rsidR="00CF27F2" w:rsidRPr="00021DCB" w:rsidRDefault="004D6E3D" w:rsidP="009956F9">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5DF3C2D4" w14:textId="77777777" w:rsidR="001D53AA" w:rsidRPr="00021DCB" w:rsidRDefault="001D53AA" w:rsidP="00021DCB">
      <w:pPr>
        <w:tabs>
          <w:tab w:val="left" w:pos="3600"/>
        </w:tabs>
        <w:ind w:left="576"/>
        <w:rPr>
          <w:rFonts w:ascii="Times New Roman" w:hAnsi="Times New Roman" w:cs="Times New Roman"/>
          <w:sz w:val="22"/>
          <w:szCs w:val="22"/>
        </w:rPr>
      </w:pPr>
    </w:p>
    <w:p w14:paraId="2B8B785F" w14:textId="718BA135"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Assets are increased with debits and decreased with credits.</w:t>
      </w:r>
    </w:p>
    <w:p w14:paraId="2095A8F5" w14:textId="369AEB86"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287F8DAE" w14:textId="7AE5A47E"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406B1B69" w14:textId="77777777" w:rsidR="00CF27F2" w:rsidRDefault="00CF27F2" w:rsidP="00021DCB">
      <w:pPr>
        <w:tabs>
          <w:tab w:val="left" w:pos="3600"/>
        </w:tabs>
        <w:ind w:left="576"/>
        <w:rPr>
          <w:rFonts w:ascii="Times New Roman" w:hAnsi="Times New Roman" w:cs="Times New Roman"/>
          <w:sz w:val="22"/>
          <w:szCs w:val="22"/>
        </w:rPr>
      </w:pPr>
    </w:p>
    <w:p w14:paraId="6941F040" w14:textId="77777777" w:rsidR="009956F9" w:rsidRPr="00021DCB" w:rsidRDefault="009956F9" w:rsidP="00021DCB">
      <w:pPr>
        <w:tabs>
          <w:tab w:val="left" w:pos="3600"/>
        </w:tabs>
        <w:ind w:left="576"/>
        <w:rPr>
          <w:rFonts w:ascii="Times New Roman" w:hAnsi="Times New Roman" w:cs="Times New Roman"/>
          <w:vanish/>
          <w:sz w:val="22"/>
          <w:szCs w:val="22"/>
        </w:rPr>
      </w:pPr>
    </w:p>
    <w:p w14:paraId="680764C2" w14:textId="336B74F9"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True</w:t>
      </w:r>
    </w:p>
    <w:p w14:paraId="23F15468"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Easy</w:t>
      </w:r>
    </w:p>
    <w:p w14:paraId="7EB1499A" w14:textId="37BAA2C0"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7261A50F" w14:textId="672D5EFD"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10A0604A" w14:textId="28D470A4"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ACCT.ACBSP.APC.02 – GAAP</w:t>
      </w:r>
    </w:p>
    <w:p w14:paraId="29979390"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1CA61C84" w14:textId="669CF008"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27062411" w14:textId="2DB14510"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67819F3D" w14:textId="77777777" w:rsidR="001D53AA" w:rsidRPr="00021DCB" w:rsidRDefault="001D53AA" w:rsidP="00021DCB">
      <w:pPr>
        <w:tabs>
          <w:tab w:val="left" w:pos="3600"/>
        </w:tabs>
        <w:ind w:left="576"/>
        <w:rPr>
          <w:rFonts w:ascii="Times New Roman" w:hAnsi="Times New Roman" w:cs="Times New Roman"/>
          <w:sz w:val="22"/>
          <w:szCs w:val="22"/>
        </w:rPr>
      </w:pPr>
    </w:p>
    <w:p w14:paraId="0B857FB7" w14:textId="254C498E"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Liabilities are increased with debits and decreased with credits.</w:t>
      </w:r>
    </w:p>
    <w:p w14:paraId="1B8152B2" w14:textId="52FF14F3"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4B4E2784" w14:textId="77A11D08"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104EDD48" w14:textId="77777777" w:rsidR="00CF27F2" w:rsidRDefault="00CF27F2" w:rsidP="00021DCB">
      <w:pPr>
        <w:tabs>
          <w:tab w:val="left" w:pos="3600"/>
        </w:tabs>
        <w:ind w:left="576"/>
        <w:rPr>
          <w:rFonts w:ascii="Times New Roman" w:hAnsi="Times New Roman" w:cs="Times New Roman"/>
          <w:sz w:val="22"/>
          <w:szCs w:val="22"/>
        </w:rPr>
      </w:pPr>
    </w:p>
    <w:p w14:paraId="21AAAC8E" w14:textId="77777777" w:rsidR="009956F9" w:rsidRPr="00021DCB" w:rsidRDefault="009956F9" w:rsidP="00021DCB">
      <w:pPr>
        <w:tabs>
          <w:tab w:val="left" w:pos="3600"/>
        </w:tabs>
        <w:ind w:left="576"/>
        <w:rPr>
          <w:rFonts w:ascii="Times New Roman" w:hAnsi="Times New Roman" w:cs="Times New Roman"/>
          <w:vanish/>
          <w:sz w:val="22"/>
          <w:szCs w:val="22"/>
        </w:rPr>
      </w:pPr>
    </w:p>
    <w:p w14:paraId="3C8BBCF7" w14:textId="05A8D155"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False</w:t>
      </w:r>
    </w:p>
    <w:p w14:paraId="6DDF2BB3"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Easy</w:t>
      </w:r>
    </w:p>
    <w:p w14:paraId="57DD3735" w14:textId="7C9521A9"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5C9BC02C" w14:textId="43719E44"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32FDE216" w14:textId="49A3D930"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ACCT.ACBSP.APC.02 – GAAP</w:t>
      </w:r>
    </w:p>
    <w:p w14:paraId="7E1C9B30"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254FC757" w14:textId="7A9814D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5E28429B" w14:textId="37646E5F"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1EED4813" w14:textId="0FF2CAEF" w:rsidR="001D53AA" w:rsidRPr="00021DCB" w:rsidRDefault="009956F9" w:rsidP="009956F9">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5389A181" w14:textId="05CC158D"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Debits will increase unearned revenues and revenues.</w:t>
      </w:r>
    </w:p>
    <w:p w14:paraId="6205C3D4" w14:textId="6FE7DD7E"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1236806C" w14:textId="4A368371"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4FE971FF" w14:textId="77777777" w:rsidR="00CF27F2" w:rsidRDefault="00CF27F2" w:rsidP="00021DCB">
      <w:pPr>
        <w:tabs>
          <w:tab w:val="left" w:pos="3600"/>
        </w:tabs>
        <w:ind w:left="576"/>
        <w:rPr>
          <w:rFonts w:ascii="Times New Roman" w:hAnsi="Times New Roman" w:cs="Times New Roman"/>
          <w:sz w:val="22"/>
          <w:szCs w:val="22"/>
        </w:rPr>
      </w:pPr>
    </w:p>
    <w:p w14:paraId="705FF7FB" w14:textId="77777777" w:rsidR="009956F9" w:rsidRPr="00021DCB" w:rsidRDefault="009956F9" w:rsidP="00021DCB">
      <w:pPr>
        <w:tabs>
          <w:tab w:val="left" w:pos="3600"/>
        </w:tabs>
        <w:ind w:left="576"/>
        <w:rPr>
          <w:rFonts w:ascii="Times New Roman" w:hAnsi="Times New Roman" w:cs="Times New Roman"/>
          <w:vanish/>
          <w:sz w:val="22"/>
          <w:szCs w:val="22"/>
        </w:rPr>
      </w:pPr>
    </w:p>
    <w:p w14:paraId="49C71768" w14:textId="1B48A5B1"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False</w:t>
      </w:r>
    </w:p>
    <w:p w14:paraId="2E4B6A1C"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Moderate</w:t>
      </w:r>
    </w:p>
    <w:p w14:paraId="75D9CD77" w14:textId="133169C4"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3FAC4285" w14:textId="3BB333B3"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1E010224" w14:textId="184D44A0"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ACCT.ACBSP.APC.02 – GAAP</w:t>
      </w:r>
    </w:p>
    <w:p w14:paraId="672E36E2"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w:t>
      </w:r>
      <w:r>
        <w:rPr>
          <w:rFonts w:ascii="Times New Roman" w:eastAsia="Times New Roman" w:hAnsi="Times New Roman" w:cs="Times New Roman"/>
          <w:color w:val="000000"/>
          <w:sz w:val="22"/>
          <w:szCs w:val="22"/>
        </w:rPr>
        <w:t>ACBSP.APC.04 - Cash vs. Accrual</w:t>
      </w:r>
    </w:p>
    <w:p w14:paraId="552D187F" w14:textId="6F7365E9"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ACCT.AICPA.</w:t>
      </w:r>
      <w:r>
        <w:rPr>
          <w:rFonts w:ascii="Times New Roman" w:eastAsia="Times New Roman" w:hAnsi="Times New Roman" w:cs="Times New Roman"/>
          <w:color w:val="000000"/>
          <w:sz w:val="22"/>
          <w:szCs w:val="22"/>
        </w:rPr>
        <w:t>FN.03 – Measurement</w:t>
      </w:r>
    </w:p>
    <w:p w14:paraId="4E80BE8F" w14:textId="39198A3D"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59E9D7A3" w14:textId="77777777" w:rsidR="001D53AA" w:rsidRPr="00021DCB" w:rsidRDefault="001D53AA" w:rsidP="00021DCB">
      <w:pPr>
        <w:tabs>
          <w:tab w:val="left" w:pos="3600"/>
        </w:tabs>
        <w:ind w:left="576"/>
        <w:rPr>
          <w:rFonts w:ascii="Times New Roman" w:hAnsi="Times New Roman" w:cs="Times New Roman"/>
          <w:sz w:val="22"/>
          <w:szCs w:val="22"/>
        </w:rPr>
      </w:pPr>
    </w:p>
    <w:p w14:paraId="0F38B842" w14:textId="10CABCD8"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All stockholders' equity accounts record increases to the accounts with credits.</w:t>
      </w:r>
    </w:p>
    <w:p w14:paraId="0E017F44" w14:textId="68B9200D"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6A7C0B86" w14:textId="47A028CB"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33D2F9E2" w14:textId="77777777" w:rsidR="00CF27F2" w:rsidRDefault="00CF27F2" w:rsidP="00021DCB">
      <w:pPr>
        <w:tabs>
          <w:tab w:val="left" w:pos="3600"/>
        </w:tabs>
        <w:ind w:left="576"/>
        <w:rPr>
          <w:rFonts w:ascii="Times New Roman" w:hAnsi="Times New Roman" w:cs="Times New Roman"/>
          <w:sz w:val="22"/>
          <w:szCs w:val="22"/>
        </w:rPr>
      </w:pPr>
    </w:p>
    <w:p w14:paraId="2CB94B20" w14:textId="77777777" w:rsidR="009956F9" w:rsidRPr="00021DCB" w:rsidRDefault="009956F9" w:rsidP="00021DCB">
      <w:pPr>
        <w:tabs>
          <w:tab w:val="left" w:pos="3600"/>
        </w:tabs>
        <w:ind w:left="576"/>
        <w:rPr>
          <w:rFonts w:ascii="Times New Roman" w:hAnsi="Times New Roman" w:cs="Times New Roman"/>
          <w:vanish/>
          <w:sz w:val="22"/>
          <w:szCs w:val="22"/>
        </w:rPr>
      </w:pPr>
    </w:p>
    <w:p w14:paraId="3FC923A6" w14:textId="75610674"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False</w:t>
      </w:r>
    </w:p>
    <w:p w14:paraId="5C42EAF2"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Challenging</w:t>
      </w:r>
    </w:p>
    <w:p w14:paraId="22697B43" w14:textId="35EB2625"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43AA78A8" w14:textId="3AA5B597"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75A42C23" w14:textId="3F7971C8"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ACCT.ACBSP.APC.02 – GAAP</w:t>
      </w:r>
    </w:p>
    <w:p w14:paraId="5CDECF37"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5D471BDC" w14:textId="0FAD8F8A"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7DE38B29" w14:textId="10685A4E"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6D6411DB" w14:textId="77777777" w:rsidR="001D53AA" w:rsidRPr="00021DCB" w:rsidRDefault="001D53AA" w:rsidP="008C03CF">
      <w:pPr>
        <w:tabs>
          <w:tab w:val="left" w:pos="3600"/>
        </w:tabs>
        <w:rPr>
          <w:rFonts w:ascii="Times New Roman" w:hAnsi="Times New Roman" w:cs="Times New Roman"/>
          <w:sz w:val="22"/>
          <w:szCs w:val="22"/>
        </w:rPr>
      </w:pPr>
    </w:p>
    <w:p w14:paraId="02E2BD59" w14:textId="5E6D4335"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Journalizing always eliminates fraudulent activity.</w:t>
      </w:r>
    </w:p>
    <w:p w14:paraId="4F86BFFF" w14:textId="69120ABB"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7F806A1C" w14:textId="1E536FF2"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7C73A828" w14:textId="77777777" w:rsidR="00CF27F2" w:rsidRDefault="00CF27F2" w:rsidP="00021DCB">
      <w:pPr>
        <w:tabs>
          <w:tab w:val="left" w:pos="3600"/>
        </w:tabs>
        <w:ind w:left="576"/>
        <w:rPr>
          <w:rFonts w:ascii="Times New Roman" w:hAnsi="Times New Roman" w:cs="Times New Roman"/>
          <w:sz w:val="22"/>
          <w:szCs w:val="22"/>
        </w:rPr>
      </w:pPr>
    </w:p>
    <w:p w14:paraId="5B83D6AD" w14:textId="77777777" w:rsidR="009956F9" w:rsidRPr="00021DCB" w:rsidRDefault="009956F9" w:rsidP="00021DCB">
      <w:pPr>
        <w:tabs>
          <w:tab w:val="left" w:pos="3600"/>
        </w:tabs>
        <w:ind w:left="576"/>
        <w:rPr>
          <w:rFonts w:ascii="Times New Roman" w:hAnsi="Times New Roman" w:cs="Times New Roman"/>
          <w:vanish/>
          <w:sz w:val="22"/>
          <w:szCs w:val="22"/>
        </w:rPr>
      </w:pPr>
    </w:p>
    <w:p w14:paraId="7C070DA0" w14:textId="1F739C66"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False</w:t>
      </w:r>
    </w:p>
    <w:p w14:paraId="2781970D"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Moderate</w:t>
      </w:r>
    </w:p>
    <w:p w14:paraId="35A2A026" w14:textId="78CC1619"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3AE6905F" w14:textId="6BFECCD1"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59F7175E" w14:textId="22D99976"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ACCT.ACBSP.APC.01 – Purpose</w:t>
      </w:r>
    </w:p>
    <w:p w14:paraId="18853A0F"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72E09E54" w14:textId="630DA59D"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3A3D59B0" w14:textId="1D9756AC"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130E7AE0" w14:textId="77777777" w:rsidR="001D53AA" w:rsidRPr="00021DCB" w:rsidRDefault="001D53AA" w:rsidP="00021DCB">
      <w:pPr>
        <w:tabs>
          <w:tab w:val="left" w:pos="3600"/>
        </w:tabs>
        <w:ind w:left="576"/>
        <w:rPr>
          <w:rFonts w:ascii="Times New Roman" w:hAnsi="Times New Roman" w:cs="Times New Roman"/>
          <w:sz w:val="22"/>
          <w:szCs w:val="22"/>
        </w:rPr>
      </w:pPr>
    </w:p>
    <w:p w14:paraId="5F40F322" w14:textId="59882350"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Journal entries can have more than two accounts as long as the debits equal the credits.</w:t>
      </w:r>
    </w:p>
    <w:p w14:paraId="59BC47F3" w14:textId="7286BF38"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272124FF" w14:textId="455F3432"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3D951DCF" w14:textId="77777777" w:rsidR="00CF27F2" w:rsidRDefault="00CF27F2" w:rsidP="00021DCB">
      <w:pPr>
        <w:tabs>
          <w:tab w:val="left" w:pos="3600"/>
        </w:tabs>
        <w:ind w:left="576"/>
        <w:rPr>
          <w:rFonts w:ascii="Times New Roman" w:hAnsi="Times New Roman" w:cs="Times New Roman"/>
          <w:sz w:val="22"/>
          <w:szCs w:val="22"/>
        </w:rPr>
      </w:pPr>
    </w:p>
    <w:p w14:paraId="6BCF92B2" w14:textId="77777777" w:rsidR="009956F9" w:rsidRPr="00021DCB" w:rsidRDefault="009956F9" w:rsidP="00021DCB">
      <w:pPr>
        <w:tabs>
          <w:tab w:val="left" w:pos="3600"/>
        </w:tabs>
        <w:ind w:left="576"/>
        <w:rPr>
          <w:rFonts w:ascii="Times New Roman" w:hAnsi="Times New Roman" w:cs="Times New Roman"/>
          <w:vanish/>
          <w:sz w:val="22"/>
          <w:szCs w:val="22"/>
        </w:rPr>
      </w:pPr>
    </w:p>
    <w:p w14:paraId="1CA55981" w14:textId="491473B1"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True</w:t>
      </w:r>
    </w:p>
    <w:p w14:paraId="50D0AEC0"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Easy</w:t>
      </w:r>
    </w:p>
    <w:p w14:paraId="0E677266" w14:textId="7F051E2F"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319C5FF0" w14:textId="00121193"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50B2F0F3"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4D6E3D">
        <w:rPr>
          <w:rFonts w:ascii="Times New Roman" w:eastAsia="Times New Roman" w:hAnsi="Times New Roman" w:cs="Times New Roman"/>
          <w:color w:val="000000"/>
          <w:sz w:val="22"/>
          <w:szCs w:val="22"/>
        </w:rPr>
        <w:t>APC.06 - Recording Transactions</w:t>
      </w:r>
    </w:p>
    <w:p w14:paraId="456EA7B3" w14:textId="77777777" w:rsidR="004D6E3D" w:rsidRDefault="004D6E3D" w:rsidP="004D6E3D">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57194C75" w14:textId="2C179CA1" w:rsidR="00CF27F2" w:rsidRPr="004D6E3D" w:rsidRDefault="004D6E3D" w:rsidP="004D6E3D">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16B5C8D4" w14:textId="56E62E47" w:rsidR="001D53AA" w:rsidRPr="00021DCB" w:rsidRDefault="009956F9" w:rsidP="009956F9">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57F1E31B" w14:textId="5DF6E52A"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Normal account balances are on the increase side of the accounts.</w:t>
      </w:r>
    </w:p>
    <w:p w14:paraId="75A26BB5" w14:textId="05557A6C"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730AE3FB" w14:textId="0A4B594F"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03D8FD50" w14:textId="77777777" w:rsidR="00CF27F2" w:rsidRDefault="00CF27F2" w:rsidP="00021DCB">
      <w:pPr>
        <w:tabs>
          <w:tab w:val="left" w:pos="3600"/>
        </w:tabs>
        <w:ind w:left="576"/>
        <w:rPr>
          <w:rFonts w:ascii="Times New Roman" w:hAnsi="Times New Roman" w:cs="Times New Roman"/>
          <w:sz w:val="22"/>
          <w:szCs w:val="22"/>
        </w:rPr>
      </w:pPr>
    </w:p>
    <w:p w14:paraId="578A3BA6" w14:textId="77777777" w:rsidR="009956F9" w:rsidRPr="00021DCB" w:rsidRDefault="009956F9" w:rsidP="00021DCB">
      <w:pPr>
        <w:tabs>
          <w:tab w:val="left" w:pos="3600"/>
        </w:tabs>
        <w:ind w:left="576"/>
        <w:rPr>
          <w:rFonts w:ascii="Times New Roman" w:hAnsi="Times New Roman" w:cs="Times New Roman"/>
          <w:vanish/>
          <w:sz w:val="22"/>
          <w:szCs w:val="22"/>
        </w:rPr>
      </w:pPr>
    </w:p>
    <w:p w14:paraId="367A938B" w14:textId="521ECFD3"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True</w:t>
      </w:r>
    </w:p>
    <w:p w14:paraId="64348360"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Easy</w:t>
      </w:r>
    </w:p>
    <w:p w14:paraId="177B1F27" w14:textId="3356268F"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6966E4F8" w14:textId="118A7A96"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4FD4F850" w14:textId="71DAAFDF"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ACCT.ACBSP.APC.02 – GAAP</w:t>
      </w:r>
    </w:p>
    <w:p w14:paraId="0005F336"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40C6D45B" w14:textId="73F203D5"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2B6AFB13" w14:textId="2689E7FC"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17725BC2" w14:textId="77777777" w:rsidR="001D53AA" w:rsidRPr="00021DCB" w:rsidRDefault="001D53AA" w:rsidP="00021DCB">
      <w:pPr>
        <w:tabs>
          <w:tab w:val="left" w:pos="3600"/>
        </w:tabs>
        <w:ind w:left="576"/>
        <w:rPr>
          <w:rFonts w:ascii="Times New Roman" w:hAnsi="Times New Roman" w:cs="Times New Roman"/>
          <w:sz w:val="22"/>
          <w:szCs w:val="22"/>
        </w:rPr>
      </w:pPr>
    </w:p>
    <w:p w14:paraId="4C1E5D7B" w14:textId="38F03512"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process of transferring the data from the journal to the ledger accounts is called posting.</w:t>
      </w:r>
    </w:p>
    <w:p w14:paraId="43F50C81" w14:textId="1E4680E9"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2AED7C05" w14:textId="2A4EF0D8"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73BB8668" w14:textId="77777777" w:rsidR="00CF27F2" w:rsidRDefault="00CF27F2" w:rsidP="00021DCB">
      <w:pPr>
        <w:tabs>
          <w:tab w:val="left" w:pos="3600"/>
        </w:tabs>
        <w:ind w:left="576"/>
        <w:rPr>
          <w:rFonts w:ascii="Times New Roman" w:hAnsi="Times New Roman" w:cs="Times New Roman"/>
          <w:sz w:val="22"/>
          <w:szCs w:val="22"/>
        </w:rPr>
      </w:pPr>
    </w:p>
    <w:p w14:paraId="6D1F31AF" w14:textId="77777777" w:rsidR="009956F9" w:rsidRPr="00021DCB" w:rsidRDefault="009956F9" w:rsidP="00021DCB">
      <w:pPr>
        <w:tabs>
          <w:tab w:val="left" w:pos="3600"/>
        </w:tabs>
        <w:ind w:left="576"/>
        <w:rPr>
          <w:rFonts w:ascii="Times New Roman" w:hAnsi="Times New Roman" w:cs="Times New Roman"/>
          <w:vanish/>
          <w:sz w:val="22"/>
          <w:szCs w:val="22"/>
        </w:rPr>
      </w:pPr>
    </w:p>
    <w:p w14:paraId="7C2045A1" w14:textId="4EB1AE73"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True</w:t>
      </w:r>
    </w:p>
    <w:p w14:paraId="669EBDAD"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Easy</w:t>
      </w:r>
    </w:p>
    <w:p w14:paraId="7D1C2972" w14:textId="021FB55A"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3C6EF346" w14:textId="7E479CBE"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FNMN.WARD.16.02-03 - LO: 02-03</w:t>
      </w:r>
    </w:p>
    <w:p w14:paraId="7708E1F7"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w:t>
      </w:r>
      <w:r w:rsidR="004D6E3D">
        <w:rPr>
          <w:rFonts w:ascii="Times New Roman" w:eastAsia="Times New Roman" w:hAnsi="Times New Roman" w:cs="Times New Roman"/>
          <w:color w:val="000000"/>
          <w:sz w:val="22"/>
          <w:szCs w:val="22"/>
        </w:rPr>
        <w:t>ACBSP.APC.05 - Accounting Cycle</w:t>
      </w:r>
    </w:p>
    <w:p w14:paraId="4F798A05"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5262629E" w14:textId="6B228CFA"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07779DD3" w14:textId="27873E7E"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631BC261" w14:textId="77777777" w:rsidR="001D53AA" w:rsidRPr="00021DCB" w:rsidRDefault="001D53AA" w:rsidP="00021DCB">
      <w:pPr>
        <w:tabs>
          <w:tab w:val="left" w:pos="3600"/>
        </w:tabs>
        <w:ind w:left="576"/>
        <w:rPr>
          <w:rFonts w:ascii="Times New Roman" w:hAnsi="Times New Roman" w:cs="Times New Roman"/>
          <w:sz w:val="22"/>
          <w:szCs w:val="22"/>
        </w:rPr>
      </w:pPr>
    </w:p>
    <w:p w14:paraId="50285A47" w14:textId="223885E0"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post reference notation used in the ledger is the account number.</w:t>
      </w:r>
    </w:p>
    <w:p w14:paraId="371C2D63" w14:textId="37AD1702"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4F05EF67" w14:textId="7B1B4FD4"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31BE245A" w14:textId="77777777" w:rsidR="00CF27F2" w:rsidRDefault="00CF27F2" w:rsidP="00021DCB">
      <w:pPr>
        <w:tabs>
          <w:tab w:val="left" w:pos="3600"/>
        </w:tabs>
        <w:ind w:left="576"/>
        <w:rPr>
          <w:rFonts w:ascii="Times New Roman" w:hAnsi="Times New Roman" w:cs="Times New Roman"/>
          <w:sz w:val="22"/>
          <w:szCs w:val="22"/>
        </w:rPr>
      </w:pPr>
    </w:p>
    <w:p w14:paraId="60C1F35E" w14:textId="77777777" w:rsidR="009956F9" w:rsidRPr="00021DCB" w:rsidRDefault="009956F9" w:rsidP="00021DCB">
      <w:pPr>
        <w:tabs>
          <w:tab w:val="left" w:pos="3600"/>
        </w:tabs>
        <w:ind w:left="576"/>
        <w:rPr>
          <w:rFonts w:ascii="Times New Roman" w:hAnsi="Times New Roman" w:cs="Times New Roman"/>
          <w:vanish/>
          <w:sz w:val="22"/>
          <w:szCs w:val="22"/>
        </w:rPr>
      </w:pPr>
    </w:p>
    <w:p w14:paraId="668553AE" w14:textId="4F1A0DD3"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False</w:t>
      </w:r>
    </w:p>
    <w:p w14:paraId="4F7FB46A"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Easy</w:t>
      </w:r>
    </w:p>
    <w:p w14:paraId="23E822E3" w14:textId="371C4DB2"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1B8F2ECA" w14:textId="6B05C929"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FNMN.WARD.16.02-03 - LO: 02-03</w:t>
      </w:r>
    </w:p>
    <w:p w14:paraId="71D35C28" w14:textId="44A008C0"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ACCT.ACBSP.APC.02 – GAAP</w:t>
      </w:r>
    </w:p>
    <w:p w14:paraId="4CC4046E"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2069EC1C" w14:textId="2A3812FB"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5F02CA6E" w14:textId="443CFC61"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3DAD09D1" w14:textId="77777777" w:rsidR="001D53AA" w:rsidRPr="00021DCB" w:rsidRDefault="001D53AA" w:rsidP="00021DCB">
      <w:pPr>
        <w:tabs>
          <w:tab w:val="left" w:pos="3600"/>
        </w:tabs>
        <w:ind w:left="576"/>
        <w:rPr>
          <w:rFonts w:ascii="Times New Roman" w:hAnsi="Times New Roman" w:cs="Times New Roman"/>
          <w:sz w:val="22"/>
          <w:szCs w:val="22"/>
        </w:rPr>
      </w:pPr>
    </w:p>
    <w:p w14:paraId="6697DDEF" w14:textId="2CCBCFBD"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post reference notation used in the journal is the page number.</w:t>
      </w:r>
    </w:p>
    <w:p w14:paraId="6B29FD07" w14:textId="0DA6720D"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44DCE244" w14:textId="7E007EB4"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68E113C2" w14:textId="77777777" w:rsidR="00CF27F2" w:rsidRDefault="00CF27F2" w:rsidP="00021DCB">
      <w:pPr>
        <w:tabs>
          <w:tab w:val="left" w:pos="3600"/>
        </w:tabs>
        <w:ind w:left="576"/>
        <w:rPr>
          <w:rFonts w:ascii="Times New Roman" w:hAnsi="Times New Roman" w:cs="Times New Roman"/>
          <w:sz w:val="22"/>
          <w:szCs w:val="22"/>
        </w:rPr>
      </w:pPr>
    </w:p>
    <w:p w14:paraId="0BA25377" w14:textId="77777777" w:rsidR="009956F9" w:rsidRPr="00021DCB" w:rsidRDefault="009956F9" w:rsidP="00021DCB">
      <w:pPr>
        <w:tabs>
          <w:tab w:val="left" w:pos="3600"/>
        </w:tabs>
        <w:ind w:left="576"/>
        <w:rPr>
          <w:rFonts w:ascii="Times New Roman" w:hAnsi="Times New Roman" w:cs="Times New Roman"/>
          <w:vanish/>
          <w:sz w:val="22"/>
          <w:szCs w:val="22"/>
        </w:rPr>
      </w:pPr>
    </w:p>
    <w:p w14:paraId="1DBFD724" w14:textId="615E7974"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False</w:t>
      </w:r>
    </w:p>
    <w:p w14:paraId="1FE8235E"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Easy</w:t>
      </w:r>
    </w:p>
    <w:p w14:paraId="63AD3580" w14:textId="7A5A4596"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06EA5CE6" w14:textId="5F22CF9B"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FNMN.WARD.16.02-03 - LO: 02-03</w:t>
      </w:r>
    </w:p>
    <w:p w14:paraId="6B00C888" w14:textId="1BB43940"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ACCT.ACBSP.APC.02 – GAAP</w:t>
      </w:r>
    </w:p>
    <w:p w14:paraId="0E8B5434"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1B9102D0" w14:textId="1EA0F848"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67FA9E85" w14:textId="206191BD"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5F1C03AB" w14:textId="50C58E56" w:rsidR="001D53AA" w:rsidRPr="00021DCB" w:rsidRDefault="009956F9" w:rsidP="009956F9">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13C2E5BC" w14:textId="65958E33"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A notation in the post reference column of the general journal indicates that the amount has been posted to the ledger.</w:t>
      </w:r>
    </w:p>
    <w:p w14:paraId="36F40CCD" w14:textId="7FF74E69"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4B9BF475" w14:textId="06D55D32"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38FDFA21" w14:textId="77777777" w:rsidR="00CF27F2" w:rsidRDefault="00CF27F2" w:rsidP="00021DCB">
      <w:pPr>
        <w:tabs>
          <w:tab w:val="left" w:pos="3600"/>
        </w:tabs>
        <w:ind w:left="576"/>
        <w:rPr>
          <w:rFonts w:ascii="Times New Roman" w:hAnsi="Times New Roman" w:cs="Times New Roman"/>
          <w:sz w:val="22"/>
          <w:szCs w:val="22"/>
        </w:rPr>
      </w:pPr>
    </w:p>
    <w:p w14:paraId="45F26391" w14:textId="77777777" w:rsidR="009956F9" w:rsidRPr="00021DCB" w:rsidRDefault="009956F9" w:rsidP="00021DCB">
      <w:pPr>
        <w:tabs>
          <w:tab w:val="left" w:pos="3600"/>
        </w:tabs>
        <w:ind w:left="576"/>
        <w:rPr>
          <w:rFonts w:ascii="Times New Roman" w:hAnsi="Times New Roman" w:cs="Times New Roman"/>
          <w:vanish/>
          <w:sz w:val="22"/>
          <w:szCs w:val="22"/>
        </w:rPr>
      </w:pPr>
    </w:p>
    <w:p w14:paraId="0271A4BA" w14:textId="3033398A"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True</w:t>
      </w:r>
    </w:p>
    <w:p w14:paraId="357C20C1"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Moder</w:t>
      </w:r>
      <w:r w:rsidR="004D6E3D">
        <w:rPr>
          <w:rFonts w:ascii="Times New Roman" w:eastAsia="Times New Roman" w:hAnsi="Times New Roman" w:cs="Times New Roman"/>
          <w:color w:val="000000"/>
          <w:sz w:val="22"/>
          <w:szCs w:val="22"/>
        </w:rPr>
        <w:t>ate</w:t>
      </w:r>
    </w:p>
    <w:p w14:paraId="5CC913CA" w14:textId="2FC7E6C5"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29090A46" w14:textId="303C9A74"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FNMN.WARD.16.02-03 - LO: 02-03</w:t>
      </w:r>
    </w:p>
    <w:p w14:paraId="73E41CE7" w14:textId="6610C34B"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ACCT.ACBSP.APC.02 – GAAP</w:t>
      </w:r>
    </w:p>
    <w:p w14:paraId="35CAFB39"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1EC55F88" w14:textId="4B8908F6"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5ADBDA66" w14:textId="632998FC"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4EFF3E32" w14:textId="77777777" w:rsidR="001D53AA" w:rsidRPr="00021DCB" w:rsidRDefault="001D53AA" w:rsidP="00021DCB">
      <w:pPr>
        <w:tabs>
          <w:tab w:val="left" w:pos="3600"/>
        </w:tabs>
        <w:ind w:left="576"/>
        <w:rPr>
          <w:rFonts w:ascii="Times New Roman" w:hAnsi="Times New Roman" w:cs="Times New Roman"/>
          <w:sz w:val="22"/>
          <w:szCs w:val="22"/>
        </w:rPr>
      </w:pPr>
    </w:p>
    <w:p w14:paraId="73FC554B" w14:textId="1B4438C8"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order of the flow of accounting data is (1) record in the ledger, (2) record in the journal, (3) prepare the financial statements.</w:t>
      </w:r>
    </w:p>
    <w:p w14:paraId="326104B6" w14:textId="2AC050B7"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4EFE8FE9" w14:textId="722CEC71"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16E3B6AA" w14:textId="77777777" w:rsidR="00CF27F2" w:rsidRDefault="00CF27F2" w:rsidP="00021DCB">
      <w:pPr>
        <w:tabs>
          <w:tab w:val="left" w:pos="3600"/>
        </w:tabs>
        <w:ind w:left="576"/>
        <w:rPr>
          <w:rFonts w:ascii="Times New Roman" w:hAnsi="Times New Roman" w:cs="Times New Roman"/>
          <w:sz w:val="22"/>
          <w:szCs w:val="22"/>
        </w:rPr>
      </w:pPr>
    </w:p>
    <w:p w14:paraId="7EE281D8" w14:textId="77777777" w:rsidR="009956F9" w:rsidRPr="00021DCB" w:rsidRDefault="009956F9" w:rsidP="00021DCB">
      <w:pPr>
        <w:tabs>
          <w:tab w:val="left" w:pos="3600"/>
        </w:tabs>
        <w:ind w:left="576"/>
        <w:rPr>
          <w:rFonts w:ascii="Times New Roman" w:hAnsi="Times New Roman" w:cs="Times New Roman"/>
          <w:vanish/>
          <w:sz w:val="22"/>
          <w:szCs w:val="22"/>
        </w:rPr>
      </w:pPr>
    </w:p>
    <w:p w14:paraId="38E34324" w14:textId="1E1B77E7"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False</w:t>
      </w:r>
    </w:p>
    <w:p w14:paraId="7CC3598F"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Moderate</w:t>
      </w:r>
    </w:p>
    <w:p w14:paraId="01939C71" w14:textId="2757C86B"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16E53ECB" w14:textId="6BD35D89"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FNMN.WARD.16.02-03 - LO: 02-03</w:t>
      </w:r>
    </w:p>
    <w:p w14:paraId="2556A15D"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w:t>
      </w:r>
      <w:r w:rsidR="004D6E3D">
        <w:rPr>
          <w:rFonts w:ascii="Times New Roman" w:eastAsia="Times New Roman" w:hAnsi="Times New Roman" w:cs="Times New Roman"/>
          <w:color w:val="000000"/>
          <w:sz w:val="22"/>
          <w:szCs w:val="22"/>
        </w:rPr>
        <w:t>P.APC.05 - Accounting Cycle</w:t>
      </w:r>
    </w:p>
    <w:p w14:paraId="03220E21" w14:textId="0356F9C2"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73A6BDDF" w14:textId="3AB82E5D"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394E99AD" w14:textId="77777777" w:rsidR="001D53AA" w:rsidRPr="00021DCB" w:rsidRDefault="001D53AA" w:rsidP="00021DCB">
      <w:pPr>
        <w:tabs>
          <w:tab w:val="left" w:pos="3600"/>
        </w:tabs>
        <w:ind w:left="576"/>
        <w:rPr>
          <w:rFonts w:ascii="Times New Roman" w:hAnsi="Times New Roman" w:cs="Times New Roman"/>
          <w:sz w:val="22"/>
          <w:szCs w:val="22"/>
        </w:rPr>
      </w:pPr>
    </w:p>
    <w:p w14:paraId="0B20D7E5" w14:textId="6BB468FF"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process of transferring the debits and credits from the journal entries to the accounts is known as posting.</w:t>
      </w:r>
    </w:p>
    <w:p w14:paraId="0607115C" w14:textId="3119ADE8"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5831AD7E" w14:textId="3DA7D2DC"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04D9A806" w14:textId="77777777" w:rsidR="00CF27F2" w:rsidRDefault="00CF27F2" w:rsidP="00021DCB">
      <w:pPr>
        <w:tabs>
          <w:tab w:val="left" w:pos="3600"/>
        </w:tabs>
        <w:ind w:left="576"/>
        <w:rPr>
          <w:rFonts w:ascii="Times New Roman" w:hAnsi="Times New Roman" w:cs="Times New Roman"/>
          <w:sz w:val="22"/>
          <w:szCs w:val="22"/>
        </w:rPr>
      </w:pPr>
    </w:p>
    <w:p w14:paraId="529C494F" w14:textId="77777777" w:rsidR="009956F9" w:rsidRPr="00021DCB" w:rsidRDefault="009956F9" w:rsidP="00021DCB">
      <w:pPr>
        <w:tabs>
          <w:tab w:val="left" w:pos="3600"/>
        </w:tabs>
        <w:ind w:left="576"/>
        <w:rPr>
          <w:rFonts w:ascii="Times New Roman" w:hAnsi="Times New Roman" w:cs="Times New Roman"/>
          <w:vanish/>
          <w:sz w:val="22"/>
          <w:szCs w:val="22"/>
        </w:rPr>
      </w:pPr>
    </w:p>
    <w:p w14:paraId="2D0F9B37" w14:textId="32478AF0"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True</w:t>
      </w:r>
    </w:p>
    <w:p w14:paraId="55D77CD2"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Moderate</w:t>
      </w:r>
    </w:p>
    <w:p w14:paraId="4AC246D3" w14:textId="0F6745EA"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1A23EF30" w14:textId="282A2AEC"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FNMN.WARD.16.02-03 - LO: 02-03</w:t>
      </w:r>
    </w:p>
    <w:p w14:paraId="62DCF020" w14:textId="4851CDF3"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ACCT.ACBSP.APC.02 – GAAP</w:t>
      </w:r>
    </w:p>
    <w:p w14:paraId="2CAD0C94"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3EE53CA7" w14:textId="3712C70E"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6F9BB271" w14:textId="666B3EAC"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3C59DEDF" w14:textId="77777777" w:rsidR="001D53AA" w:rsidRPr="00021DCB" w:rsidRDefault="001D53AA" w:rsidP="00021DCB">
      <w:pPr>
        <w:tabs>
          <w:tab w:val="left" w:pos="3600"/>
        </w:tabs>
        <w:ind w:left="576"/>
        <w:rPr>
          <w:rFonts w:ascii="Times New Roman" w:hAnsi="Times New Roman" w:cs="Times New Roman"/>
          <w:sz w:val="22"/>
          <w:szCs w:val="22"/>
        </w:rPr>
      </w:pPr>
    </w:p>
    <w:p w14:paraId="4C2C0B00" w14:textId="63A0229E"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Postings made to standard account forms show a new balance after each entry.</w:t>
      </w:r>
    </w:p>
    <w:p w14:paraId="50AEEC52" w14:textId="424F632E"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61ACE027" w14:textId="5BEE1094"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40201441" w14:textId="77777777" w:rsidR="00CF27F2" w:rsidRDefault="00CF27F2" w:rsidP="00021DCB">
      <w:pPr>
        <w:tabs>
          <w:tab w:val="left" w:pos="3600"/>
        </w:tabs>
        <w:ind w:left="576"/>
        <w:rPr>
          <w:rFonts w:ascii="Times New Roman" w:hAnsi="Times New Roman" w:cs="Times New Roman"/>
          <w:sz w:val="22"/>
          <w:szCs w:val="22"/>
        </w:rPr>
      </w:pPr>
    </w:p>
    <w:p w14:paraId="50B52FB1" w14:textId="77777777" w:rsidR="009956F9" w:rsidRPr="00021DCB" w:rsidRDefault="009956F9" w:rsidP="00021DCB">
      <w:pPr>
        <w:tabs>
          <w:tab w:val="left" w:pos="3600"/>
        </w:tabs>
        <w:ind w:left="576"/>
        <w:rPr>
          <w:rFonts w:ascii="Times New Roman" w:hAnsi="Times New Roman" w:cs="Times New Roman"/>
          <w:vanish/>
          <w:sz w:val="22"/>
          <w:szCs w:val="22"/>
        </w:rPr>
      </w:pPr>
    </w:p>
    <w:p w14:paraId="29B5E485" w14:textId="6DE2AE58"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True</w:t>
      </w:r>
    </w:p>
    <w:p w14:paraId="105347DE"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Moderate</w:t>
      </w:r>
    </w:p>
    <w:p w14:paraId="420C932A" w14:textId="1234A1E1"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77768BB8" w14:textId="301A3D04"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FNMN.WARD.16.02-03 - LO: 02-03</w:t>
      </w:r>
    </w:p>
    <w:p w14:paraId="258D25F0"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w:t>
      </w:r>
      <w:r w:rsidR="004D6E3D">
        <w:rPr>
          <w:rFonts w:ascii="Times New Roman" w:eastAsia="Times New Roman" w:hAnsi="Times New Roman" w:cs="Times New Roman"/>
          <w:color w:val="000000"/>
          <w:sz w:val="22"/>
          <w:szCs w:val="22"/>
        </w:rPr>
        <w:t>ACBSP.APC.05 - Accounting Cycle</w:t>
      </w:r>
    </w:p>
    <w:p w14:paraId="6221221B"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709BFAE9" w14:textId="4224A4B5"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ACCT.AIC</w:t>
      </w:r>
      <w:r>
        <w:rPr>
          <w:rFonts w:ascii="Times New Roman" w:eastAsia="Times New Roman" w:hAnsi="Times New Roman" w:cs="Times New Roman"/>
          <w:color w:val="000000"/>
          <w:sz w:val="22"/>
          <w:szCs w:val="22"/>
        </w:rPr>
        <w:t>PA.FN.03 – Measurement</w:t>
      </w:r>
    </w:p>
    <w:p w14:paraId="19DB0D67" w14:textId="12CF814F"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1308A77C" w14:textId="4E0DEB94" w:rsidR="001D53AA" w:rsidRPr="00021DCB" w:rsidRDefault="009956F9" w:rsidP="009956F9">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3B3B6CAA" w14:textId="08056C60"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A group of related accounts that make up a complete unit is called a trial balance.</w:t>
      </w:r>
    </w:p>
    <w:p w14:paraId="71C483AE" w14:textId="39600345"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1AFCA6D2" w14:textId="2DCFB2A4"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69987C76" w14:textId="77777777" w:rsidR="00CF27F2" w:rsidRDefault="00CF27F2" w:rsidP="00021DCB">
      <w:pPr>
        <w:tabs>
          <w:tab w:val="left" w:pos="3600"/>
        </w:tabs>
        <w:ind w:left="576"/>
        <w:rPr>
          <w:rFonts w:ascii="Times New Roman" w:hAnsi="Times New Roman" w:cs="Times New Roman"/>
          <w:sz w:val="22"/>
          <w:szCs w:val="22"/>
        </w:rPr>
      </w:pPr>
    </w:p>
    <w:p w14:paraId="07137B10" w14:textId="77777777" w:rsidR="009956F9" w:rsidRPr="00021DCB" w:rsidRDefault="009956F9" w:rsidP="00021DCB">
      <w:pPr>
        <w:tabs>
          <w:tab w:val="left" w:pos="3600"/>
        </w:tabs>
        <w:ind w:left="576"/>
        <w:rPr>
          <w:rFonts w:ascii="Times New Roman" w:hAnsi="Times New Roman" w:cs="Times New Roman"/>
          <w:vanish/>
          <w:sz w:val="22"/>
          <w:szCs w:val="22"/>
        </w:rPr>
      </w:pPr>
    </w:p>
    <w:p w14:paraId="19EBA139" w14:textId="3F89B7F5"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False</w:t>
      </w:r>
    </w:p>
    <w:p w14:paraId="4DA01B26"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Easy</w:t>
      </w:r>
    </w:p>
    <w:p w14:paraId="7F94BFD3" w14:textId="7DB51746"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089003BB" w14:textId="5E489825"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FNMN.WARD.16.02-04 - LO: 02-04</w:t>
      </w:r>
    </w:p>
    <w:p w14:paraId="7BD042E8" w14:textId="46E01A26"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ACCT.ACBSP.APC.02 – GAAP</w:t>
      </w:r>
    </w:p>
    <w:p w14:paraId="1E0331CA"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5EA6E94D" w14:textId="3A9BEE8A"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17EBDD00" w14:textId="0B1AEFE4"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4835DE3F" w14:textId="77777777" w:rsidR="001D53AA" w:rsidRPr="00021DCB" w:rsidRDefault="001D53AA" w:rsidP="00021DCB">
      <w:pPr>
        <w:tabs>
          <w:tab w:val="left" w:pos="3600"/>
        </w:tabs>
        <w:ind w:left="576"/>
        <w:rPr>
          <w:rFonts w:ascii="Times New Roman" w:hAnsi="Times New Roman" w:cs="Times New Roman"/>
          <w:sz w:val="22"/>
          <w:szCs w:val="22"/>
        </w:rPr>
      </w:pPr>
    </w:p>
    <w:p w14:paraId="04E7C745" w14:textId="5943EE77"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 trial balance determines the accuracy of the numbers.</w:t>
      </w:r>
    </w:p>
    <w:p w14:paraId="4AD4449C" w14:textId="7D0C16A7"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4C58E465" w14:textId="38E37C2E"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093EDAB9" w14:textId="77777777" w:rsidR="00CF27F2" w:rsidRDefault="00CF27F2" w:rsidP="00021DCB">
      <w:pPr>
        <w:tabs>
          <w:tab w:val="left" w:pos="3600"/>
        </w:tabs>
        <w:ind w:left="576"/>
        <w:rPr>
          <w:rFonts w:ascii="Times New Roman" w:hAnsi="Times New Roman" w:cs="Times New Roman"/>
          <w:sz w:val="22"/>
          <w:szCs w:val="22"/>
        </w:rPr>
      </w:pPr>
    </w:p>
    <w:p w14:paraId="1164D6AD" w14:textId="77777777" w:rsidR="009956F9" w:rsidRPr="00021DCB" w:rsidRDefault="009956F9" w:rsidP="00021DCB">
      <w:pPr>
        <w:tabs>
          <w:tab w:val="left" w:pos="3600"/>
        </w:tabs>
        <w:ind w:left="576"/>
        <w:rPr>
          <w:rFonts w:ascii="Times New Roman" w:hAnsi="Times New Roman" w:cs="Times New Roman"/>
          <w:vanish/>
          <w:sz w:val="22"/>
          <w:szCs w:val="22"/>
        </w:rPr>
      </w:pPr>
    </w:p>
    <w:p w14:paraId="4B59B17D" w14:textId="48636CE2"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False</w:t>
      </w:r>
    </w:p>
    <w:p w14:paraId="599806EF"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Challenging</w:t>
      </w:r>
    </w:p>
    <w:p w14:paraId="4AFAF0C9" w14:textId="430EAC9D"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17F429D6" w14:textId="5E6D0F66"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FNMN.WARD.16.02-04 - LO: 02-04</w:t>
      </w:r>
    </w:p>
    <w:p w14:paraId="2AF00887" w14:textId="212105E2"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ACCT.ACBSP.APC.02 – GAAP</w:t>
      </w:r>
    </w:p>
    <w:p w14:paraId="341B59EE"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38708C3A" w14:textId="0AB1762E"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0CF5AFEA" w14:textId="550F7D3B"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6F43119C" w14:textId="77777777" w:rsidR="001D53AA" w:rsidRPr="00021DCB" w:rsidRDefault="001D53AA" w:rsidP="00021DCB">
      <w:pPr>
        <w:tabs>
          <w:tab w:val="left" w:pos="3600"/>
        </w:tabs>
        <w:ind w:left="576"/>
        <w:rPr>
          <w:rFonts w:ascii="Times New Roman" w:hAnsi="Times New Roman" w:cs="Times New Roman"/>
          <w:sz w:val="22"/>
          <w:szCs w:val="22"/>
        </w:rPr>
      </w:pPr>
    </w:p>
    <w:p w14:paraId="38EDBC37" w14:textId="5D966F95"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Even when a trial balance is in balance, there may be errors in the individual accounts.</w:t>
      </w:r>
    </w:p>
    <w:p w14:paraId="135A56C9" w14:textId="463ED5DE"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0BC01778" w14:textId="6F8F62FB"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6350FDC8" w14:textId="77777777" w:rsidR="00CF27F2" w:rsidRDefault="00CF27F2" w:rsidP="00021DCB">
      <w:pPr>
        <w:tabs>
          <w:tab w:val="left" w:pos="3600"/>
        </w:tabs>
        <w:ind w:left="576"/>
        <w:rPr>
          <w:rFonts w:ascii="Times New Roman" w:hAnsi="Times New Roman" w:cs="Times New Roman"/>
          <w:sz w:val="22"/>
          <w:szCs w:val="22"/>
        </w:rPr>
      </w:pPr>
    </w:p>
    <w:p w14:paraId="648C77B9" w14:textId="77777777" w:rsidR="009956F9" w:rsidRPr="00021DCB" w:rsidRDefault="009956F9" w:rsidP="00021DCB">
      <w:pPr>
        <w:tabs>
          <w:tab w:val="left" w:pos="3600"/>
        </w:tabs>
        <w:ind w:left="576"/>
        <w:rPr>
          <w:rFonts w:ascii="Times New Roman" w:hAnsi="Times New Roman" w:cs="Times New Roman"/>
          <w:vanish/>
          <w:sz w:val="22"/>
          <w:szCs w:val="22"/>
        </w:rPr>
      </w:pPr>
    </w:p>
    <w:p w14:paraId="3524BB6C" w14:textId="174C3754"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True</w:t>
      </w:r>
    </w:p>
    <w:p w14:paraId="24E4AA49"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Moderate</w:t>
      </w:r>
    </w:p>
    <w:p w14:paraId="5D36E8F0" w14:textId="17903093"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1E931CB3" w14:textId="02B0738D"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FNMN.WARD.16.02-04 - LO: 02-04</w:t>
      </w:r>
    </w:p>
    <w:p w14:paraId="62EE0152" w14:textId="7E3D762B"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ACCT.ACBSP.APC.02 – GAAP</w:t>
      </w:r>
    </w:p>
    <w:p w14:paraId="4DE9D0DD"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3AA9EF9E" w14:textId="0440F46E"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ACCT.AICPA.F</w:t>
      </w:r>
      <w:r>
        <w:rPr>
          <w:rFonts w:ascii="Times New Roman" w:eastAsia="Times New Roman" w:hAnsi="Times New Roman" w:cs="Times New Roman"/>
          <w:color w:val="000000"/>
          <w:sz w:val="22"/>
          <w:szCs w:val="22"/>
        </w:rPr>
        <w:t>N.03 – Measurement</w:t>
      </w:r>
    </w:p>
    <w:p w14:paraId="0CC0CCE2" w14:textId="4AEDC593"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1CD70204" w14:textId="77777777" w:rsidR="001D53AA" w:rsidRPr="00021DCB" w:rsidRDefault="001D53AA" w:rsidP="00021DCB">
      <w:pPr>
        <w:tabs>
          <w:tab w:val="left" w:pos="3600"/>
        </w:tabs>
        <w:ind w:left="576"/>
        <w:rPr>
          <w:rFonts w:ascii="Times New Roman" w:hAnsi="Times New Roman" w:cs="Times New Roman"/>
          <w:sz w:val="22"/>
          <w:szCs w:val="22"/>
        </w:rPr>
      </w:pPr>
    </w:p>
    <w:p w14:paraId="21928B26" w14:textId="5B90E671"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totals at the bottom of the trial balance and the totals at the bottom of the balance sheet both show equality and balancing, and therefore should be equal.</w:t>
      </w:r>
    </w:p>
    <w:p w14:paraId="0DF0EB67" w14:textId="13CC965A"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6E83838A" w14:textId="70EA3676"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465A3D05" w14:textId="77777777" w:rsidR="00CF27F2" w:rsidRDefault="00CF27F2" w:rsidP="00021DCB">
      <w:pPr>
        <w:tabs>
          <w:tab w:val="left" w:pos="3600"/>
        </w:tabs>
        <w:ind w:left="576"/>
        <w:rPr>
          <w:rFonts w:ascii="Times New Roman" w:hAnsi="Times New Roman" w:cs="Times New Roman"/>
          <w:sz w:val="22"/>
          <w:szCs w:val="22"/>
        </w:rPr>
      </w:pPr>
    </w:p>
    <w:p w14:paraId="7BD9DBFB" w14:textId="77777777" w:rsidR="009956F9" w:rsidRPr="00021DCB" w:rsidRDefault="009956F9" w:rsidP="00021DCB">
      <w:pPr>
        <w:tabs>
          <w:tab w:val="left" w:pos="3600"/>
        </w:tabs>
        <w:ind w:left="576"/>
        <w:rPr>
          <w:rFonts w:ascii="Times New Roman" w:hAnsi="Times New Roman" w:cs="Times New Roman"/>
          <w:vanish/>
          <w:sz w:val="22"/>
          <w:szCs w:val="22"/>
        </w:rPr>
      </w:pPr>
    </w:p>
    <w:p w14:paraId="0EE3B446" w14:textId="2E534FED"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False</w:t>
      </w:r>
    </w:p>
    <w:p w14:paraId="7F56BA09"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Challenging</w:t>
      </w:r>
    </w:p>
    <w:p w14:paraId="50879188" w14:textId="585459F2"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7BE6FFC5" w14:textId="305D2BD4"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FNMN.WARD.16.02-04 - LO: 02-04</w:t>
      </w:r>
    </w:p>
    <w:p w14:paraId="71E9787C" w14:textId="05519C0A"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ACCT.ACBSP.APC.02 – GAAP</w:t>
      </w:r>
    </w:p>
    <w:p w14:paraId="22A90D7A"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7C9C709D" w14:textId="07FBA86D"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67EF21F3" w14:textId="5C790216"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0065E483" w14:textId="77777777" w:rsidR="001D53AA" w:rsidRPr="00021DCB" w:rsidRDefault="001D53AA" w:rsidP="00021DCB">
      <w:pPr>
        <w:tabs>
          <w:tab w:val="left" w:pos="3600"/>
        </w:tabs>
        <w:ind w:left="576"/>
        <w:rPr>
          <w:rFonts w:ascii="Times New Roman" w:hAnsi="Times New Roman" w:cs="Times New Roman"/>
          <w:sz w:val="22"/>
          <w:szCs w:val="22"/>
        </w:rPr>
      </w:pPr>
    </w:p>
    <w:p w14:paraId="69902B99" w14:textId="00E3DE82"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A proof of the equality of debits and credits in the ledger at the end of an accounting period is called a balance sheet.</w:t>
      </w:r>
    </w:p>
    <w:p w14:paraId="5AE58763" w14:textId="63B4AA43"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3287D601" w14:textId="4CBF1F9B"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2029B391" w14:textId="77777777" w:rsidR="00CF27F2" w:rsidRDefault="00CF27F2" w:rsidP="00021DCB">
      <w:pPr>
        <w:tabs>
          <w:tab w:val="left" w:pos="3600"/>
        </w:tabs>
        <w:ind w:left="576"/>
        <w:rPr>
          <w:rFonts w:ascii="Times New Roman" w:hAnsi="Times New Roman" w:cs="Times New Roman"/>
          <w:sz w:val="22"/>
          <w:szCs w:val="22"/>
        </w:rPr>
      </w:pPr>
    </w:p>
    <w:p w14:paraId="6FD91BF9" w14:textId="77777777" w:rsidR="009956F9" w:rsidRPr="00021DCB" w:rsidRDefault="009956F9" w:rsidP="00021DCB">
      <w:pPr>
        <w:tabs>
          <w:tab w:val="left" w:pos="3600"/>
        </w:tabs>
        <w:ind w:left="576"/>
        <w:rPr>
          <w:rFonts w:ascii="Times New Roman" w:hAnsi="Times New Roman" w:cs="Times New Roman"/>
          <w:vanish/>
          <w:sz w:val="22"/>
          <w:szCs w:val="22"/>
        </w:rPr>
      </w:pPr>
    </w:p>
    <w:p w14:paraId="7ADA74EC" w14:textId="39E033FE"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False</w:t>
      </w:r>
    </w:p>
    <w:p w14:paraId="47A841A9"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Moderate</w:t>
      </w:r>
    </w:p>
    <w:p w14:paraId="29C48B3B" w14:textId="1B41A26A"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741E15E5" w14:textId="10CAAD6E"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FNMN.WARD.16.02-04 - LO: 02-04</w:t>
      </w:r>
    </w:p>
    <w:p w14:paraId="6C2E0435" w14:textId="78B833DE"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ACCT.ACBSP.APC.02 – GAAP</w:t>
      </w:r>
    </w:p>
    <w:p w14:paraId="09FDC559"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037752D4" w14:textId="6910685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413AECA0" w14:textId="357FBC28"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7D74A2B4" w14:textId="77777777" w:rsidR="001D53AA" w:rsidRPr="00021DCB" w:rsidRDefault="001D53AA" w:rsidP="00021DCB">
      <w:pPr>
        <w:tabs>
          <w:tab w:val="left" w:pos="3600"/>
        </w:tabs>
        <w:ind w:left="576"/>
        <w:rPr>
          <w:rFonts w:ascii="Times New Roman" w:hAnsi="Times New Roman" w:cs="Times New Roman"/>
          <w:sz w:val="22"/>
          <w:szCs w:val="22"/>
        </w:rPr>
      </w:pPr>
    </w:p>
    <w:p w14:paraId="64BC8772" w14:textId="67F86FAB"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If the trial balance is in balance, it can be assumed that all journal entries were posted correctly and no errors were made.</w:t>
      </w:r>
    </w:p>
    <w:p w14:paraId="2FA51E85" w14:textId="65DD56B2"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6C90A2B0" w14:textId="0B347EA6"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03BE39FE" w14:textId="77777777" w:rsidR="00CF27F2" w:rsidRDefault="00CF27F2" w:rsidP="00021DCB">
      <w:pPr>
        <w:tabs>
          <w:tab w:val="left" w:pos="3600"/>
        </w:tabs>
        <w:ind w:left="576"/>
        <w:rPr>
          <w:rFonts w:ascii="Times New Roman" w:hAnsi="Times New Roman" w:cs="Times New Roman"/>
          <w:sz w:val="22"/>
          <w:szCs w:val="22"/>
        </w:rPr>
      </w:pPr>
    </w:p>
    <w:p w14:paraId="77131FF5" w14:textId="77777777" w:rsidR="009956F9" w:rsidRPr="00021DCB" w:rsidRDefault="009956F9" w:rsidP="00021DCB">
      <w:pPr>
        <w:tabs>
          <w:tab w:val="left" w:pos="3600"/>
        </w:tabs>
        <w:ind w:left="576"/>
        <w:rPr>
          <w:rFonts w:ascii="Times New Roman" w:hAnsi="Times New Roman" w:cs="Times New Roman"/>
          <w:vanish/>
          <w:sz w:val="22"/>
          <w:szCs w:val="22"/>
        </w:rPr>
      </w:pPr>
    </w:p>
    <w:p w14:paraId="33C38916" w14:textId="732D972B"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False</w:t>
      </w:r>
    </w:p>
    <w:p w14:paraId="4C099100"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Moder</w:t>
      </w:r>
      <w:r w:rsidR="004D6E3D">
        <w:rPr>
          <w:rFonts w:ascii="Times New Roman" w:eastAsia="Times New Roman" w:hAnsi="Times New Roman" w:cs="Times New Roman"/>
          <w:color w:val="000000"/>
          <w:sz w:val="22"/>
          <w:szCs w:val="22"/>
        </w:rPr>
        <w:t>ate</w:t>
      </w:r>
    </w:p>
    <w:p w14:paraId="6F6ED33A" w14:textId="48E5CE71"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09AA47CB" w14:textId="1EBB294D"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FNMN.WARD.16.02-04 - LO: 02-04</w:t>
      </w:r>
    </w:p>
    <w:p w14:paraId="76B433D4" w14:textId="79D2E756"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ACCT.ACBSP.APC.02 – GAAP</w:t>
      </w:r>
    </w:p>
    <w:p w14:paraId="5674F5BA"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1F4F1EBB" w14:textId="70A185B3"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6490E3A0" w14:textId="7F932666"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4DCD99FD" w14:textId="77777777" w:rsidR="001D53AA" w:rsidRPr="00021DCB" w:rsidRDefault="001D53AA" w:rsidP="00021DCB">
      <w:pPr>
        <w:tabs>
          <w:tab w:val="left" w:pos="3600"/>
        </w:tabs>
        <w:ind w:left="576"/>
        <w:rPr>
          <w:rFonts w:ascii="Times New Roman" w:hAnsi="Times New Roman" w:cs="Times New Roman"/>
          <w:sz w:val="22"/>
          <w:szCs w:val="22"/>
        </w:rPr>
      </w:pPr>
    </w:p>
    <w:p w14:paraId="70B978B5" w14:textId="4B2972B1"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Posting a part of a transaction to the wrong account will cause the trial balance totals to be unequal.</w:t>
      </w:r>
    </w:p>
    <w:p w14:paraId="1658B184" w14:textId="7CEA2FD1"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639ECEDF" w14:textId="2C139827"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5E732A82" w14:textId="77777777" w:rsidR="00CF27F2" w:rsidRDefault="00CF27F2" w:rsidP="00021DCB">
      <w:pPr>
        <w:tabs>
          <w:tab w:val="left" w:pos="3600"/>
        </w:tabs>
        <w:ind w:left="576"/>
        <w:rPr>
          <w:rFonts w:ascii="Times New Roman" w:hAnsi="Times New Roman" w:cs="Times New Roman"/>
          <w:sz w:val="22"/>
          <w:szCs w:val="22"/>
        </w:rPr>
      </w:pPr>
    </w:p>
    <w:p w14:paraId="33BDE7A0" w14:textId="77777777" w:rsidR="009956F9" w:rsidRPr="00021DCB" w:rsidRDefault="009956F9" w:rsidP="00021DCB">
      <w:pPr>
        <w:tabs>
          <w:tab w:val="left" w:pos="3600"/>
        </w:tabs>
        <w:ind w:left="576"/>
        <w:rPr>
          <w:rFonts w:ascii="Times New Roman" w:hAnsi="Times New Roman" w:cs="Times New Roman"/>
          <w:vanish/>
          <w:sz w:val="22"/>
          <w:szCs w:val="22"/>
        </w:rPr>
      </w:pPr>
    </w:p>
    <w:p w14:paraId="0332B3D8" w14:textId="028511B6"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False</w:t>
      </w:r>
    </w:p>
    <w:p w14:paraId="4F1A8D1A"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Challenging</w:t>
      </w:r>
    </w:p>
    <w:p w14:paraId="4B2A0730" w14:textId="56676F75"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26628C3E" w14:textId="2C5CC44C"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FNMN.WARD.16.02-04 - LO: 02-04</w:t>
      </w:r>
    </w:p>
    <w:p w14:paraId="7D431DDA" w14:textId="0F3EA3F0"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ACCT.ACBSP.APC.02 – GAAP</w:t>
      </w:r>
    </w:p>
    <w:p w14:paraId="5201E284"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ACCT.ACBSP.APC</w:t>
      </w:r>
      <w:r>
        <w:rPr>
          <w:rFonts w:ascii="Times New Roman" w:eastAsia="Times New Roman" w:hAnsi="Times New Roman" w:cs="Times New Roman"/>
          <w:color w:val="000000"/>
          <w:sz w:val="22"/>
          <w:szCs w:val="22"/>
        </w:rPr>
        <w:t>.09 - Financial Statements</w:t>
      </w:r>
    </w:p>
    <w:p w14:paraId="29DBDD68" w14:textId="068DB2D4"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2DAADBCD" w14:textId="0512232B"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6659FEA8" w14:textId="77777777" w:rsidR="001D53AA" w:rsidRPr="00021DCB" w:rsidRDefault="001D53AA" w:rsidP="00021DCB">
      <w:pPr>
        <w:tabs>
          <w:tab w:val="left" w:pos="3600"/>
        </w:tabs>
        <w:ind w:left="576"/>
        <w:rPr>
          <w:rFonts w:ascii="Times New Roman" w:hAnsi="Times New Roman" w:cs="Times New Roman"/>
          <w:sz w:val="22"/>
          <w:szCs w:val="22"/>
        </w:rPr>
      </w:pPr>
    </w:p>
    <w:p w14:paraId="6AB85961" w14:textId="30312762"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erroneous arrangement of digits, such as writing $45 as $54, is called a slide.</w:t>
      </w:r>
    </w:p>
    <w:p w14:paraId="3D49CF01" w14:textId="29B51008"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5397415D" w14:textId="0FE9AE39"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6CB36B1E" w14:textId="77777777" w:rsidR="00CF27F2" w:rsidRDefault="00CF27F2" w:rsidP="00021DCB">
      <w:pPr>
        <w:tabs>
          <w:tab w:val="left" w:pos="3600"/>
        </w:tabs>
        <w:ind w:left="576"/>
        <w:rPr>
          <w:rFonts w:ascii="Times New Roman" w:hAnsi="Times New Roman" w:cs="Times New Roman"/>
          <w:sz w:val="22"/>
          <w:szCs w:val="22"/>
        </w:rPr>
      </w:pPr>
    </w:p>
    <w:p w14:paraId="176BB514" w14:textId="77777777" w:rsidR="009956F9" w:rsidRPr="00021DCB" w:rsidRDefault="009956F9" w:rsidP="00021DCB">
      <w:pPr>
        <w:tabs>
          <w:tab w:val="left" w:pos="3600"/>
        </w:tabs>
        <w:ind w:left="576"/>
        <w:rPr>
          <w:rFonts w:ascii="Times New Roman" w:hAnsi="Times New Roman" w:cs="Times New Roman"/>
          <w:vanish/>
          <w:sz w:val="22"/>
          <w:szCs w:val="22"/>
        </w:rPr>
      </w:pPr>
    </w:p>
    <w:p w14:paraId="3A21520A" w14:textId="18652F3C"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False</w:t>
      </w:r>
    </w:p>
    <w:p w14:paraId="470460D2"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Moderate</w:t>
      </w:r>
    </w:p>
    <w:p w14:paraId="2B551217" w14:textId="2A6ABBE3"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79A3C8A1" w14:textId="4E1A6172"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FNMN.WARD.16.02-04 - LO: 02-04</w:t>
      </w:r>
    </w:p>
    <w:p w14:paraId="0DCF87F2" w14:textId="17182C7B"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ACCT.ACBSP.APC.02 – GAAP</w:t>
      </w:r>
    </w:p>
    <w:p w14:paraId="1C2A8A7F"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72FDA5E5" w14:textId="3D7E3FAA"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1B54C53F" w14:textId="2F5D3AA5"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295F8491" w14:textId="77777777" w:rsidR="001D53AA" w:rsidRPr="00021DCB" w:rsidRDefault="001D53AA" w:rsidP="00021DCB">
      <w:pPr>
        <w:tabs>
          <w:tab w:val="left" w:pos="3600"/>
        </w:tabs>
        <w:ind w:left="576"/>
        <w:rPr>
          <w:rFonts w:ascii="Times New Roman" w:hAnsi="Times New Roman" w:cs="Times New Roman"/>
          <w:sz w:val="22"/>
          <w:szCs w:val="22"/>
        </w:rPr>
      </w:pPr>
    </w:p>
    <w:p w14:paraId="05074CA0" w14:textId="6D0C8AB6"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Journalizing a transaction with both the debit and the credit for $69 instead of $96 will cause the trial balance to be out of balance.</w:t>
      </w:r>
    </w:p>
    <w:p w14:paraId="04133ED1" w14:textId="2069B86E"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715D7D3D" w14:textId="05D9EFE8"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2A9A7889" w14:textId="77777777" w:rsidR="00CF27F2" w:rsidRDefault="00CF27F2" w:rsidP="00021DCB">
      <w:pPr>
        <w:tabs>
          <w:tab w:val="left" w:pos="3600"/>
        </w:tabs>
        <w:ind w:left="576"/>
        <w:rPr>
          <w:rFonts w:ascii="Times New Roman" w:hAnsi="Times New Roman" w:cs="Times New Roman"/>
          <w:sz w:val="22"/>
          <w:szCs w:val="22"/>
        </w:rPr>
      </w:pPr>
    </w:p>
    <w:p w14:paraId="1A0E6C7A" w14:textId="77777777" w:rsidR="009956F9" w:rsidRPr="00021DCB" w:rsidRDefault="009956F9" w:rsidP="00021DCB">
      <w:pPr>
        <w:tabs>
          <w:tab w:val="left" w:pos="3600"/>
        </w:tabs>
        <w:ind w:left="576"/>
        <w:rPr>
          <w:rFonts w:ascii="Times New Roman" w:hAnsi="Times New Roman" w:cs="Times New Roman"/>
          <w:vanish/>
          <w:sz w:val="22"/>
          <w:szCs w:val="22"/>
        </w:rPr>
      </w:pPr>
    </w:p>
    <w:p w14:paraId="030EDE7D" w14:textId="6FC84F19"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False</w:t>
      </w:r>
    </w:p>
    <w:p w14:paraId="5354B619"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Moderate</w:t>
      </w:r>
    </w:p>
    <w:p w14:paraId="6C7A1628" w14:textId="29F2DE89"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22B0F7F1" w14:textId="3B6829F8"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FNMN.WARD.16.02-04 - LO: 02-04</w:t>
      </w:r>
    </w:p>
    <w:p w14:paraId="482A1566"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4D6E3D">
        <w:rPr>
          <w:rFonts w:ascii="Times New Roman" w:eastAsia="Times New Roman" w:hAnsi="Times New Roman" w:cs="Times New Roman"/>
          <w:color w:val="000000"/>
          <w:sz w:val="22"/>
          <w:szCs w:val="22"/>
        </w:rPr>
        <w:t>APC.06 - Recording Transactions</w:t>
      </w:r>
    </w:p>
    <w:p w14:paraId="1BC4F3D5"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ACCT.ACBSP.APC</w:t>
      </w:r>
      <w:r>
        <w:rPr>
          <w:rFonts w:ascii="Times New Roman" w:eastAsia="Times New Roman" w:hAnsi="Times New Roman" w:cs="Times New Roman"/>
          <w:color w:val="000000"/>
          <w:sz w:val="22"/>
          <w:szCs w:val="22"/>
        </w:rPr>
        <w:t>.09 - Financial Statements</w:t>
      </w:r>
    </w:p>
    <w:p w14:paraId="61BDDB29" w14:textId="3D5CED9E"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7A24A93F" w14:textId="31148C75"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1B3D504D" w14:textId="77777777" w:rsidR="001D53AA" w:rsidRPr="00021DCB" w:rsidRDefault="001D53AA" w:rsidP="00021DCB">
      <w:pPr>
        <w:tabs>
          <w:tab w:val="left" w:pos="3600"/>
        </w:tabs>
        <w:ind w:left="576"/>
        <w:rPr>
          <w:rFonts w:ascii="Times New Roman" w:hAnsi="Times New Roman" w:cs="Times New Roman"/>
          <w:sz w:val="22"/>
          <w:szCs w:val="22"/>
        </w:rPr>
      </w:pPr>
    </w:p>
    <w:p w14:paraId="52E79B55" w14:textId="2893E6D6"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erroneous moving of an entire number one or more spaces to the right or left, such as writing $85 as $850, is called a transposition.</w:t>
      </w:r>
    </w:p>
    <w:p w14:paraId="1A3EF289" w14:textId="2B7123E6"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True</w:t>
      </w:r>
    </w:p>
    <w:p w14:paraId="7BEB1F66" w14:textId="0EFB49AD" w:rsidR="00CF27F2" w:rsidRPr="008C03CF" w:rsidRDefault="00CF27F2" w:rsidP="008C03CF">
      <w:pPr>
        <w:pStyle w:val="ListParagraph"/>
        <w:numPr>
          <w:ilvl w:val="1"/>
          <w:numId w:val="2"/>
        </w:numPr>
        <w:tabs>
          <w:tab w:val="left" w:pos="3600"/>
        </w:tabs>
        <w:rPr>
          <w:rFonts w:ascii="Times New Roman" w:hAnsi="Times New Roman" w:cs="Times New Roman"/>
          <w:sz w:val="22"/>
          <w:szCs w:val="22"/>
        </w:rPr>
      </w:pPr>
      <w:r w:rsidRPr="008C03CF">
        <w:rPr>
          <w:rFonts w:ascii="Times New Roman" w:eastAsia="Times New Roman" w:hAnsi="Times New Roman" w:cs="Times New Roman"/>
          <w:color w:val="000000"/>
          <w:sz w:val="22"/>
          <w:szCs w:val="22"/>
        </w:rPr>
        <w:t>False</w:t>
      </w:r>
    </w:p>
    <w:p w14:paraId="06207DA6" w14:textId="77777777" w:rsidR="00CF27F2" w:rsidRDefault="00CF27F2" w:rsidP="00021DCB">
      <w:pPr>
        <w:tabs>
          <w:tab w:val="left" w:pos="3600"/>
        </w:tabs>
        <w:ind w:left="576"/>
        <w:rPr>
          <w:rFonts w:ascii="Times New Roman" w:hAnsi="Times New Roman" w:cs="Times New Roman"/>
          <w:sz w:val="22"/>
          <w:szCs w:val="22"/>
        </w:rPr>
      </w:pPr>
    </w:p>
    <w:p w14:paraId="36643E3E" w14:textId="77777777" w:rsidR="009956F9" w:rsidRPr="00021DCB" w:rsidRDefault="009956F9" w:rsidP="00021DCB">
      <w:pPr>
        <w:tabs>
          <w:tab w:val="left" w:pos="3600"/>
        </w:tabs>
        <w:ind w:left="576"/>
        <w:rPr>
          <w:rFonts w:ascii="Times New Roman" w:hAnsi="Times New Roman" w:cs="Times New Roman"/>
          <w:vanish/>
          <w:sz w:val="22"/>
          <w:szCs w:val="22"/>
        </w:rPr>
      </w:pPr>
    </w:p>
    <w:p w14:paraId="27810ADE" w14:textId="00299966"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False</w:t>
      </w:r>
    </w:p>
    <w:p w14:paraId="1F3932A3"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Moderate</w:t>
      </w:r>
    </w:p>
    <w:p w14:paraId="1C8ABE04" w14:textId="06E871F5"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11A8715A" w14:textId="7A10A6EC"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FNMN.WARD.16.02-04 - LO: 02-04</w:t>
      </w:r>
    </w:p>
    <w:p w14:paraId="2A9F65A1" w14:textId="0A1DAD1C"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ACCT.ACBSP.APC.02 – GAAP</w:t>
      </w:r>
    </w:p>
    <w:p w14:paraId="3670D478"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1FFCA696" w14:textId="2A541E9E"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061151A1" w14:textId="78276032"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3BFFD794" w14:textId="77777777" w:rsidR="001D53AA" w:rsidRPr="00021DCB" w:rsidRDefault="001D53AA" w:rsidP="00021DCB">
      <w:pPr>
        <w:tabs>
          <w:tab w:val="left" w:pos="3600"/>
        </w:tabs>
        <w:ind w:left="576"/>
        <w:rPr>
          <w:rFonts w:ascii="Times New Roman" w:hAnsi="Times New Roman" w:cs="Times New Roman"/>
          <w:sz w:val="22"/>
          <w:szCs w:val="22"/>
        </w:rPr>
      </w:pPr>
    </w:p>
    <w:p w14:paraId="323A637F" w14:textId="4EFF6CB1"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w:t>
      </w:r>
    </w:p>
    <w:p w14:paraId="0507D588" w14:textId="03372464" w:rsidR="00CF27F2" w:rsidRPr="00021DCB" w:rsidRDefault="00CF27F2"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do not reflect money amounts</w:t>
      </w:r>
    </w:p>
    <w:p w14:paraId="18978672" w14:textId="261C7E25" w:rsidR="00CF27F2" w:rsidRPr="00021DCB" w:rsidRDefault="00CF27F2"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xml:space="preserve">are not used by entities that manufacture </w:t>
      </w:r>
      <w:proofErr w:type="gramStart"/>
      <w:r w:rsidRPr="00021DCB">
        <w:rPr>
          <w:rFonts w:ascii="Times New Roman" w:eastAsia="Times New Roman" w:hAnsi="Times New Roman" w:cs="Times New Roman"/>
          <w:color w:val="000000"/>
          <w:sz w:val="22"/>
          <w:szCs w:val="22"/>
        </w:rPr>
        <w:t>products</w:t>
      </w:r>
      <w:proofErr w:type="gramEnd"/>
    </w:p>
    <w:p w14:paraId="080D7432" w14:textId="1FA2A370" w:rsidR="00CF27F2" w:rsidRPr="00021DCB" w:rsidRDefault="00CF27F2"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are records of increases and decreases in individual financial statement items</w:t>
      </w:r>
    </w:p>
    <w:p w14:paraId="072F5F29" w14:textId="5F5BF456" w:rsidR="00CF27F2" w:rsidRPr="00021DCB" w:rsidRDefault="00CF27F2"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xml:space="preserve">are only used by large entities with many </w:t>
      </w:r>
      <w:proofErr w:type="gramStart"/>
      <w:r w:rsidRPr="00021DCB">
        <w:rPr>
          <w:rFonts w:ascii="Times New Roman" w:eastAsia="Times New Roman" w:hAnsi="Times New Roman" w:cs="Times New Roman"/>
          <w:color w:val="000000"/>
          <w:sz w:val="22"/>
          <w:szCs w:val="22"/>
        </w:rPr>
        <w:t>transactions</w:t>
      </w:r>
      <w:proofErr w:type="gramEnd"/>
    </w:p>
    <w:p w14:paraId="3F6255D3" w14:textId="77777777" w:rsidR="00CF27F2" w:rsidRDefault="00CF27F2" w:rsidP="00021DCB">
      <w:pPr>
        <w:tabs>
          <w:tab w:val="left" w:pos="3600"/>
        </w:tabs>
        <w:ind w:left="576"/>
        <w:rPr>
          <w:rFonts w:ascii="Times New Roman" w:hAnsi="Times New Roman" w:cs="Times New Roman"/>
          <w:sz w:val="22"/>
          <w:szCs w:val="22"/>
        </w:rPr>
      </w:pPr>
    </w:p>
    <w:p w14:paraId="3EB493A9" w14:textId="77777777" w:rsidR="009956F9" w:rsidRPr="00021DCB" w:rsidRDefault="009956F9" w:rsidP="00021DCB">
      <w:pPr>
        <w:tabs>
          <w:tab w:val="left" w:pos="3600"/>
        </w:tabs>
        <w:ind w:left="576"/>
        <w:rPr>
          <w:rFonts w:ascii="Times New Roman" w:hAnsi="Times New Roman" w:cs="Times New Roman"/>
          <w:vanish/>
          <w:sz w:val="22"/>
          <w:szCs w:val="22"/>
        </w:rPr>
      </w:pPr>
    </w:p>
    <w:p w14:paraId="3A8366C1" w14:textId="67D8FAE4"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w:t>
      </w:r>
    </w:p>
    <w:p w14:paraId="061661CC"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Easy</w:t>
      </w:r>
    </w:p>
    <w:p w14:paraId="5E09D18E" w14:textId="1245A64C"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39B90D74" w14:textId="40B8A3C3"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2504A854" w14:textId="1734E8BE"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ACCT.ACBSP.APC.01 – Purpose</w:t>
      </w:r>
    </w:p>
    <w:p w14:paraId="68E75B71" w14:textId="169C160E"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ACCT.ACBSP.APC.02 – GAAP</w:t>
      </w:r>
    </w:p>
    <w:p w14:paraId="41C0ECB7" w14:textId="476B0AFE"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0B45DEF4" w14:textId="70918F1B"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5C1FE6D1" w14:textId="4EE6C873" w:rsidR="001D53AA" w:rsidRPr="00021DCB" w:rsidRDefault="009956F9" w:rsidP="009956F9">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045CF18C" w14:textId="22C3C84F"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Accounts are classified in the ledger</w:t>
      </w:r>
    </w:p>
    <w:p w14:paraId="7CAB4560" w14:textId="2AB4D876" w:rsidR="00CF27F2" w:rsidRPr="00021DCB" w:rsidRDefault="00CF27F2"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chronologically</w:t>
      </w:r>
    </w:p>
    <w:p w14:paraId="519160F5" w14:textId="2C05698E" w:rsidR="00CF27F2" w:rsidRPr="00021DCB" w:rsidRDefault="00CF27F2"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alphabetically</w:t>
      </w:r>
    </w:p>
    <w:p w14:paraId="51416C0C" w14:textId="6AEEAF22" w:rsidR="00CF27F2" w:rsidRPr="00021DCB" w:rsidRDefault="00CF27F2"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in accordance with their appearance in the financial statements</w:t>
      </w:r>
    </w:p>
    <w:p w14:paraId="55DAE86B" w14:textId="5AD71B40" w:rsidR="00CF27F2" w:rsidRPr="00021DCB" w:rsidRDefault="00CF27F2"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with the accounts used most often listed first</w:t>
      </w:r>
    </w:p>
    <w:p w14:paraId="4A132577" w14:textId="77777777" w:rsidR="00CF27F2" w:rsidRDefault="00CF27F2" w:rsidP="00021DCB">
      <w:pPr>
        <w:tabs>
          <w:tab w:val="left" w:pos="3600"/>
        </w:tabs>
        <w:ind w:left="576"/>
        <w:rPr>
          <w:rFonts w:ascii="Times New Roman" w:hAnsi="Times New Roman" w:cs="Times New Roman"/>
          <w:sz w:val="22"/>
          <w:szCs w:val="22"/>
        </w:rPr>
      </w:pPr>
    </w:p>
    <w:p w14:paraId="30918AA5" w14:textId="77777777" w:rsidR="009956F9" w:rsidRPr="00021DCB" w:rsidRDefault="009956F9" w:rsidP="00021DCB">
      <w:pPr>
        <w:tabs>
          <w:tab w:val="left" w:pos="3600"/>
        </w:tabs>
        <w:ind w:left="576"/>
        <w:rPr>
          <w:rFonts w:ascii="Times New Roman" w:hAnsi="Times New Roman" w:cs="Times New Roman"/>
          <w:vanish/>
          <w:sz w:val="22"/>
          <w:szCs w:val="22"/>
        </w:rPr>
      </w:pPr>
    </w:p>
    <w:p w14:paraId="5B9122D7" w14:textId="2D703AD2"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w:t>
      </w:r>
    </w:p>
    <w:p w14:paraId="0230846D"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Moderate</w:t>
      </w:r>
    </w:p>
    <w:p w14:paraId="69F27F6C" w14:textId="4655D7EB"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170F52F7" w14:textId="5E63FAA8"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1EE4744B" w14:textId="43B989FB"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ACCT.ACBSP.APC.02 – GAAP</w:t>
      </w:r>
    </w:p>
    <w:p w14:paraId="7EC186A5"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4BCDC0A8" w14:textId="7AE276B2"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41EE8374" w14:textId="5CF08DDD"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57E97410" w14:textId="77777777" w:rsidR="001D53AA" w:rsidRPr="00021DCB" w:rsidRDefault="001D53AA" w:rsidP="009956F9">
      <w:pPr>
        <w:tabs>
          <w:tab w:val="left" w:pos="3600"/>
        </w:tabs>
        <w:rPr>
          <w:rFonts w:ascii="Times New Roman" w:hAnsi="Times New Roman" w:cs="Times New Roman"/>
          <w:sz w:val="22"/>
          <w:szCs w:val="22"/>
        </w:rPr>
      </w:pPr>
    </w:p>
    <w:p w14:paraId="6C4B127D" w14:textId="5BDCEA05"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Which of the following accounts is a stockholders' equity account?</w:t>
      </w:r>
    </w:p>
    <w:p w14:paraId="1711422B" w14:textId="6AEE5618" w:rsidR="00CF27F2" w:rsidRPr="00021DCB" w:rsidRDefault="00CF27F2"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Cash</w:t>
      </w:r>
    </w:p>
    <w:p w14:paraId="0C242FBC" w14:textId="785070F8" w:rsidR="00CF27F2" w:rsidRPr="00021DCB" w:rsidRDefault="00CF27F2"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Payable</w:t>
      </w:r>
    </w:p>
    <w:p w14:paraId="6347F70B" w14:textId="55B0A699" w:rsidR="00CF27F2" w:rsidRPr="00021DCB" w:rsidRDefault="00CF27F2"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Prepaid Insurance</w:t>
      </w:r>
    </w:p>
    <w:p w14:paraId="5ADD403B" w14:textId="54483200" w:rsidR="00CF27F2" w:rsidRPr="00021DCB" w:rsidRDefault="00CF27F2"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Common Stock</w:t>
      </w:r>
    </w:p>
    <w:p w14:paraId="74F5EC1A" w14:textId="77777777" w:rsidR="00CF27F2" w:rsidRDefault="00CF27F2" w:rsidP="00021DCB">
      <w:pPr>
        <w:tabs>
          <w:tab w:val="left" w:pos="3600"/>
        </w:tabs>
        <w:ind w:left="576"/>
        <w:rPr>
          <w:rFonts w:ascii="Times New Roman" w:hAnsi="Times New Roman" w:cs="Times New Roman"/>
          <w:sz w:val="22"/>
          <w:szCs w:val="22"/>
        </w:rPr>
      </w:pPr>
    </w:p>
    <w:p w14:paraId="06A4CC88" w14:textId="77777777" w:rsidR="009956F9" w:rsidRPr="00021DCB" w:rsidRDefault="009956F9" w:rsidP="00021DCB">
      <w:pPr>
        <w:tabs>
          <w:tab w:val="left" w:pos="3600"/>
        </w:tabs>
        <w:ind w:left="576"/>
        <w:rPr>
          <w:rFonts w:ascii="Times New Roman" w:hAnsi="Times New Roman" w:cs="Times New Roman"/>
          <w:vanish/>
          <w:sz w:val="22"/>
          <w:szCs w:val="22"/>
        </w:rPr>
      </w:pPr>
    </w:p>
    <w:p w14:paraId="196F8507" w14:textId="64D55143"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w:t>
      </w:r>
    </w:p>
    <w:p w14:paraId="11DCE6AE"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Easy</w:t>
      </w:r>
    </w:p>
    <w:p w14:paraId="664F2074" w14:textId="6FC2F6E6"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049CE3DA" w14:textId="2F57F724"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411F4116" w14:textId="24111C18"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ACCT.ACBSP.APC.02 – GAAP</w:t>
      </w:r>
    </w:p>
    <w:p w14:paraId="5A00F203"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3045616C" w14:textId="152B83F0"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11DDD048" w14:textId="41714962"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47D369A1" w14:textId="77777777" w:rsidR="001D53AA" w:rsidRPr="00021DCB" w:rsidRDefault="001D53AA" w:rsidP="00021DCB">
      <w:pPr>
        <w:tabs>
          <w:tab w:val="left" w:pos="3600"/>
        </w:tabs>
        <w:ind w:left="576"/>
        <w:rPr>
          <w:rFonts w:ascii="Times New Roman" w:hAnsi="Times New Roman" w:cs="Times New Roman"/>
          <w:sz w:val="22"/>
          <w:szCs w:val="22"/>
        </w:rPr>
      </w:pPr>
    </w:p>
    <w:p w14:paraId="6D1A7461" w14:textId="714F68CE"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gross increases in stockholders' equity attributable to business activities are called</w:t>
      </w:r>
    </w:p>
    <w:p w14:paraId="2AEFADAB" w14:textId="2AE58FB0" w:rsidR="00CF27F2" w:rsidRPr="00021DCB" w:rsidRDefault="00CF27F2"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assets</w:t>
      </w:r>
    </w:p>
    <w:p w14:paraId="47E6397C" w14:textId="1F865B75" w:rsidR="00CF27F2" w:rsidRPr="00021DCB" w:rsidRDefault="00CF27F2"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liabilities</w:t>
      </w:r>
    </w:p>
    <w:p w14:paraId="66382502" w14:textId="4AEC7637" w:rsidR="00CF27F2" w:rsidRPr="00021DCB" w:rsidRDefault="00CF27F2"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revenues</w:t>
      </w:r>
    </w:p>
    <w:p w14:paraId="12F0AB33" w14:textId="03375FBE" w:rsidR="00CF27F2" w:rsidRPr="00021DCB" w:rsidRDefault="00CF27F2"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expenses</w:t>
      </w:r>
    </w:p>
    <w:p w14:paraId="35E48577" w14:textId="77777777" w:rsidR="00CF27F2" w:rsidRDefault="00CF27F2" w:rsidP="00021DCB">
      <w:pPr>
        <w:tabs>
          <w:tab w:val="left" w:pos="3600"/>
        </w:tabs>
        <w:ind w:left="576"/>
        <w:rPr>
          <w:rFonts w:ascii="Times New Roman" w:hAnsi="Times New Roman" w:cs="Times New Roman"/>
          <w:sz w:val="22"/>
          <w:szCs w:val="22"/>
        </w:rPr>
      </w:pPr>
    </w:p>
    <w:p w14:paraId="7B472E55" w14:textId="77777777" w:rsidR="009956F9" w:rsidRPr="00021DCB" w:rsidRDefault="009956F9" w:rsidP="00021DCB">
      <w:pPr>
        <w:tabs>
          <w:tab w:val="left" w:pos="3600"/>
        </w:tabs>
        <w:ind w:left="576"/>
        <w:rPr>
          <w:rFonts w:ascii="Times New Roman" w:hAnsi="Times New Roman" w:cs="Times New Roman"/>
          <w:vanish/>
          <w:sz w:val="22"/>
          <w:szCs w:val="22"/>
        </w:rPr>
      </w:pPr>
    </w:p>
    <w:p w14:paraId="1AE0FA14" w14:textId="6A32ED18"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w:t>
      </w:r>
    </w:p>
    <w:p w14:paraId="03663818"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Easy</w:t>
      </w:r>
    </w:p>
    <w:p w14:paraId="43E68E8F" w14:textId="442CF77E"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7EF7CDC0" w14:textId="19778AB0"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2FE7E1C2" w14:textId="3AA599CD"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ACCT.ACBSP.APC.02 – GAAP</w:t>
      </w:r>
    </w:p>
    <w:p w14:paraId="08236950"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ACCT.ACBSP.APC.06 - Recording T</w:t>
      </w:r>
      <w:r>
        <w:rPr>
          <w:rFonts w:ascii="Times New Roman" w:eastAsia="Times New Roman" w:hAnsi="Times New Roman" w:cs="Times New Roman"/>
          <w:color w:val="000000"/>
          <w:sz w:val="22"/>
          <w:szCs w:val="22"/>
        </w:rPr>
        <w:t>ransactions</w:t>
      </w:r>
    </w:p>
    <w:p w14:paraId="068AF5CF" w14:textId="5B3855B0"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039D3BBC" w14:textId="1B3C3228"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46046A9B" w14:textId="327A952D" w:rsidR="001D53AA" w:rsidRPr="00021DCB" w:rsidRDefault="009956F9" w:rsidP="009956F9">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408266EB" w14:textId="788B919C"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A chart of accounts is</w:t>
      </w:r>
    </w:p>
    <w:p w14:paraId="65B32188" w14:textId="4F344EFB" w:rsidR="00CF27F2" w:rsidRPr="00021DCB" w:rsidRDefault="00CF27F2"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same as a balance sheet</w:t>
      </w:r>
    </w:p>
    <w:p w14:paraId="241A4848" w14:textId="7B801C28" w:rsidR="00CF27F2" w:rsidRPr="00021DCB" w:rsidRDefault="00CF27F2"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usually a listing of accounts in alphabetical order</w:t>
      </w:r>
    </w:p>
    <w:p w14:paraId="1F53BEE3" w14:textId="31E00D3C" w:rsidR="00CF27F2" w:rsidRPr="00021DCB" w:rsidRDefault="00CF27F2"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usually a listing of accounts in financial statement order</w:t>
      </w:r>
    </w:p>
    <w:p w14:paraId="6ACEBDF0" w14:textId="763F4659" w:rsidR="00CF27F2" w:rsidRPr="00021DCB" w:rsidRDefault="00CF27F2"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used in place of a ledger</w:t>
      </w:r>
    </w:p>
    <w:p w14:paraId="1859983A" w14:textId="77777777" w:rsidR="00CF27F2" w:rsidRDefault="00CF27F2" w:rsidP="00021DCB">
      <w:pPr>
        <w:tabs>
          <w:tab w:val="left" w:pos="3600"/>
        </w:tabs>
        <w:ind w:left="576"/>
        <w:rPr>
          <w:rFonts w:ascii="Times New Roman" w:hAnsi="Times New Roman" w:cs="Times New Roman"/>
          <w:sz w:val="22"/>
          <w:szCs w:val="22"/>
        </w:rPr>
      </w:pPr>
    </w:p>
    <w:p w14:paraId="74C9642B" w14:textId="77777777" w:rsidR="009956F9" w:rsidRPr="00021DCB" w:rsidRDefault="009956F9" w:rsidP="00021DCB">
      <w:pPr>
        <w:tabs>
          <w:tab w:val="left" w:pos="3600"/>
        </w:tabs>
        <w:ind w:left="576"/>
        <w:rPr>
          <w:rFonts w:ascii="Times New Roman" w:hAnsi="Times New Roman" w:cs="Times New Roman"/>
          <w:vanish/>
          <w:sz w:val="22"/>
          <w:szCs w:val="22"/>
        </w:rPr>
      </w:pPr>
    </w:p>
    <w:p w14:paraId="40319C3F" w14:textId="0523D6B1"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w:t>
      </w:r>
    </w:p>
    <w:p w14:paraId="5B148C01"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Moderate</w:t>
      </w:r>
    </w:p>
    <w:p w14:paraId="4A43F90C" w14:textId="0395972A"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2CB62B3C" w14:textId="5696A206"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2C6CD613" w14:textId="64208453"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ACCT.ACBSP.APC.02 – GAAP</w:t>
      </w:r>
    </w:p>
    <w:p w14:paraId="571ED7AC"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40BDDFE9" w14:textId="6C1FDE88"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63A56986" w14:textId="1DA90AC2"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6998598E" w14:textId="77777777" w:rsidR="001D53AA" w:rsidRPr="00021DCB" w:rsidRDefault="001D53AA" w:rsidP="009956F9">
      <w:pPr>
        <w:tabs>
          <w:tab w:val="left" w:pos="3600"/>
        </w:tabs>
        <w:rPr>
          <w:rFonts w:ascii="Times New Roman" w:hAnsi="Times New Roman" w:cs="Times New Roman"/>
          <w:sz w:val="22"/>
          <w:szCs w:val="22"/>
        </w:rPr>
      </w:pPr>
    </w:p>
    <w:p w14:paraId="5CF827B6" w14:textId="014200C0"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debit side of an account</w:t>
      </w:r>
    </w:p>
    <w:p w14:paraId="37186329" w14:textId="31D2197F" w:rsidR="00CF27F2" w:rsidRPr="00021DCB" w:rsidRDefault="00CF27F2"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depends on whether the account is an asset, liability, or stockholders' equity</w:t>
      </w:r>
    </w:p>
    <w:p w14:paraId="3DA0E0E7" w14:textId="0E9E1447" w:rsidR="00CF27F2" w:rsidRPr="00021DCB" w:rsidRDefault="00CF27F2"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can be either side of the account depending on how the accountant set up the system</w:t>
      </w:r>
    </w:p>
    <w:p w14:paraId="5FE0E2EB" w14:textId="047476B5" w:rsidR="00CF27F2" w:rsidRPr="00021DCB" w:rsidRDefault="00CF27F2"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xml:space="preserve">is the right side of the </w:t>
      </w:r>
      <w:proofErr w:type="gramStart"/>
      <w:r w:rsidRPr="00021DCB">
        <w:rPr>
          <w:rFonts w:ascii="Times New Roman" w:eastAsia="Times New Roman" w:hAnsi="Times New Roman" w:cs="Times New Roman"/>
          <w:color w:val="000000"/>
          <w:sz w:val="22"/>
          <w:szCs w:val="22"/>
        </w:rPr>
        <w:t>account</w:t>
      </w:r>
      <w:proofErr w:type="gramEnd"/>
    </w:p>
    <w:p w14:paraId="516E4BE1" w14:textId="672BAD91" w:rsidR="00CF27F2" w:rsidRPr="00021DCB" w:rsidRDefault="00CF27F2"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xml:space="preserve">is the left side of the </w:t>
      </w:r>
      <w:proofErr w:type="gramStart"/>
      <w:r w:rsidRPr="00021DCB">
        <w:rPr>
          <w:rFonts w:ascii="Times New Roman" w:eastAsia="Times New Roman" w:hAnsi="Times New Roman" w:cs="Times New Roman"/>
          <w:color w:val="000000"/>
          <w:sz w:val="22"/>
          <w:szCs w:val="22"/>
        </w:rPr>
        <w:t>account</w:t>
      </w:r>
      <w:proofErr w:type="gramEnd"/>
    </w:p>
    <w:p w14:paraId="0F61CFE8" w14:textId="77777777" w:rsidR="00CF27F2" w:rsidRDefault="00CF27F2" w:rsidP="00021DCB">
      <w:pPr>
        <w:tabs>
          <w:tab w:val="left" w:pos="3600"/>
        </w:tabs>
        <w:ind w:left="576"/>
        <w:rPr>
          <w:rFonts w:ascii="Times New Roman" w:hAnsi="Times New Roman" w:cs="Times New Roman"/>
          <w:sz w:val="22"/>
          <w:szCs w:val="22"/>
        </w:rPr>
      </w:pPr>
    </w:p>
    <w:p w14:paraId="23B9A329" w14:textId="77777777" w:rsidR="009956F9" w:rsidRPr="00021DCB" w:rsidRDefault="009956F9" w:rsidP="00021DCB">
      <w:pPr>
        <w:tabs>
          <w:tab w:val="left" w:pos="3600"/>
        </w:tabs>
        <w:ind w:left="576"/>
        <w:rPr>
          <w:rFonts w:ascii="Times New Roman" w:hAnsi="Times New Roman" w:cs="Times New Roman"/>
          <w:vanish/>
          <w:sz w:val="22"/>
          <w:szCs w:val="22"/>
        </w:rPr>
      </w:pPr>
    </w:p>
    <w:p w14:paraId="3671B09A" w14:textId="7C89819A"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w:t>
      </w:r>
    </w:p>
    <w:p w14:paraId="3B1DF1A3"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Moderate</w:t>
      </w:r>
    </w:p>
    <w:p w14:paraId="4290DC10" w14:textId="5492EEC2"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4A571CAA" w14:textId="29E155C7"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255D4FE0" w14:textId="454C1D9D"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ACCT.ACBSP.APC.02 – GAAP</w:t>
      </w:r>
    </w:p>
    <w:p w14:paraId="4AA72F83"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3EE69428" w14:textId="2BCFD14C"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0AF39135" w14:textId="5E9D2846"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4FEBE273" w14:textId="77777777" w:rsidR="001D53AA" w:rsidRPr="00021DCB" w:rsidRDefault="001D53AA" w:rsidP="00021DCB">
      <w:pPr>
        <w:tabs>
          <w:tab w:val="left" w:pos="3600"/>
        </w:tabs>
        <w:ind w:left="576"/>
        <w:rPr>
          <w:rFonts w:ascii="Times New Roman" w:hAnsi="Times New Roman" w:cs="Times New Roman"/>
          <w:sz w:val="22"/>
          <w:szCs w:val="22"/>
        </w:rPr>
      </w:pPr>
    </w:p>
    <w:p w14:paraId="4A077B03" w14:textId="37B24777"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An account is said to have a debit balance if</w:t>
      </w:r>
    </w:p>
    <w:p w14:paraId="1C0701A0" w14:textId="138198E3" w:rsidR="00CF27F2" w:rsidRPr="00021DCB" w:rsidRDefault="00CF27F2"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amount of the debits exceeds the amount of the credits</w:t>
      </w:r>
    </w:p>
    <w:p w14:paraId="53D6214E" w14:textId="52A1A752" w:rsidR="00CF27F2" w:rsidRPr="00021DCB" w:rsidRDefault="00CF27F2"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there are more entries on the debit side than on the credit side</w:t>
      </w:r>
    </w:p>
    <w:p w14:paraId="58C8806E" w14:textId="046A1D3A" w:rsidR="00CF27F2" w:rsidRPr="00021DCB" w:rsidRDefault="00CF27F2"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there are more entries on the credit side than on the debit side</w:t>
      </w:r>
    </w:p>
    <w:p w14:paraId="1EF3E6A9" w14:textId="12561011" w:rsidR="00CF27F2" w:rsidRPr="00021DCB" w:rsidRDefault="00CF27F2"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first entry of the accounting period was posted on the debit side</w:t>
      </w:r>
    </w:p>
    <w:p w14:paraId="0DE4AE0D" w14:textId="77777777" w:rsidR="00CF27F2" w:rsidRDefault="00CF27F2" w:rsidP="00021DCB">
      <w:pPr>
        <w:tabs>
          <w:tab w:val="left" w:pos="3600"/>
        </w:tabs>
        <w:ind w:left="576"/>
        <w:rPr>
          <w:rFonts w:ascii="Times New Roman" w:hAnsi="Times New Roman" w:cs="Times New Roman"/>
          <w:sz w:val="22"/>
          <w:szCs w:val="22"/>
        </w:rPr>
      </w:pPr>
    </w:p>
    <w:p w14:paraId="23B51E22" w14:textId="77777777" w:rsidR="009956F9" w:rsidRPr="00021DCB" w:rsidRDefault="009956F9" w:rsidP="00021DCB">
      <w:pPr>
        <w:tabs>
          <w:tab w:val="left" w:pos="3600"/>
        </w:tabs>
        <w:ind w:left="576"/>
        <w:rPr>
          <w:rFonts w:ascii="Times New Roman" w:hAnsi="Times New Roman" w:cs="Times New Roman"/>
          <w:vanish/>
          <w:sz w:val="22"/>
          <w:szCs w:val="22"/>
        </w:rPr>
      </w:pPr>
    </w:p>
    <w:p w14:paraId="18F5D53C" w14:textId="49B38FD4"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w:t>
      </w:r>
    </w:p>
    <w:p w14:paraId="1464C957"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Challenging</w:t>
      </w:r>
    </w:p>
    <w:p w14:paraId="2A020E3A" w14:textId="2A5FD5E3"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2BE8A016" w14:textId="2E24AC16"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5C1498BD" w14:textId="739CDBC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ACCT.ACBSP.APC.02 – GAAP</w:t>
      </w:r>
    </w:p>
    <w:p w14:paraId="652A8953"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6C76D7C6" w14:textId="05A33FDA"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 xml:space="preserve">ACCT.AICPA.FN.03 </w:t>
      </w:r>
      <w:r>
        <w:rPr>
          <w:rFonts w:ascii="Times New Roman" w:eastAsia="Times New Roman" w:hAnsi="Times New Roman" w:cs="Times New Roman"/>
          <w:color w:val="000000"/>
          <w:sz w:val="22"/>
          <w:szCs w:val="22"/>
        </w:rPr>
        <w:t>–</w:t>
      </w:r>
      <w:r w:rsidR="00CF27F2" w:rsidRPr="00021DCB">
        <w:rPr>
          <w:rFonts w:ascii="Times New Roman" w:eastAsia="Times New Roman" w:hAnsi="Times New Roman" w:cs="Times New Roman"/>
          <w:color w:val="000000"/>
          <w:sz w:val="22"/>
          <w:szCs w:val="22"/>
        </w:rPr>
        <w:t xml:space="preserve"> Me</w:t>
      </w:r>
      <w:r>
        <w:rPr>
          <w:rFonts w:ascii="Times New Roman" w:eastAsia="Times New Roman" w:hAnsi="Times New Roman" w:cs="Times New Roman"/>
          <w:color w:val="000000"/>
          <w:sz w:val="22"/>
          <w:szCs w:val="22"/>
        </w:rPr>
        <w:t>asurement</w:t>
      </w:r>
    </w:p>
    <w:p w14:paraId="16523DBE" w14:textId="62D541AB"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25BF788D" w14:textId="3D808FB1" w:rsidR="001D53AA" w:rsidRPr="00021DCB" w:rsidRDefault="009956F9" w:rsidP="009956F9">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54959AA7" w14:textId="3B5948A1"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Which side of the account increases the cash account?</w:t>
      </w:r>
    </w:p>
    <w:p w14:paraId="0A5AE2FF" w14:textId="32651216" w:rsidR="00CF27F2" w:rsidRPr="00021DCB" w:rsidRDefault="00CF27F2"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credit</w:t>
      </w:r>
    </w:p>
    <w:p w14:paraId="5BC2FA72" w14:textId="6F16FF1F" w:rsidR="00CF27F2" w:rsidRPr="00021DCB" w:rsidRDefault="00CF27F2"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neither a debit or a credit</w:t>
      </w:r>
    </w:p>
    <w:p w14:paraId="620ECEE3" w14:textId="03DB0908" w:rsidR="00CF27F2" w:rsidRPr="00021DCB" w:rsidRDefault="00CF27F2"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debit</w:t>
      </w:r>
    </w:p>
    <w:p w14:paraId="6D23D4BF" w14:textId="743B7124" w:rsidR="00CF27F2" w:rsidRPr="00021DCB" w:rsidRDefault="00CF27F2"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either a debit or a credit</w:t>
      </w:r>
    </w:p>
    <w:p w14:paraId="12A58E03" w14:textId="77777777" w:rsidR="00CF27F2" w:rsidRDefault="00CF27F2" w:rsidP="00021DCB">
      <w:pPr>
        <w:tabs>
          <w:tab w:val="left" w:pos="3600"/>
        </w:tabs>
        <w:ind w:left="576"/>
        <w:rPr>
          <w:rFonts w:ascii="Times New Roman" w:hAnsi="Times New Roman" w:cs="Times New Roman"/>
          <w:sz w:val="22"/>
          <w:szCs w:val="22"/>
        </w:rPr>
      </w:pPr>
    </w:p>
    <w:p w14:paraId="0815444F" w14:textId="77777777" w:rsidR="009956F9" w:rsidRPr="00021DCB" w:rsidRDefault="009956F9" w:rsidP="00021DCB">
      <w:pPr>
        <w:tabs>
          <w:tab w:val="left" w:pos="3600"/>
        </w:tabs>
        <w:ind w:left="576"/>
        <w:rPr>
          <w:rFonts w:ascii="Times New Roman" w:hAnsi="Times New Roman" w:cs="Times New Roman"/>
          <w:vanish/>
          <w:sz w:val="22"/>
          <w:szCs w:val="22"/>
        </w:rPr>
      </w:pPr>
    </w:p>
    <w:p w14:paraId="7445CED8" w14:textId="694B629A"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w:t>
      </w:r>
    </w:p>
    <w:p w14:paraId="3C1518EC"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Moderate</w:t>
      </w:r>
    </w:p>
    <w:p w14:paraId="351D38CB" w14:textId="495B201F"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3D189532" w14:textId="04BA0BCD"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465E320B" w14:textId="6EA185A8"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ACCT.ACBSP.APC.02 – GAAP</w:t>
      </w:r>
    </w:p>
    <w:p w14:paraId="1696A9A3"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5154DF52" w14:textId="5EC516B8"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732063A5" w14:textId="4A0583EF"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10DD0E95" w14:textId="77777777" w:rsidR="001D53AA" w:rsidRPr="00021DCB" w:rsidRDefault="001D53AA" w:rsidP="00021DCB">
      <w:pPr>
        <w:tabs>
          <w:tab w:val="left" w:pos="3600"/>
        </w:tabs>
        <w:ind w:left="576"/>
        <w:rPr>
          <w:rFonts w:ascii="Times New Roman" w:hAnsi="Times New Roman" w:cs="Times New Roman"/>
          <w:sz w:val="22"/>
          <w:szCs w:val="22"/>
        </w:rPr>
      </w:pPr>
    </w:p>
    <w:p w14:paraId="1309617A" w14:textId="5B832FFA" w:rsidR="00CF27F2" w:rsidRPr="00021DCB" w:rsidRDefault="00CF27F2"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Which statement(s) concerning cash is (are) true?</w:t>
      </w:r>
    </w:p>
    <w:p w14:paraId="69ED489B" w14:textId="0F037E92" w:rsidR="00CF27F2" w:rsidRPr="00021DCB" w:rsidRDefault="00CF27F2"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cash will always have more debits than credits</w:t>
      </w:r>
    </w:p>
    <w:p w14:paraId="4F07407E" w14:textId="77F0B12F" w:rsidR="00CF27F2" w:rsidRPr="00021DCB" w:rsidRDefault="00CF27F2"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cash will never have a credit balance</w:t>
      </w:r>
    </w:p>
    <w:p w14:paraId="644207F9" w14:textId="5667A79C" w:rsidR="00CF27F2" w:rsidRPr="00021DCB" w:rsidRDefault="00CF27F2"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cash is increased by debiting</w:t>
      </w:r>
    </w:p>
    <w:p w14:paraId="5438D25E" w14:textId="4E3F4803" w:rsidR="00CF27F2" w:rsidRPr="00021DCB" w:rsidRDefault="00CF27F2"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all are true</w:t>
      </w:r>
    </w:p>
    <w:p w14:paraId="22EB441B" w14:textId="77777777" w:rsidR="00CF27F2" w:rsidRDefault="00CF27F2" w:rsidP="00021DCB">
      <w:pPr>
        <w:tabs>
          <w:tab w:val="left" w:pos="3600"/>
        </w:tabs>
        <w:ind w:left="576"/>
        <w:rPr>
          <w:rFonts w:ascii="Times New Roman" w:hAnsi="Times New Roman" w:cs="Times New Roman"/>
          <w:sz w:val="22"/>
          <w:szCs w:val="22"/>
        </w:rPr>
      </w:pPr>
    </w:p>
    <w:p w14:paraId="32EA375C" w14:textId="77777777" w:rsidR="009956F9" w:rsidRPr="00021DCB" w:rsidRDefault="009956F9" w:rsidP="00021DCB">
      <w:pPr>
        <w:tabs>
          <w:tab w:val="left" w:pos="3600"/>
        </w:tabs>
        <w:ind w:left="576"/>
        <w:rPr>
          <w:rFonts w:ascii="Times New Roman" w:hAnsi="Times New Roman" w:cs="Times New Roman"/>
          <w:vanish/>
          <w:sz w:val="22"/>
          <w:szCs w:val="22"/>
        </w:rPr>
      </w:pPr>
    </w:p>
    <w:p w14:paraId="36A07F20" w14:textId="64C05C14" w:rsidR="00CF27F2" w:rsidRPr="00021DCB" w:rsidRDefault="00CF27F2"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w:t>
      </w:r>
    </w:p>
    <w:p w14:paraId="221AE86F" w14:textId="77777777"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Moderate</w:t>
      </w:r>
    </w:p>
    <w:p w14:paraId="4639B4C2" w14:textId="0BC853ED"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Bloom's: Remembering</w:t>
      </w:r>
    </w:p>
    <w:p w14:paraId="2ED850EB" w14:textId="64390167" w:rsidR="00CF27F2" w:rsidRPr="00021DCB" w:rsidRDefault="00CF27F2"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34449763" w14:textId="4E388056" w:rsidR="004D6E3D" w:rsidRDefault="00CF27F2"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ACCT.ACBSP.APC.02 – GAAP</w:t>
      </w:r>
    </w:p>
    <w:p w14:paraId="750C4EEB"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CF27F2" w:rsidRPr="00021DCB">
        <w:rPr>
          <w:rFonts w:ascii="Times New Roman" w:eastAsia="Times New Roman" w:hAnsi="Times New Roman" w:cs="Times New Roman"/>
          <w:color w:val="000000"/>
          <w:sz w:val="22"/>
          <w:szCs w:val="22"/>
        </w:rPr>
        <w:t>ACCT.ACBSP.APC.06 - Recording</w:t>
      </w:r>
      <w:r>
        <w:rPr>
          <w:rFonts w:ascii="Times New Roman" w:eastAsia="Times New Roman" w:hAnsi="Times New Roman" w:cs="Times New Roman"/>
          <w:color w:val="000000"/>
          <w:sz w:val="22"/>
          <w:szCs w:val="22"/>
        </w:rPr>
        <w:t xml:space="preserve"> Transactions</w:t>
      </w:r>
    </w:p>
    <w:p w14:paraId="6DD4C9B6" w14:textId="73C633D4"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3BA50410" w14:textId="15BF3957" w:rsidR="00CF27F2"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CF27F2" w:rsidRPr="00021DCB">
        <w:rPr>
          <w:rFonts w:ascii="Times New Roman" w:eastAsia="Times New Roman" w:hAnsi="Times New Roman" w:cs="Times New Roman"/>
          <w:color w:val="000000"/>
          <w:sz w:val="22"/>
          <w:szCs w:val="22"/>
        </w:rPr>
        <w:t>BUSPROG: Analytic</w:t>
      </w:r>
    </w:p>
    <w:p w14:paraId="24C79739" w14:textId="77777777" w:rsidR="001D53AA" w:rsidRPr="00021DCB" w:rsidRDefault="001D53AA" w:rsidP="00021DCB">
      <w:pPr>
        <w:tabs>
          <w:tab w:val="left" w:pos="3600"/>
        </w:tabs>
        <w:ind w:left="576"/>
        <w:rPr>
          <w:rFonts w:ascii="Times New Roman" w:hAnsi="Times New Roman" w:cs="Times New Roman"/>
          <w:sz w:val="22"/>
          <w:szCs w:val="22"/>
        </w:rPr>
      </w:pPr>
    </w:p>
    <w:p w14:paraId="4106A39D" w14:textId="67E20BBD"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Which of the following is true about T accounts?</w:t>
      </w:r>
    </w:p>
    <w:p w14:paraId="36BF90E8" w14:textId="5824EEDD" w:rsidR="004A66E4" w:rsidRPr="00021DCB" w:rsidRDefault="004A66E4"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left side of a T account is called the debit side.</w:t>
      </w:r>
    </w:p>
    <w:p w14:paraId="6E26EA12" w14:textId="5C152795" w:rsidR="004A66E4" w:rsidRPr="00021DCB" w:rsidRDefault="004A66E4"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left side of a T account is called the credit side.</w:t>
      </w:r>
    </w:p>
    <w:p w14:paraId="65EEB3EA" w14:textId="36F646C3" w:rsidR="004A66E4" w:rsidRPr="00021DCB" w:rsidRDefault="004A66E4"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right side of a T account is called the debit side.</w:t>
      </w:r>
    </w:p>
    <w:p w14:paraId="1179101F" w14:textId="68E1BF01" w:rsidR="004A66E4" w:rsidRPr="00021DCB" w:rsidRDefault="004A66E4"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Transactions are first recorded in T accounts and then posted to the journal.</w:t>
      </w:r>
    </w:p>
    <w:p w14:paraId="6C6C2F41" w14:textId="77777777" w:rsidR="004A66E4" w:rsidRDefault="004A66E4" w:rsidP="00021DCB">
      <w:pPr>
        <w:tabs>
          <w:tab w:val="left" w:pos="3600"/>
        </w:tabs>
        <w:ind w:left="576"/>
        <w:rPr>
          <w:rFonts w:ascii="Times New Roman" w:hAnsi="Times New Roman" w:cs="Times New Roman"/>
          <w:sz w:val="22"/>
          <w:szCs w:val="22"/>
        </w:rPr>
      </w:pPr>
    </w:p>
    <w:p w14:paraId="5E5A81C9" w14:textId="77777777" w:rsidR="009956F9" w:rsidRPr="00021DCB" w:rsidRDefault="009956F9" w:rsidP="00021DCB">
      <w:pPr>
        <w:tabs>
          <w:tab w:val="left" w:pos="3600"/>
        </w:tabs>
        <w:ind w:left="576"/>
        <w:rPr>
          <w:rFonts w:ascii="Times New Roman" w:hAnsi="Times New Roman" w:cs="Times New Roman"/>
          <w:vanish/>
          <w:sz w:val="22"/>
          <w:szCs w:val="22"/>
        </w:rPr>
      </w:pPr>
    </w:p>
    <w:p w14:paraId="0D5DC116" w14:textId="4F7B79AC"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w:t>
      </w:r>
    </w:p>
    <w:p w14:paraId="0CC76045" w14:textId="77777777" w:rsidR="004D6E3D"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Easy</w:t>
      </w:r>
    </w:p>
    <w:p w14:paraId="60C50ED4" w14:textId="39245FA2" w:rsidR="004A66E4"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02D6D0CF" w14:textId="11906ACC" w:rsidR="004A66E4" w:rsidRPr="00021DCB" w:rsidRDefault="004A66E4"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128015B3" w14:textId="162F6A04" w:rsidR="004D6E3D"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ACCT.ACBSP.APC.02 – GAAP</w:t>
      </w:r>
    </w:p>
    <w:p w14:paraId="226B19ED"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1A772171" w14:textId="78B8B55E"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061536FF" w14:textId="6112D7B9" w:rsidR="004A66E4"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791CC82D" w14:textId="60385C95" w:rsidR="001D53AA" w:rsidRPr="00021DCB" w:rsidRDefault="009956F9" w:rsidP="008C03CF">
      <w:pPr>
        <w:tabs>
          <w:tab w:val="left" w:pos="3600"/>
        </w:tabs>
        <w:rPr>
          <w:rFonts w:ascii="Times New Roman" w:hAnsi="Times New Roman" w:cs="Times New Roman"/>
          <w:sz w:val="22"/>
          <w:szCs w:val="22"/>
        </w:rPr>
      </w:pPr>
      <w:r>
        <w:rPr>
          <w:rFonts w:ascii="Times New Roman" w:hAnsi="Times New Roman" w:cs="Times New Roman"/>
          <w:sz w:val="22"/>
          <w:szCs w:val="22"/>
        </w:rPr>
        <w:br w:type="page"/>
      </w:r>
    </w:p>
    <w:p w14:paraId="536834A5" w14:textId="11057A31"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A cash payment is recorded in the cash account as</w:t>
      </w:r>
    </w:p>
    <w:p w14:paraId="5FB87216" w14:textId="7D8712FC" w:rsidR="004A66E4" w:rsidRPr="00021DCB" w:rsidRDefault="004A66E4"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neither a debit nor a credit</w:t>
      </w:r>
    </w:p>
    <w:p w14:paraId="41FD8F28" w14:textId="3CBAFB4A" w:rsidR="004A66E4" w:rsidRPr="00021DCB" w:rsidRDefault="004A66E4"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 credit</w:t>
      </w:r>
    </w:p>
    <w:p w14:paraId="3769D137" w14:textId="7D068B7E" w:rsidR="004A66E4" w:rsidRPr="00021DCB" w:rsidRDefault="004A66E4"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 debit</w:t>
      </w:r>
    </w:p>
    <w:p w14:paraId="718C0318" w14:textId="629383B9" w:rsidR="004A66E4" w:rsidRPr="00021DCB" w:rsidRDefault="004A66E4"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either a debit or a credit</w:t>
      </w:r>
    </w:p>
    <w:p w14:paraId="235FA0F0" w14:textId="77777777" w:rsidR="004A66E4" w:rsidRDefault="004A66E4" w:rsidP="00021DCB">
      <w:pPr>
        <w:tabs>
          <w:tab w:val="left" w:pos="3600"/>
        </w:tabs>
        <w:ind w:left="576"/>
        <w:rPr>
          <w:rFonts w:ascii="Times New Roman" w:hAnsi="Times New Roman" w:cs="Times New Roman"/>
          <w:sz w:val="22"/>
          <w:szCs w:val="22"/>
        </w:rPr>
      </w:pPr>
    </w:p>
    <w:p w14:paraId="5131F328" w14:textId="77777777" w:rsidR="009956F9" w:rsidRPr="00021DCB" w:rsidRDefault="009956F9" w:rsidP="00021DCB">
      <w:pPr>
        <w:tabs>
          <w:tab w:val="left" w:pos="3600"/>
        </w:tabs>
        <w:ind w:left="576"/>
        <w:rPr>
          <w:rFonts w:ascii="Times New Roman" w:hAnsi="Times New Roman" w:cs="Times New Roman"/>
          <w:vanish/>
          <w:sz w:val="22"/>
          <w:szCs w:val="22"/>
        </w:rPr>
      </w:pPr>
    </w:p>
    <w:p w14:paraId="26ADDC59" w14:textId="5D9FEB72"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b</w:t>
      </w:r>
    </w:p>
    <w:p w14:paraId="0C2325FF" w14:textId="77777777" w:rsidR="004D6E3D"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Moderate</w:t>
      </w:r>
    </w:p>
    <w:p w14:paraId="76EB0EE8" w14:textId="1EBF8A06" w:rsidR="004A66E4"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32A7CC8C" w14:textId="33629305" w:rsidR="004A66E4" w:rsidRPr="00021DCB" w:rsidRDefault="004A66E4"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76CCF0CE" w14:textId="77777777" w:rsidR="004D6E3D"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4D6E3D">
        <w:rPr>
          <w:rFonts w:ascii="Times New Roman" w:eastAsia="Times New Roman" w:hAnsi="Times New Roman" w:cs="Times New Roman"/>
          <w:color w:val="000000"/>
          <w:sz w:val="22"/>
          <w:szCs w:val="22"/>
        </w:rPr>
        <w:t>APC.06 - Recording Transactions</w:t>
      </w:r>
    </w:p>
    <w:p w14:paraId="757F33AB" w14:textId="59D30094"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6A5EF0D9" w14:textId="0ECA1E3C" w:rsidR="004A66E4"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3B6FDA31" w14:textId="77777777" w:rsidR="001D53AA" w:rsidRPr="00021DCB" w:rsidRDefault="001D53AA" w:rsidP="008C03CF">
      <w:pPr>
        <w:tabs>
          <w:tab w:val="left" w:pos="3600"/>
        </w:tabs>
        <w:rPr>
          <w:rFonts w:ascii="Times New Roman" w:hAnsi="Times New Roman" w:cs="Times New Roman"/>
          <w:sz w:val="22"/>
          <w:szCs w:val="22"/>
        </w:rPr>
      </w:pPr>
    </w:p>
    <w:p w14:paraId="06B169B0" w14:textId="2B2874A3"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balance of an account is determined by</w:t>
      </w:r>
    </w:p>
    <w:p w14:paraId="5F304AB2" w14:textId="595D99AB" w:rsidR="004A66E4" w:rsidRPr="00021DCB" w:rsidRDefault="004A66E4"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adding all of the debits to all of the credits</w:t>
      </w:r>
    </w:p>
    <w:p w14:paraId="5AAE6C9F" w14:textId="1B4E7120" w:rsidR="004A66E4" w:rsidRPr="00021DCB" w:rsidRDefault="004A66E4"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always subtracting the debits from the credits</w:t>
      </w:r>
    </w:p>
    <w:p w14:paraId="708A076B" w14:textId="34D8F5A2" w:rsidR="004A66E4" w:rsidRPr="00021DCB" w:rsidRDefault="004A66E4"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always subtracting the credits from the debits</w:t>
      </w:r>
    </w:p>
    <w:p w14:paraId="7A4B9724" w14:textId="6DB7B656" w:rsidR="004A66E4" w:rsidRPr="00021DCB" w:rsidRDefault="004A66E4" w:rsidP="008C03CF">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adding all of the debits, adding all of the credits, and then subtracting the smaller sum from the larger sum</w:t>
      </w:r>
    </w:p>
    <w:p w14:paraId="40F24946" w14:textId="77777777" w:rsidR="004A66E4" w:rsidRDefault="004A66E4" w:rsidP="00021DCB">
      <w:pPr>
        <w:tabs>
          <w:tab w:val="left" w:pos="3600"/>
        </w:tabs>
        <w:ind w:left="576"/>
        <w:rPr>
          <w:rFonts w:ascii="Times New Roman" w:hAnsi="Times New Roman" w:cs="Times New Roman"/>
          <w:sz w:val="22"/>
          <w:szCs w:val="22"/>
        </w:rPr>
      </w:pPr>
    </w:p>
    <w:p w14:paraId="2A691160" w14:textId="77777777" w:rsidR="009956F9" w:rsidRPr="00021DCB" w:rsidRDefault="009956F9" w:rsidP="00021DCB">
      <w:pPr>
        <w:tabs>
          <w:tab w:val="left" w:pos="3600"/>
        </w:tabs>
        <w:ind w:left="576"/>
        <w:rPr>
          <w:rFonts w:ascii="Times New Roman" w:hAnsi="Times New Roman" w:cs="Times New Roman"/>
          <w:vanish/>
          <w:sz w:val="22"/>
          <w:szCs w:val="22"/>
        </w:rPr>
      </w:pPr>
    </w:p>
    <w:p w14:paraId="29F1CC63" w14:textId="6AB46683"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w:t>
      </w:r>
    </w:p>
    <w:p w14:paraId="64C7DF8D" w14:textId="77777777" w:rsidR="004D6E3D"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Chall</w:t>
      </w:r>
      <w:r w:rsidR="004D6E3D">
        <w:rPr>
          <w:rFonts w:ascii="Times New Roman" w:eastAsia="Times New Roman" w:hAnsi="Times New Roman" w:cs="Times New Roman"/>
          <w:color w:val="000000"/>
          <w:sz w:val="22"/>
          <w:szCs w:val="22"/>
        </w:rPr>
        <w:t>enging</w:t>
      </w:r>
    </w:p>
    <w:p w14:paraId="3C3AB028" w14:textId="16F4D28D" w:rsidR="004A66E4"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3284BF3B" w14:textId="1C11EAF9" w:rsidR="004A66E4" w:rsidRPr="00021DCB" w:rsidRDefault="004A66E4"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7109B53A" w14:textId="2E93EAF6" w:rsidR="004D6E3D" w:rsidRDefault="004A66E4" w:rsidP="009956F9">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ACCT.ACBSP.APC.02 – GAAP</w:t>
      </w:r>
    </w:p>
    <w:p w14:paraId="3ECCE7B2" w14:textId="77777777" w:rsidR="004D6E3D" w:rsidRDefault="004D6E3D" w:rsidP="009956F9">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4A507CB0" w14:textId="65850A78" w:rsidR="004D6E3D" w:rsidRDefault="004D6E3D" w:rsidP="009956F9">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54568BCD" w14:textId="3BEF9C99" w:rsidR="004A66E4" w:rsidRPr="00021DCB" w:rsidRDefault="004D6E3D" w:rsidP="009956F9">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35FF37E6" w14:textId="77777777" w:rsidR="001D53AA" w:rsidRPr="00021DCB" w:rsidRDefault="001D53AA" w:rsidP="00021DCB">
      <w:pPr>
        <w:tabs>
          <w:tab w:val="left" w:pos="3600"/>
        </w:tabs>
        <w:ind w:left="576"/>
        <w:rPr>
          <w:rFonts w:ascii="Times New Roman" w:hAnsi="Times New Roman" w:cs="Times New Roman"/>
          <w:sz w:val="22"/>
          <w:szCs w:val="22"/>
        </w:rPr>
      </w:pPr>
    </w:p>
    <w:p w14:paraId="41A2C100" w14:textId="492513E1"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 list of the accounts used by a business is called the</w:t>
      </w:r>
    </w:p>
    <w:p w14:paraId="1BD304B4" w14:textId="7FD29031"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journal</w:t>
      </w:r>
    </w:p>
    <w:p w14:paraId="09682FDB" w14:textId="387A10CC"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chart of accounts</w:t>
      </w:r>
    </w:p>
    <w:p w14:paraId="7D009C74" w14:textId="4F046788"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 chart</w:t>
      </w:r>
    </w:p>
    <w:p w14:paraId="1B7EFB50" w14:textId="06DB028A"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debit listing</w:t>
      </w:r>
    </w:p>
    <w:p w14:paraId="717BF890" w14:textId="77777777" w:rsidR="004A66E4" w:rsidRDefault="004A66E4" w:rsidP="00021DCB">
      <w:pPr>
        <w:tabs>
          <w:tab w:val="left" w:pos="3600"/>
        </w:tabs>
        <w:ind w:left="576"/>
        <w:rPr>
          <w:rFonts w:ascii="Times New Roman" w:hAnsi="Times New Roman" w:cs="Times New Roman"/>
          <w:sz w:val="22"/>
          <w:szCs w:val="22"/>
        </w:rPr>
      </w:pPr>
    </w:p>
    <w:p w14:paraId="0948C274" w14:textId="77777777" w:rsidR="009956F9" w:rsidRPr="00021DCB" w:rsidRDefault="009956F9" w:rsidP="00021DCB">
      <w:pPr>
        <w:tabs>
          <w:tab w:val="left" w:pos="3600"/>
        </w:tabs>
        <w:ind w:left="576"/>
        <w:rPr>
          <w:rFonts w:ascii="Times New Roman" w:hAnsi="Times New Roman" w:cs="Times New Roman"/>
          <w:vanish/>
          <w:sz w:val="22"/>
          <w:szCs w:val="22"/>
        </w:rPr>
      </w:pPr>
    </w:p>
    <w:p w14:paraId="3BFB979C" w14:textId="2B212F05"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b</w:t>
      </w:r>
    </w:p>
    <w:p w14:paraId="1F446FCC" w14:textId="77777777" w:rsidR="004D6E3D"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Easy</w:t>
      </w:r>
    </w:p>
    <w:p w14:paraId="3DF419B5" w14:textId="4CE6A036" w:rsidR="004A66E4"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588B0D05" w14:textId="5751E971" w:rsidR="004A66E4" w:rsidRPr="00021DCB" w:rsidRDefault="004A66E4"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136B7EE7" w14:textId="01EB79D6" w:rsidR="004D6E3D"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ACCT.ACBSP.APC.02 – GAAP</w:t>
      </w:r>
    </w:p>
    <w:p w14:paraId="58A10915"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ACCT.ACBSP.APC.06 - Recording T</w:t>
      </w:r>
      <w:r>
        <w:rPr>
          <w:rFonts w:ascii="Times New Roman" w:eastAsia="Times New Roman" w:hAnsi="Times New Roman" w:cs="Times New Roman"/>
          <w:color w:val="000000"/>
          <w:sz w:val="22"/>
          <w:szCs w:val="22"/>
        </w:rPr>
        <w:t>ransactions</w:t>
      </w:r>
    </w:p>
    <w:p w14:paraId="770352D8" w14:textId="75A67555"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697F519B" w14:textId="0DF02B5A" w:rsidR="004A66E4"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0713A6CF" w14:textId="17F2F811" w:rsidR="001D53AA" w:rsidRPr="00021DCB" w:rsidRDefault="009956F9" w:rsidP="009956F9">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50C49FAE" w14:textId="75FFF731"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In the chart of accounts, the balance sheet accounts are normally listed in which order?</w:t>
      </w:r>
    </w:p>
    <w:p w14:paraId="222EBF44" w14:textId="28581D9D"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liabilities, assets, stockholders' equity</w:t>
      </w:r>
    </w:p>
    <w:p w14:paraId="766C459A" w14:textId="38490A0F"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assets, liabilities, stockholders' equity</w:t>
      </w:r>
    </w:p>
    <w:p w14:paraId="32B7241A" w14:textId="426667A6"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stockholders' equity, assets, liabilities</w:t>
      </w:r>
    </w:p>
    <w:p w14:paraId="36F0B65D" w14:textId="258A3CFD"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assets, stockholders' equity, liabilities</w:t>
      </w:r>
    </w:p>
    <w:p w14:paraId="4B90DB1C" w14:textId="77777777" w:rsidR="004A66E4" w:rsidRDefault="004A66E4" w:rsidP="00021DCB">
      <w:pPr>
        <w:tabs>
          <w:tab w:val="left" w:pos="3600"/>
        </w:tabs>
        <w:ind w:left="576"/>
        <w:rPr>
          <w:rFonts w:ascii="Times New Roman" w:hAnsi="Times New Roman" w:cs="Times New Roman"/>
          <w:sz w:val="22"/>
          <w:szCs w:val="22"/>
        </w:rPr>
      </w:pPr>
    </w:p>
    <w:p w14:paraId="5F2365BD" w14:textId="77777777" w:rsidR="009956F9" w:rsidRPr="00021DCB" w:rsidRDefault="009956F9" w:rsidP="00021DCB">
      <w:pPr>
        <w:tabs>
          <w:tab w:val="left" w:pos="3600"/>
        </w:tabs>
        <w:ind w:left="576"/>
        <w:rPr>
          <w:rFonts w:ascii="Times New Roman" w:hAnsi="Times New Roman" w:cs="Times New Roman"/>
          <w:vanish/>
          <w:sz w:val="22"/>
          <w:szCs w:val="22"/>
        </w:rPr>
      </w:pPr>
    </w:p>
    <w:p w14:paraId="0F32AC66" w14:textId="70A07D71"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b</w:t>
      </w:r>
    </w:p>
    <w:p w14:paraId="2F354391" w14:textId="77777777" w:rsidR="004D6E3D"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Moderate</w:t>
      </w:r>
    </w:p>
    <w:p w14:paraId="260C75C3" w14:textId="79CB6ECB" w:rsidR="004A66E4"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470E6FDD" w14:textId="6C0B2AE1" w:rsidR="004A66E4" w:rsidRPr="00021DCB" w:rsidRDefault="004A66E4"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4DC5C4AA" w14:textId="1FF3A414" w:rsidR="004D6E3D"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ACCT.ACBSP.APC.02 – GAAP</w:t>
      </w:r>
    </w:p>
    <w:p w14:paraId="4F2EFC32"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ACCT.ACBSP.APC.06 - Recording Tran</w:t>
      </w:r>
      <w:r>
        <w:rPr>
          <w:rFonts w:ascii="Times New Roman" w:eastAsia="Times New Roman" w:hAnsi="Times New Roman" w:cs="Times New Roman"/>
          <w:color w:val="000000"/>
          <w:sz w:val="22"/>
          <w:szCs w:val="22"/>
        </w:rPr>
        <w:t>sactions</w:t>
      </w:r>
    </w:p>
    <w:p w14:paraId="61DA973B" w14:textId="4EF85220"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0FE649B4" w14:textId="277383C5" w:rsidR="004A66E4"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44E1EB65" w14:textId="77777777" w:rsidR="001D53AA" w:rsidRPr="00021DCB" w:rsidRDefault="001D53AA" w:rsidP="00021DCB">
      <w:pPr>
        <w:tabs>
          <w:tab w:val="left" w:pos="3600"/>
        </w:tabs>
        <w:ind w:left="576"/>
        <w:rPr>
          <w:rFonts w:ascii="Times New Roman" w:hAnsi="Times New Roman" w:cs="Times New Roman"/>
          <w:sz w:val="22"/>
          <w:szCs w:val="22"/>
        </w:rPr>
      </w:pPr>
    </w:p>
    <w:p w14:paraId="1C299B11" w14:textId="01E7CB1D"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In which order are the accounts listed in the chart of accounts?</w:t>
      </w:r>
    </w:p>
    <w:p w14:paraId="032E8A16" w14:textId="4E2EC638"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assets, expenses, liabilities, stockholders' equity, revenues</w:t>
      </w:r>
    </w:p>
    <w:p w14:paraId="2B74163B" w14:textId="40A43931"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stockholders' equity, assets, liabilities, revenues, expenses</w:t>
      </w:r>
    </w:p>
    <w:p w14:paraId="1F859DAB" w14:textId="758501BB"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assets, liabilities, stockholders' equity, revenues, expenses</w:t>
      </w:r>
    </w:p>
    <w:p w14:paraId="63FE777F" w14:textId="462A85E9"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assets, liabilities, revenues, expenses, stockholders' equity</w:t>
      </w:r>
    </w:p>
    <w:p w14:paraId="343B1CD4" w14:textId="77777777" w:rsidR="004A66E4" w:rsidRDefault="004A66E4" w:rsidP="00021DCB">
      <w:pPr>
        <w:tabs>
          <w:tab w:val="left" w:pos="3600"/>
        </w:tabs>
        <w:ind w:left="576"/>
        <w:rPr>
          <w:rFonts w:ascii="Times New Roman" w:hAnsi="Times New Roman" w:cs="Times New Roman"/>
          <w:sz w:val="22"/>
          <w:szCs w:val="22"/>
        </w:rPr>
      </w:pPr>
    </w:p>
    <w:p w14:paraId="6C02DB06" w14:textId="77777777" w:rsidR="009956F9" w:rsidRPr="00021DCB" w:rsidRDefault="009956F9" w:rsidP="00021DCB">
      <w:pPr>
        <w:tabs>
          <w:tab w:val="left" w:pos="3600"/>
        </w:tabs>
        <w:ind w:left="576"/>
        <w:rPr>
          <w:rFonts w:ascii="Times New Roman" w:hAnsi="Times New Roman" w:cs="Times New Roman"/>
          <w:vanish/>
          <w:sz w:val="22"/>
          <w:szCs w:val="22"/>
        </w:rPr>
      </w:pPr>
    </w:p>
    <w:p w14:paraId="5ACDB4C0" w14:textId="6908EF4C"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w:t>
      </w:r>
    </w:p>
    <w:p w14:paraId="421504AD" w14:textId="77777777" w:rsidR="004D6E3D"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Easy</w:t>
      </w:r>
    </w:p>
    <w:p w14:paraId="209C0B62" w14:textId="1E0F2CDA" w:rsidR="004A66E4"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1D6D7C14" w14:textId="6F340A8C" w:rsidR="004A66E4" w:rsidRPr="00021DCB" w:rsidRDefault="004A66E4"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587404B9" w14:textId="53B4DEC4" w:rsidR="004D6E3D"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4D6E3D">
        <w:rPr>
          <w:rFonts w:ascii="Times New Roman" w:eastAsia="Times New Roman" w:hAnsi="Times New Roman" w:cs="Times New Roman"/>
          <w:color w:val="000000"/>
          <w:sz w:val="22"/>
          <w:szCs w:val="22"/>
        </w:rPr>
        <w:t>APC.02 – GAAP</w:t>
      </w:r>
    </w:p>
    <w:p w14:paraId="4EB5B0B1"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59C12361" w14:textId="522314F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0C3DDE11" w14:textId="26E823BF" w:rsidR="004A66E4"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12EEDC74" w14:textId="77777777" w:rsidR="001D53AA" w:rsidRPr="00021DCB" w:rsidRDefault="001D53AA" w:rsidP="00021DCB">
      <w:pPr>
        <w:tabs>
          <w:tab w:val="left" w:pos="3600"/>
        </w:tabs>
        <w:ind w:left="576"/>
        <w:rPr>
          <w:rFonts w:ascii="Times New Roman" w:hAnsi="Times New Roman" w:cs="Times New Roman"/>
          <w:sz w:val="22"/>
          <w:szCs w:val="22"/>
        </w:rPr>
      </w:pPr>
    </w:p>
    <w:p w14:paraId="11F33902" w14:textId="73759E85"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Which are the parts of the T account?</w:t>
      </w:r>
    </w:p>
    <w:p w14:paraId="3ADEBBA6" w14:textId="2CDB6AA8"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title, date, total</w:t>
      </w:r>
    </w:p>
    <w:p w14:paraId="0DD19272" w14:textId="6400F782"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date, debit side, credit side</w:t>
      </w:r>
    </w:p>
    <w:p w14:paraId="3BEBC94D" w14:textId="47B9E024"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title, debit side, credit side</w:t>
      </w:r>
    </w:p>
    <w:p w14:paraId="5F96570D" w14:textId="4F0B096D"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title, debit side, total</w:t>
      </w:r>
    </w:p>
    <w:p w14:paraId="259683E3" w14:textId="77777777" w:rsidR="004A66E4" w:rsidRDefault="004A66E4" w:rsidP="00021DCB">
      <w:pPr>
        <w:tabs>
          <w:tab w:val="left" w:pos="3600"/>
        </w:tabs>
        <w:ind w:left="576"/>
        <w:rPr>
          <w:rFonts w:ascii="Times New Roman" w:hAnsi="Times New Roman" w:cs="Times New Roman"/>
          <w:sz w:val="22"/>
          <w:szCs w:val="22"/>
        </w:rPr>
      </w:pPr>
    </w:p>
    <w:p w14:paraId="44996D71" w14:textId="77777777" w:rsidR="009956F9" w:rsidRPr="00021DCB" w:rsidRDefault="009956F9" w:rsidP="00021DCB">
      <w:pPr>
        <w:tabs>
          <w:tab w:val="left" w:pos="3600"/>
        </w:tabs>
        <w:ind w:left="576"/>
        <w:rPr>
          <w:rFonts w:ascii="Times New Roman" w:hAnsi="Times New Roman" w:cs="Times New Roman"/>
          <w:vanish/>
          <w:sz w:val="22"/>
          <w:szCs w:val="22"/>
        </w:rPr>
      </w:pPr>
    </w:p>
    <w:p w14:paraId="1A4E601A" w14:textId="1001334C"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w:t>
      </w:r>
    </w:p>
    <w:p w14:paraId="26C7B156" w14:textId="77777777" w:rsidR="004D6E3D"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Moderate</w:t>
      </w:r>
    </w:p>
    <w:p w14:paraId="4BC9879B" w14:textId="34D1DA98" w:rsidR="004A66E4"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0D642E10" w14:textId="6FF2DE61" w:rsidR="004A66E4" w:rsidRPr="00021DCB" w:rsidRDefault="004A66E4"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4DF8B3FB" w14:textId="0E9E6689" w:rsidR="004D6E3D"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ACCT.ACBSP.APC.02 – GAAP</w:t>
      </w:r>
    </w:p>
    <w:p w14:paraId="05BC4211"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4ADE6C45" w14:textId="1FA0BC4B"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5747CCBD" w14:textId="74645765" w:rsidR="004A66E4"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79544AE9" w14:textId="31CAB4CC" w:rsidR="001D53AA" w:rsidRPr="00021DCB" w:rsidRDefault="009956F9" w:rsidP="009956F9">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67A96DEF" w14:textId="2A9817B8"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The chart of accounts is designed to</w:t>
      </w:r>
    </w:p>
    <w:p w14:paraId="69EB4875" w14:textId="77D857A5"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alphabetize the accounts to make reading easier for financial statement users</w:t>
      </w:r>
    </w:p>
    <w:p w14:paraId="02479A28" w14:textId="4CC1EF72"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organize accounts in order of dollar amount to simplify the accounting information for users</w:t>
      </w:r>
    </w:p>
    <w:p w14:paraId="0FF1A85B" w14:textId="28B7EE55"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summarize the transactions and determine ending account balances</w:t>
      </w:r>
    </w:p>
    <w:p w14:paraId="44D46AE6" w14:textId="101D96F7"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meet the information needs of a company's managers and other users of its financial statements</w:t>
      </w:r>
    </w:p>
    <w:p w14:paraId="2415E11C" w14:textId="77777777" w:rsidR="004A66E4" w:rsidRDefault="004A66E4" w:rsidP="00021DCB">
      <w:pPr>
        <w:tabs>
          <w:tab w:val="left" w:pos="3600"/>
        </w:tabs>
        <w:ind w:left="576"/>
        <w:rPr>
          <w:rFonts w:ascii="Times New Roman" w:hAnsi="Times New Roman" w:cs="Times New Roman"/>
          <w:sz w:val="22"/>
          <w:szCs w:val="22"/>
        </w:rPr>
      </w:pPr>
    </w:p>
    <w:p w14:paraId="4886BC2B" w14:textId="77777777" w:rsidR="009956F9" w:rsidRPr="00021DCB" w:rsidRDefault="009956F9" w:rsidP="00021DCB">
      <w:pPr>
        <w:tabs>
          <w:tab w:val="left" w:pos="3600"/>
        </w:tabs>
        <w:ind w:left="576"/>
        <w:rPr>
          <w:rFonts w:ascii="Times New Roman" w:hAnsi="Times New Roman" w:cs="Times New Roman"/>
          <w:vanish/>
          <w:sz w:val="22"/>
          <w:szCs w:val="22"/>
        </w:rPr>
      </w:pPr>
    </w:p>
    <w:p w14:paraId="7669A3B2" w14:textId="08FF307D"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w:t>
      </w:r>
    </w:p>
    <w:p w14:paraId="7E4F105A" w14:textId="77777777" w:rsidR="004D6E3D"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Challenging</w:t>
      </w:r>
    </w:p>
    <w:p w14:paraId="4DB9CA2A" w14:textId="5A70A406" w:rsidR="004A66E4"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6B8D99AD" w14:textId="1321C72E" w:rsidR="004A66E4" w:rsidRPr="00021DCB" w:rsidRDefault="004A66E4"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05B9FFD2" w14:textId="63650BE9" w:rsidR="004D6E3D"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xml:space="preserve">ACCT.ACBSP.APC.02 </w:t>
      </w:r>
      <w:r w:rsidR="004D6E3D">
        <w:rPr>
          <w:rFonts w:ascii="Times New Roman" w:eastAsia="Times New Roman" w:hAnsi="Times New Roman" w:cs="Times New Roman"/>
          <w:color w:val="000000"/>
          <w:sz w:val="22"/>
          <w:szCs w:val="22"/>
        </w:rPr>
        <w:t>–</w:t>
      </w:r>
      <w:r w:rsidRPr="00021DCB">
        <w:rPr>
          <w:rFonts w:ascii="Times New Roman" w:eastAsia="Times New Roman" w:hAnsi="Times New Roman" w:cs="Times New Roman"/>
          <w:color w:val="000000"/>
          <w:sz w:val="22"/>
          <w:szCs w:val="22"/>
        </w:rPr>
        <w:t xml:space="preserve"> </w:t>
      </w:r>
      <w:r w:rsidR="004D6E3D">
        <w:rPr>
          <w:rFonts w:ascii="Times New Roman" w:eastAsia="Times New Roman" w:hAnsi="Times New Roman" w:cs="Times New Roman"/>
          <w:color w:val="000000"/>
          <w:sz w:val="22"/>
          <w:szCs w:val="22"/>
        </w:rPr>
        <w:t>GAAP</w:t>
      </w:r>
    </w:p>
    <w:p w14:paraId="3D72EFE8"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1D32A9C3" w14:textId="5DC67CEA"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324D7BAF" w14:textId="22B2F354" w:rsidR="004A66E4"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66791602" w14:textId="77777777" w:rsidR="001D53AA" w:rsidRPr="00021DCB" w:rsidRDefault="001D53AA" w:rsidP="00021DCB">
      <w:pPr>
        <w:tabs>
          <w:tab w:val="left" w:pos="3600"/>
        </w:tabs>
        <w:ind w:left="576"/>
        <w:rPr>
          <w:rFonts w:ascii="Times New Roman" w:hAnsi="Times New Roman" w:cs="Times New Roman"/>
          <w:sz w:val="22"/>
          <w:szCs w:val="22"/>
        </w:rPr>
      </w:pPr>
    </w:p>
    <w:p w14:paraId="582BA5A9" w14:textId="1F2A5407"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Which group of accounts is comprised of only assets?</w:t>
      </w:r>
    </w:p>
    <w:p w14:paraId="1D7F1864" w14:textId="68F5D3BC"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Cash, Accounts Payable, Buildings</w:t>
      </w:r>
    </w:p>
    <w:p w14:paraId="2FD77F8F" w14:textId="66419FDF"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Receivable, Revenue, Cash</w:t>
      </w:r>
    </w:p>
    <w:p w14:paraId="79455282" w14:textId="38E5865F"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Prepaid Expenses, Buildings, Patents</w:t>
      </w:r>
    </w:p>
    <w:p w14:paraId="737B42F4" w14:textId="1450B740"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Unearned Revenues, Prepaid Expenses, Cash</w:t>
      </w:r>
    </w:p>
    <w:p w14:paraId="5AC4830D" w14:textId="77777777" w:rsidR="004A66E4" w:rsidRDefault="004A66E4" w:rsidP="00021DCB">
      <w:pPr>
        <w:tabs>
          <w:tab w:val="left" w:pos="3600"/>
        </w:tabs>
        <w:ind w:left="576"/>
        <w:rPr>
          <w:rFonts w:ascii="Times New Roman" w:hAnsi="Times New Roman" w:cs="Times New Roman"/>
          <w:sz w:val="22"/>
          <w:szCs w:val="22"/>
        </w:rPr>
      </w:pPr>
    </w:p>
    <w:p w14:paraId="73ED9117" w14:textId="77777777" w:rsidR="009956F9" w:rsidRPr="00021DCB" w:rsidRDefault="009956F9" w:rsidP="00021DCB">
      <w:pPr>
        <w:tabs>
          <w:tab w:val="left" w:pos="3600"/>
        </w:tabs>
        <w:ind w:left="576"/>
        <w:rPr>
          <w:rFonts w:ascii="Times New Roman" w:hAnsi="Times New Roman" w:cs="Times New Roman"/>
          <w:vanish/>
          <w:sz w:val="22"/>
          <w:szCs w:val="22"/>
        </w:rPr>
      </w:pPr>
    </w:p>
    <w:p w14:paraId="3FE45FAA" w14:textId="17D1457F"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w:t>
      </w:r>
    </w:p>
    <w:p w14:paraId="5E902164" w14:textId="77777777" w:rsidR="004D6E3D"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Moderate</w:t>
      </w:r>
    </w:p>
    <w:p w14:paraId="3736E3B6" w14:textId="5DD99A84" w:rsidR="004A66E4"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4FCA869F" w14:textId="257F1681" w:rsidR="004A66E4" w:rsidRPr="00021DCB" w:rsidRDefault="004A66E4"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09CB2C2E" w14:textId="5DD60AB3" w:rsidR="004D6E3D"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ACCT.ACBSP.APC.02 – GAAP</w:t>
      </w:r>
    </w:p>
    <w:p w14:paraId="7756A9C4"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0DFDB19A" w14:textId="1ED691B0"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ACCT.AICPA.FN.03</w:t>
      </w:r>
      <w:r>
        <w:rPr>
          <w:rFonts w:ascii="Times New Roman" w:eastAsia="Times New Roman" w:hAnsi="Times New Roman" w:cs="Times New Roman"/>
          <w:color w:val="000000"/>
          <w:sz w:val="22"/>
          <w:szCs w:val="22"/>
        </w:rPr>
        <w:t xml:space="preserve"> – Measurement</w:t>
      </w:r>
    </w:p>
    <w:p w14:paraId="279B62DF" w14:textId="289FC68F" w:rsidR="004A66E4"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40C1698C" w14:textId="77777777" w:rsidR="001D53AA" w:rsidRPr="00021DCB" w:rsidRDefault="001D53AA" w:rsidP="00021DCB">
      <w:pPr>
        <w:tabs>
          <w:tab w:val="left" w:pos="3600"/>
        </w:tabs>
        <w:ind w:left="576"/>
        <w:rPr>
          <w:rFonts w:ascii="Times New Roman" w:hAnsi="Times New Roman" w:cs="Times New Roman"/>
          <w:sz w:val="22"/>
          <w:szCs w:val="22"/>
        </w:rPr>
      </w:pPr>
    </w:p>
    <w:p w14:paraId="2EDE0BF9" w14:textId="00546B97"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xml:space="preserve">Of the following, which is </w:t>
      </w:r>
      <w:r w:rsidRPr="00021DCB">
        <w:rPr>
          <w:rFonts w:ascii="Times New Roman" w:eastAsia="Times New Roman" w:hAnsi="Times New Roman" w:cs="Times New Roman"/>
          <w:b/>
          <w:bCs/>
          <w:color w:val="000000"/>
          <w:sz w:val="22"/>
          <w:szCs w:val="22"/>
          <w:u w:val="single"/>
        </w:rPr>
        <w:t>true</w:t>
      </w:r>
      <w:r w:rsidRPr="00021DCB">
        <w:rPr>
          <w:rFonts w:ascii="Times New Roman" w:eastAsia="Times New Roman" w:hAnsi="Times New Roman" w:cs="Times New Roman"/>
          <w:color w:val="000000"/>
          <w:sz w:val="22"/>
          <w:szCs w:val="22"/>
        </w:rPr>
        <w:t xml:space="preserve"> about assets?</w:t>
      </w:r>
    </w:p>
    <w:p w14:paraId="177E2B06" w14:textId="60B00E05"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Assets include both physical and intangible items.</w:t>
      </w:r>
    </w:p>
    <w:p w14:paraId="5E45374E" w14:textId="4B54C695"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Assets include only physical items.</w:t>
      </w:r>
    </w:p>
    <w:p w14:paraId="20679909" w14:textId="23F4DB52"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Assets are the personal property of the stockholders of the company.</w:t>
      </w:r>
    </w:p>
    <w:p w14:paraId="41669EC0" w14:textId="12E66D7E"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Assets are the result of selling products or services to customers.</w:t>
      </w:r>
    </w:p>
    <w:p w14:paraId="18E4F33C" w14:textId="77777777" w:rsidR="004A66E4" w:rsidRDefault="004A66E4" w:rsidP="009956F9">
      <w:pPr>
        <w:tabs>
          <w:tab w:val="left" w:pos="3600"/>
        </w:tabs>
        <w:rPr>
          <w:rFonts w:ascii="Times New Roman" w:hAnsi="Times New Roman" w:cs="Times New Roman"/>
          <w:sz w:val="22"/>
          <w:szCs w:val="22"/>
        </w:rPr>
      </w:pPr>
    </w:p>
    <w:p w14:paraId="7BE40687" w14:textId="77777777" w:rsidR="009956F9" w:rsidRPr="00021DCB" w:rsidRDefault="009956F9" w:rsidP="009956F9">
      <w:pPr>
        <w:tabs>
          <w:tab w:val="left" w:pos="3600"/>
        </w:tabs>
        <w:rPr>
          <w:rFonts w:ascii="Times New Roman" w:hAnsi="Times New Roman" w:cs="Times New Roman"/>
          <w:vanish/>
          <w:sz w:val="22"/>
          <w:szCs w:val="22"/>
        </w:rPr>
      </w:pPr>
    </w:p>
    <w:p w14:paraId="22540337" w14:textId="4417E1E6"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w:t>
      </w:r>
    </w:p>
    <w:p w14:paraId="1FF4CD23" w14:textId="77777777" w:rsidR="004D6E3D"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Challenging</w:t>
      </w:r>
    </w:p>
    <w:p w14:paraId="0C0C1439" w14:textId="62F0077E" w:rsidR="004A66E4"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46708DDF" w14:textId="22892E15" w:rsidR="004A66E4" w:rsidRPr="00021DCB" w:rsidRDefault="004A66E4"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4B7A7F43" w14:textId="08D3B76C" w:rsidR="004D6E3D"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ACCT.ACBSP.APC.02 – GAAP</w:t>
      </w:r>
    </w:p>
    <w:p w14:paraId="6D7970D4"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1A806723" w14:textId="420393E1"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ACCT.A</w:t>
      </w:r>
      <w:r>
        <w:rPr>
          <w:rFonts w:ascii="Times New Roman" w:eastAsia="Times New Roman" w:hAnsi="Times New Roman" w:cs="Times New Roman"/>
          <w:color w:val="000000"/>
          <w:sz w:val="22"/>
          <w:szCs w:val="22"/>
        </w:rPr>
        <w:t>ICPA.FN.03 – Measurement</w:t>
      </w:r>
    </w:p>
    <w:p w14:paraId="66FF8292" w14:textId="1E4CFFB3" w:rsidR="004A66E4"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51DF3781" w14:textId="7B61383C" w:rsidR="001D53AA" w:rsidRPr="00021DCB" w:rsidRDefault="009956F9" w:rsidP="009956F9">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3347D7A3" w14:textId="21D0A1DC"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 xml:space="preserve">Which of the following is </w:t>
      </w:r>
      <w:r w:rsidRPr="00021DCB">
        <w:rPr>
          <w:rFonts w:ascii="Times New Roman" w:eastAsia="Times New Roman" w:hAnsi="Times New Roman" w:cs="Times New Roman"/>
          <w:b/>
          <w:bCs/>
          <w:color w:val="000000"/>
          <w:sz w:val="22"/>
          <w:szCs w:val="22"/>
          <w:u w:val="single"/>
        </w:rPr>
        <w:t>not</w:t>
      </w:r>
      <w:r w:rsidRPr="00021DCB">
        <w:rPr>
          <w:rFonts w:ascii="Times New Roman" w:eastAsia="Times New Roman" w:hAnsi="Times New Roman" w:cs="Times New Roman"/>
          <w:color w:val="000000"/>
          <w:sz w:val="22"/>
          <w:szCs w:val="22"/>
        </w:rPr>
        <w:t xml:space="preserve"> considered to be a liability?</w:t>
      </w:r>
    </w:p>
    <w:p w14:paraId="662865E0" w14:textId="588C8AAB"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Wages Payable</w:t>
      </w:r>
    </w:p>
    <w:p w14:paraId="36D91E2A" w14:textId="6B5669CE"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Receivable</w:t>
      </w:r>
    </w:p>
    <w:p w14:paraId="4266F84A" w14:textId="6519F51A"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Unearned Revenues</w:t>
      </w:r>
    </w:p>
    <w:p w14:paraId="03501038" w14:textId="44CEEAEA"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Payable</w:t>
      </w:r>
    </w:p>
    <w:p w14:paraId="318AE5F3" w14:textId="77777777" w:rsidR="004A66E4" w:rsidRDefault="004A66E4" w:rsidP="00021DCB">
      <w:pPr>
        <w:tabs>
          <w:tab w:val="left" w:pos="3600"/>
        </w:tabs>
        <w:ind w:left="576"/>
        <w:rPr>
          <w:rFonts w:ascii="Times New Roman" w:hAnsi="Times New Roman" w:cs="Times New Roman"/>
          <w:sz w:val="22"/>
          <w:szCs w:val="22"/>
        </w:rPr>
      </w:pPr>
    </w:p>
    <w:p w14:paraId="5BB756F9" w14:textId="77777777" w:rsidR="009956F9" w:rsidRPr="00021DCB" w:rsidRDefault="009956F9" w:rsidP="00021DCB">
      <w:pPr>
        <w:tabs>
          <w:tab w:val="left" w:pos="3600"/>
        </w:tabs>
        <w:ind w:left="576"/>
        <w:rPr>
          <w:rFonts w:ascii="Times New Roman" w:hAnsi="Times New Roman" w:cs="Times New Roman"/>
          <w:vanish/>
          <w:sz w:val="22"/>
          <w:szCs w:val="22"/>
        </w:rPr>
      </w:pPr>
    </w:p>
    <w:p w14:paraId="38A45832" w14:textId="4EF5C957"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b</w:t>
      </w:r>
    </w:p>
    <w:p w14:paraId="3A5648B1" w14:textId="77777777" w:rsidR="004D6E3D"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Moderate</w:t>
      </w:r>
    </w:p>
    <w:p w14:paraId="13D85A7F" w14:textId="075EB796" w:rsidR="004A66E4"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6E1475ED" w14:textId="1C3B797B" w:rsidR="004A66E4" w:rsidRPr="00021DCB" w:rsidRDefault="004A66E4"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6CE6DD5F" w14:textId="0D3B560E" w:rsidR="004D6E3D"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ACCT.ACBSP.APC.02 – GAAP</w:t>
      </w:r>
    </w:p>
    <w:p w14:paraId="4AC8FA8C"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2A355519" w14:textId="1B93BFBB"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21FD035B" w14:textId="0E2F1718" w:rsidR="004A66E4"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14C4F61F" w14:textId="77777777" w:rsidR="001D53AA" w:rsidRPr="00021DCB" w:rsidRDefault="001D53AA" w:rsidP="00021DCB">
      <w:pPr>
        <w:tabs>
          <w:tab w:val="left" w:pos="3600"/>
        </w:tabs>
        <w:ind w:left="576"/>
        <w:rPr>
          <w:rFonts w:ascii="Times New Roman" w:hAnsi="Times New Roman" w:cs="Times New Roman"/>
          <w:sz w:val="22"/>
          <w:szCs w:val="22"/>
        </w:rPr>
      </w:pPr>
    </w:p>
    <w:p w14:paraId="2E714655" w14:textId="36659C38"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xml:space="preserve">Which of the following statements is </w:t>
      </w:r>
      <w:r w:rsidRPr="00021DCB">
        <w:rPr>
          <w:rFonts w:ascii="Times New Roman" w:eastAsia="Times New Roman" w:hAnsi="Times New Roman" w:cs="Times New Roman"/>
          <w:b/>
          <w:bCs/>
          <w:color w:val="000000"/>
          <w:sz w:val="22"/>
          <w:szCs w:val="22"/>
          <w:u w:val="single"/>
        </w:rPr>
        <w:t>not</w:t>
      </w:r>
      <w:r w:rsidRPr="00021DCB">
        <w:rPr>
          <w:rFonts w:ascii="Times New Roman" w:eastAsia="Times New Roman" w:hAnsi="Times New Roman" w:cs="Times New Roman"/>
          <w:color w:val="000000"/>
          <w:sz w:val="22"/>
          <w:szCs w:val="22"/>
        </w:rPr>
        <w:t xml:space="preserve"> true about liabilities?</w:t>
      </w:r>
    </w:p>
    <w:p w14:paraId="4AA3F6B5" w14:textId="6C749FD2"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Liabilities are debts owed to outsiders.</w:t>
      </w:r>
    </w:p>
    <w:p w14:paraId="0F3C50B4" w14:textId="712E7A97"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 titles of liabilities often include the term “payable.”</w:t>
      </w:r>
    </w:p>
    <w:p w14:paraId="17F0BFCB" w14:textId="73B00131"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Cash received before a service is performed creates a liability.</w:t>
      </w:r>
    </w:p>
    <w:p w14:paraId="09FA7D48" w14:textId="7A12E8D5"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Liabilities do not include wages owed to employees of the company.</w:t>
      </w:r>
    </w:p>
    <w:p w14:paraId="69A4DEEA" w14:textId="77777777" w:rsidR="004A66E4" w:rsidRDefault="004A66E4" w:rsidP="00021DCB">
      <w:pPr>
        <w:tabs>
          <w:tab w:val="left" w:pos="3600"/>
        </w:tabs>
        <w:ind w:left="576"/>
        <w:rPr>
          <w:rFonts w:ascii="Times New Roman" w:hAnsi="Times New Roman" w:cs="Times New Roman"/>
          <w:sz w:val="22"/>
          <w:szCs w:val="22"/>
        </w:rPr>
      </w:pPr>
    </w:p>
    <w:p w14:paraId="23906DFE" w14:textId="77777777" w:rsidR="009956F9" w:rsidRPr="00021DCB" w:rsidRDefault="009956F9" w:rsidP="00021DCB">
      <w:pPr>
        <w:tabs>
          <w:tab w:val="left" w:pos="3600"/>
        </w:tabs>
        <w:ind w:left="576"/>
        <w:rPr>
          <w:rFonts w:ascii="Times New Roman" w:hAnsi="Times New Roman" w:cs="Times New Roman"/>
          <w:vanish/>
          <w:sz w:val="22"/>
          <w:szCs w:val="22"/>
        </w:rPr>
      </w:pPr>
    </w:p>
    <w:p w14:paraId="750893D7" w14:textId="3D859573"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w:t>
      </w:r>
    </w:p>
    <w:p w14:paraId="6A9B0213" w14:textId="77777777" w:rsidR="004D6E3D"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Challenging</w:t>
      </w:r>
    </w:p>
    <w:p w14:paraId="651CA154" w14:textId="6C3D0438" w:rsidR="004A66E4"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16660808" w14:textId="6D0BD0E8" w:rsidR="004A66E4" w:rsidRPr="00021DCB" w:rsidRDefault="004A66E4"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214DD39C" w14:textId="7BDD9048" w:rsidR="004D6E3D"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ACCT.ACBSP.APC.02 – GAAP</w:t>
      </w:r>
    </w:p>
    <w:p w14:paraId="10D8CCF3"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03D8E7A3" w14:textId="7280CAC4"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634EDFB0" w14:textId="51EFA4EF" w:rsidR="004A66E4"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1ED862ED" w14:textId="77777777" w:rsidR="001D53AA" w:rsidRPr="00021DCB" w:rsidRDefault="001D53AA" w:rsidP="00021DCB">
      <w:pPr>
        <w:tabs>
          <w:tab w:val="left" w:pos="3600"/>
        </w:tabs>
        <w:ind w:left="576"/>
        <w:rPr>
          <w:rFonts w:ascii="Times New Roman" w:hAnsi="Times New Roman" w:cs="Times New Roman"/>
          <w:sz w:val="22"/>
          <w:szCs w:val="22"/>
        </w:rPr>
      </w:pPr>
    </w:p>
    <w:p w14:paraId="491A50B0" w14:textId="2C6309DE"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xml:space="preserve">The stockholders' equity will be reduced by all of the following </w:t>
      </w:r>
      <w:r w:rsidRPr="00021DCB">
        <w:rPr>
          <w:rFonts w:ascii="Times New Roman" w:eastAsia="Times New Roman" w:hAnsi="Times New Roman" w:cs="Times New Roman"/>
          <w:b/>
          <w:bCs/>
          <w:color w:val="000000"/>
          <w:sz w:val="22"/>
          <w:szCs w:val="22"/>
          <w:u w:val="single"/>
        </w:rPr>
        <w:t>except</w:t>
      </w:r>
    </w:p>
    <w:p w14:paraId="1196394C" w14:textId="74F925C4"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revenues</w:t>
      </w:r>
    </w:p>
    <w:p w14:paraId="4B20C56B" w14:textId="27D1A8C9"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expenses</w:t>
      </w:r>
    </w:p>
    <w:p w14:paraId="4342652D" w14:textId="3ECEAEA3"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dividends</w:t>
      </w:r>
    </w:p>
    <w:p w14:paraId="653037E0" w14:textId="39E5E7FD"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all of these</w:t>
      </w:r>
    </w:p>
    <w:p w14:paraId="05DC85FD" w14:textId="77777777" w:rsidR="004A66E4" w:rsidRDefault="004A66E4" w:rsidP="00021DCB">
      <w:pPr>
        <w:tabs>
          <w:tab w:val="left" w:pos="3600"/>
        </w:tabs>
        <w:ind w:left="576"/>
        <w:rPr>
          <w:rFonts w:ascii="Times New Roman" w:hAnsi="Times New Roman" w:cs="Times New Roman"/>
          <w:sz w:val="22"/>
          <w:szCs w:val="22"/>
        </w:rPr>
      </w:pPr>
    </w:p>
    <w:p w14:paraId="76D87373" w14:textId="77777777" w:rsidR="009956F9" w:rsidRPr="00021DCB" w:rsidRDefault="009956F9" w:rsidP="00021DCB">
      <w:pPr>
        <w:tabs>
          <w:tab w:val="left" w:pos="3600"/>
        </w:tabs>
        <w:ind w:left="576"/>
        <w:rPr>
          <w:rFonts w:ascii="Times New Roman" w:hAnsi="Times New Roman" w:cs="Times New Roman"/>
          <w:vanish/>
          <w:sz w:val="22"/>
          <w:szCs w:val="22"/>
        </w:rPr>
      </w:pPr>
    </w:p>
    <w:p w14:paraId="780CE6D1" w14:textId="643857E9"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w:t>
      </w:r>
    </w:p>
    <w:p w14:paraId="50F2E0F3" w14:textId="77777777" w:rsidR="004D6E3D"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Moderate</w:t>
      </w:r>
    </w:p>
    <w:p w14:paraId="21FFCAB3" w14:textId="49746C54" w:rsidR="004A66E4"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6D1008B8" w14:textId="4FE6302D" w:rsidR="004A66E4" w:rsidRPr="00021DCB" w:rsidRDefault="004A66E4"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709B1404" w14:textId="64C345C7" w:rsidR="004D6E3D"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ACCT.ACBSP.APC.02 – GAAP</w:t>
      </w:r>
    </w:p>
    <w:p w14:paraId="44C3322B"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ACCT.ACBSP.APC.09 - Financial St</w:t>
      </w:r>
      <w:r>
        <w:rPr>
          <w:rFonts w:ascii="Times New Roman" w:eastAsia="Times New Roman" w:hAnsi="Times New Roman" w:cs="Times New Roman"/>
          <w:color w:val="000000"/>
          <w:sz w:val="22"/>
          <w:szCs w:val="22"/>
        </w:rPr>
        <w:t>atements</w:t>
      </w:r>
    </w:p>
    <w:p w14:paraId="28FBB7BC" w14:textId="027EAD98"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1B2B76ED" w14:textId="50D64AB4" w:rsidR="004A66E4"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0A72D8AA" w14:textId="72EE9A24" w:rsidR="001D53AA" w:rsidRPr="00021DCB" w:rsidRDefault="009956F9" w:rsidP="009956F9">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35C03D36" w14:textId="202F3581"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​The accounts in the ledger of Monroe Entertainment Co. are listed below.</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All accounts have normal balances.</w:t>
      </w:r>
    </w:p>
    <w:p w14:paraId="2AF902A1" w14:textId="77777777" w:rsidR="004A66E4" w:rsidRPr="00021DCB" w:rsidRDefault="004A66E4" w:rsidP="00021DCB">
      <w:pPr>
        <w:pStyle w:val="p"/>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p w14:paraId="2DE6B54E" w14:textId="47FCB4DB" w:rsidR="004A66E4" w:rsidRPr="00021DCB" w:rsidRDefault="004A66E4" w:rsidP="004D6E3D">
      <w:pPr>
        <w:pStyle w:val="p"/>
        <w:tabs>
          <w:tab w:val="right" w:pos="4320"/>
          <w:tab w:val="left" w:pos="4867"/>
          <w:tab w:val="right" w:pos="864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payable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$1,500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Fees earned</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$3,600</w:t>
      </w:r>
    </w:p>
    <w:p w14:paraId="06C62A83" w14:textId="44B321C1" w:rsidR="004A66E4" w:rsidRPr="00021DCB" w:rsidRDefault="004A66E4" w:rsidP="004D6E3D">
      <w:pPr>
        <w:pStyle w:val="p"/>
        <w:tabs>
          <w:tab w:val="right" w:pos="4320"/>
          <w:tab w:val="left" w:pos="4867"/>
          <w:tab w:val="right" w:pos="864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receivable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1,800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Insurance expense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1,300</w:t>
      </w:r>
    </w:p>
    <w:p w14:paraId="7B598767" w14:textId="2722CE0B" w:rsidR="004A66E4" w:rsidRPr="00021DCB" w:rsidRDefault="004A66E4" w:rsidP="004D6E3D">
      <w:pPr>
        <w:pStyle w:val="p"/>
        <w:tabs>
          <w:tab w:val="right" w:pos="4320"/>
          <w:tab w:val="left" w:pos="4867"/>
          <w:tab w:val="right" w:pos="864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Prepaid insurance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2,000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Land</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3,000</w:t>
      </w:r>
    </w:p>
    <w:p w14:paraId="34AC73E1" w14:textId="7D47492B" w:rsidR="004A66E4" w:rsidRPr="00021DCB" w:rsidRDefault="004A66E4" w:rsidP="004D6E3D">
      <w:pPr>
        <w:pStyle w:val="p"/>
        <w:tabs>
          <w:tab w:val="right" w:pos="4320"/>
          <w:tab w:val="left" w:pos="4867"/>
          <w:tab w:val="right" w:pos="864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Cash</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3,200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Wages expense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1,400</w:t>
      </w:r>
    </w:p>
    <w:p w14:paraId="56E64326" w14:textId="32CEFA45" w:rsidR="004A66E4" w:rsidRPr="00021DCB" w:rsidRDefault="004A66E4" w:rsidP="004D6E3D">
      <w:pPr>
        <w:pStyle w:val="p"/>
        <w:tabs>
          <w:tab w:val="right" w:pos="4320"/>
          <w:tab w:val="left" w:pos="4867"/>
          <w:tab w:val="right" w:pos="864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Dividends</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1,200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Common stock</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8,800</w:t>
      </w:r>
    </w:p>
    <w:p w14:paraId="5AAADC6C" w14:textId="77777777" w:rsidR="004A66E4" w:rsidRPr="00021DCB" w:rsidRDefault="004A66E4" w:rsidP="00021DCB">
      <w:pPr>
        <w:pStyle w:val="p"/>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p w14:paraId="67D71058" w14:textId="77777777" w:rsidR="004A66E4" w:rsidRPr="00021DCB" w:rsidRDefault="004A66E4" w:rsidP="00021DCB">
      <w:pPr>
        <w:pStyle w:val="p"/>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Total assets are</w:t>
      </w:r>
    </w:p>
    <w:p w14:paraId="409AFC80" w14:textId="20ADB923" w:rsidR="004A66E4" w:rsidRPr="00021DCB" w:rsidRDefault="004A66E4" w:rsidP="004D6E3D">
      <w:pPr>
        <w:pStyle w:val="p"/>
        <w:numPr>
          <w:ilvl w:val="0"/>
          <w:numId w:val="3"/>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​$10,000</w:t>
      </w:r>
    </w:p>
    <w:p w14:paraId="14D58FFF" w14:textId="64970407" w:rsidR="004A66E4" w:rsidRPr="00021DCB" w:rsidRDefault="004A66E4" w:rsidP="004D6E3D">
      <w:pPr>
        <w:pStyle w:val="p"/>
        <w:numPr>
          <w:ilvl w:val="0"/>
          <w:numId w:val="3"/>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​$8,000</w:t>
      </w:r>
    </w:p>
    <w:p w14:paraId="6001E6C7" w14:textId="74E626DB" w:rsidR="004A66E4" w:rsidRPr="00021DCB" w:rsidRDefault="004A66E4" w:rsidP="004D6E3D">
      <w:pPr>
        <w:pStyle w:val="p"/>
        <w:numPr>
          <w:ilvl w:val="0"/>
          <w:numId w:val="3"/>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​$9,700</w:t>
      </w:r>
    </w:p>
    <w:p w14:paraId="43FF4286" w14:textId="52B9A30E" w:rsidR="004A66E4" w:rsidRPr="00021DCB" w:rsidRDefault="004A66E4" w:rsidP="004D6E3D">
      <w:pPr>
        <w:pStyle w:val="p"/>
        <w:numPr>
          <w:ilvl w:val="0"/>
          <w:numId w:val="3"/>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​$9,800</w:t>
      </w:r>
    </w:p>
    <w:p w14:paraId="32A7ED8A" w14:textId="77777777" w:rsidR="004A66E4" w:rsidRDefault="004A66E4" w:rsidP="00021DCB">
      <w:pPr>
        <w:tabs>
          <w:tab w:val="left" w:pos="3600"/>
        </w:tabs>
        <w:ind w:left="576"/>
        <w:rPr>
          <w:rFonts w:ascii="Times New Roman" w:hAnsi="Times New Roman" w:cs="Times New Roman"/>
          <w:sz w:val="22"/>
          <w:szCs w:val="22"/>
        </w:rPr>
      </w:pPr>
    </w:p>
    <w:p w14:paraId="469C539C" w14:textId="77777777" w:rsidR="009956F9" w:rsidRPr="00021DCB" w:rsidRDefault="009956F9" w:rsidP="00021DCB">
      <w:pPr>
        <w:tabs>
          <w:tab w:val="left" w:pos="3600"/>
        </w:tabs>
        <w:ind w:left="576"/>
        <w:rPr>
          <w:rFonts w:ascii="Times New Roman" w:hAnsi="Times New Roman" w:cs="Times New Roman"/>
          <w:vanish/>
          <w:sz w:val="22"/>
          <w:szCs w:val="22"/>
        </w:rPr>
      </w:pPr>
    </w:p>
    <w:p w14:paraId="6F509F52" w14:textId="12A8D59D"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w:t>
      </w:r>
    </w:p>
    <w:p w14:paraId="1466708C" w14:textId="77777777" w:rsidR="004D6E3D" w:rsidRDefault="004A66E4" w:rsidP="00021DCB">
      <w:pPr>
        <w:pStyle w:val="p"/>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RATIONALE:</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xml:space="preserve">Total assets = Accounts receivable + Prepaid insurance + Cash + Land </w:t>
      </w:r>
    </w:p>
    <w:p w14:paraId="02FD04FA" w14:textId="2F513C6C" w:rsidR="004A66E4" w:rsidRPr="00021DCB" w:rsidRDefault="004D6E3D" w:rsidP="00021DCB">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 $1,800 + $2,000 + $3,200 + $3,000​ = $10,000​</w:t>
      </w:r>
    </w:p>
    <w:p w14:paraId="2745743E" w14:textId="77777777" w:rsidR="004D6E3D"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Challenging</w:t>
      </w:r>
    </w:p>
    <w:p w14:paraId="3FB4ABC9" w14:textId="5EFB3F62" w:rsidR="004A66E4"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Applying</w:t>
      </w:r>
    </w:p>
    <w:p w14:paraId="112F0402" w14:textId="49A9932F" w:rsidR="004A66E4" w:rsidRPr="00021DCB" w:rsidRDefault="004A66E4"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20BCA8DD" w14:textId="798AA8EB" w:rsidR="004D6E3D"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ACCT.ACBSP.APC.02 – GAAP</w:t>
      </w:r>
    </w:p>
    <w:p w14:paraId="37119DDD"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ACCT.ACBSP.APC.09 - Financial State</w:t>
      </w:r>
      <w:r>
        <w:rPr>
          <w:rFonts w:ascii="Times New Roman" w:eastAsia="Times New Roman" w:hAnsi="Times New Roman" w:cs="Times New Roman"/>
          <w:color w:val="000000"/>
          <w:sz w:val="22"/>
          <w:szCs w:val="22"/>
        </w:rPr>
        <w:t>ments</w:t>
      </w:r>
    </w:p>
    <w:p w14:paraId="4D040EFA" w14:textId="44239678"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53B97DDE" w14:textId="245059F4" w:rsidR="004A66E4"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123C81C4" w14:textId="77777777" w:rsidR="001D53AA" w:rsidRPr="00021DCB" w:rsidRDefault="001D53AA" w:rsidP="00021DCB">
      <w:pPr>
        <w:tabs>
          <w:tab w:val="left" w:pos="3600"/>
        </w:tabs>
        <w:ind w:left="576"/>
        <w:rPr>
          <w:rFonts w:ascii="Times New Roman" w:hAnsi="Times New Roman" w:cs="Times New Roman"/>
          <w:sz w:val="22"/>
          <w:szCs w:val="22"/>
        </w:rPr>
      </w:pPr>
    </w:p>
    <w:p w14:paraId="663B5565" w14:textId="19F18DFB"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Expenses can result from</w:t>
      </w:r>
    </w:p>
    <w:p w14:paraId="0D47EF11" w14:textId="6A79CB73"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increasing stockholders' equity</w:t>
      </w:r>
    </w:p>
    <w:p w14:paraId="1BAB1DD2" w14:textId="694A398E"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consuming services</w:t>
      </w:r>
    </w:p>
    <w:p w14:paraId="0EA3AF13" w14:textId="08AD63C7"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using up liabilities</w:t>
      </w:r>
    </w:p>
    <w:p w14:paraId="38801EB4" w14:textId="7988B83E"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purchasing assets</w:t>
      </w:r>
    </w:p>
    <w:p w14:paraId="2626BF13" w14:textId="77777777" w:rsidR="004A66E4" w:rsidRDefault="004A66E4" w:rsidP="00021DCB">
      <w:pPr>
        <w:tabs>
          <w:tab w:val="left" w:pos="3600"/>
        </w:tabs>
        <w:ind w:left="576"/>
        <w:rPr>
          <w:rFonts w:ascii="Times New Roman" w:hAnsi="Times New Roman" w:cs="Times New Roman"/>
          <w:sz w:val="22"/>
          <w:szCs w:val="22"/>
        </w:rPr>
      </w:pPr>
    </w:p>
    <w:p w14:paraId="76405D50" w14:textId="77777777" w:rsidR="009956F9" w:rsidRPr="00021DCB" w:rsidRDefault="009956F9" w:rsidP="00021DCB">
      <w:pPr>
        <w:tabs>
          <w:tab w:val="left" w:pos="3600"/>
        </w:tabs>
        <w:ind w:left="576"/>
        <w:rPr>
          <w:rFonts w:ascii="Times New Roman" w:hAnsi="Times New Roman" w:cs="Times New Roman"/>
          <w:vanish/>
          <w:sz w:val="22"/>
          <w:szCs w:val="22"/>
        </w:rPr>
      </w:pPr>
    </w:p>
    <w:p w14:paraId="377D1405" w14:textId="3C3E9DE1"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b</w:t>
      </w:r>
    </w:p>
    <w:p w14:paraId="0B3DFE84" w14:textId="77777777" w:rsidR="004D6E3D"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Challenging</w:t>
      </w:r>
    </w:p>
    <w:p w14:paraId="5475CEAB" w14:textId="6583466B" w:rsidR="004A66E4"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46866191" w14:textId="7EBF44FC" w:rsidR="004A66E4" w:rsidRPr="00021DCB" w:rsidRDefault="004A66E4"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1C2DAB87" w14:textId="2A98773D" w:rsidR="004D6E3D"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ACCT.ACBSP.APC.02 – GAAP</w:t>
      </w:r>
    </w:p>
    <w:p w14:paraId="116CBC81"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2704C5FC" w14:textId="46FE6700"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2C59E3A6" w14:textId="28C243DE" w:rsidR="004A66E4"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355D56C4" w14:textId="58D66CED" w:rsidR="001D53AA" w:rsidRPr="00021DCB" w:rsidRDefault="009956F9" w:rsidP="009956F9">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3DDB0323" w14:textId="5B91E66C"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In the chart of accounts, each account number has two digits. The first digit indicates the major account group to which the account belongs. Which of the following correctly identifies the major account groups typically represented by the numbers 1 through 5?</w:t>
      </w:r>
    </w:p>
    <w:p w14:paraId="16142092" w14:textId="52C21486"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1-Assets, 2-Liabilities, 3-Stockholders' Equity, 4-Expenses, 5-Revenues</w:t>
      </w:r>
    </w:p>
    <w:p w14:paraId="1D324620" w14:textId="0A03B94F"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1-Assets, 2-Liabilities, 3-Stockholders' Equity, 4-Revenues, 5-Expenses</w:t>
      </w:r>
    </w:p>
    <w:p w14:paraId="2CB8FF3C" w14:textId="3BBE6A3A"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1-Assets, 2-Stockholders' Equity, 3-Revenues, 4-Expenses, 5-Dividends</w:t>
      </w:r>
    </w:p>
    <w:p w14:paraId="502470D2" w14:textId="35706D45"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1-Stockholders' Equity, 2-Dividends, 3-Revenues, 4-Expenses</w:t>
      </w:r>
    </w:p>
    <w:p w14:paraId="210901D5" w14:textId="77777777" w:rsidR="004A66E4" w:rsidRDefault="004A66E4" w:rsidP="00021DCB">
      <w:pPr>
        <w:tabs>
          <w:tab w:val="left" w:pos="3600"/>
        </w:tabs>
        <w:ind w:left="576"/>
        <w:rPr>
          <w:rFonts w:ascii="Times New Roman" w:hAnsi="Times New Roman" w:cs="Times New Roman"/>
          <w:sz w:val="22"/>
          <w:szCs w:val="22"/>
        </w:rPr>
      </w:pPr>
    </w:p>
    <w:p w14:paraId="1E48B782" w14:textId="77777777" w:rsidR="009956F9" w:rsidRPr="00021DCB" w:rsidRDefault="009956F9" w:rsidP="00021DCB">
      <w:pPr>
        <w:tabs>
          <w:tab w:val="left" w:pos="3600"/>
        </w:tabs>
        <w:ind w:left="576"/>
        <w:rPr>
          <w:rFonts w:ascii="Times New Roman" w:hAnsi="Times New Roman" w:cs="Times New Roman"/>
          <w:vanish/>
          <w:sz w:val="22"/>
          <w:szCs w:val="22"/>
        </w:rPr>
      </w:pPr>
    </w:p>
    <w:p w14:paraId="7197FE2D" w14:textId="73D387BE"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b</w:t>
      </w:r>
    </w:p>
    <w:p w14:paraId="3904F41B" w14:textId="77777777" w:rsidR="004D6E3D"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Challenging</w:t>
      </w:r>
    </w:p>
    <w:p w14:paraId="6EFEEE38" w14:textId="68D6136D" w:rsidR="004A66E4"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4505CD82" w14:textId="6B7D56AC" w:rsidR="004A66E4" w:rsidRPr="00021DCB" w:rsidRDefault="004A66E4"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565FAF3C" w14:textId="112D377B" w:rsidR="004D6E3D"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ACCT.ACBSP.APC.02 – GAAP</w:t>
      </w:r>
    </w:p>
    <w:p w14:paraId="241B6224"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047884D7" w14:textId="14C41E8C"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0AA9D51D" w14:textId="42D4A9FD" w:rsidR="004A66E4"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2882C475" w14:textId="77777777" w:rsidR="001D53AA" w:rsidRPr="00021DCB" w:rsidRDefault="001D53AA" w:rsidP="009956F9">
      <w:pPr>
        <w:tabs>
          <w:tab w:val="left" w:pos="3600"/>
        </w:tabs>
        <w:rPr>
          <w:rFonts w:ascii="Times New Roman" w:hAnsi="Times New Roman" w:cs="Times New Roman"/>
          <w:sz w:val="22"/>
          <w:szCs w:val="22"/>
        </w:rPr>
      </w:pPr>
    </w:p>
    <w:p w14:paraId="582B0964" w14:textId="5DD6570A"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balance of an account is determined by</w:t>
      </w:r>
    </w:p>
    <w:p w14:paraId="06141F4B" w14:textId="22B0ADDF"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adding all of the debits to all of the credits</w:t>
      </w:r>
    </w:p>
    <w:p w14:paraId="4D012B2E" w14:textId="1457B5FB"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always subtracting the debits from the credits</w:t>
      </w:r>
    </w:p>
    <w:p w14:paraId="40E2609F" w14:textId="3886552C"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always subtracting the credits from the debits</w:t>
      </w:r>
    </w:p>
    <w:p w14:paraId="47A19698" w14:textId="4ABE1709"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adding all of the debits, adding all of the credits, and then subtracting the smaller sum from the larger sum</w:t>
      </w:r>
    </w:p>
    <w:p w14:paraId="1D1B0F1A" w14:textId="77777777" w:rsidR="004A66E4" w:rsidRDefault="004A66E4" w:rsidP="00021DCB">
      <w:pPr>
        <w:tabs>
          <w:tab w:val="left" w:pos="3600"/>
        </w:tabs>
        <w:ind w:left="576"/>
        <w:rPr>
          <w:rFonts w:ascii="Times New Roman" w:hAnsi="Times New Roman" w:cs="Times New Roman"/>
          <w:sz w:val="22"/>
          <w:szCs w:val="22"/>
        </w:rPr>
      </w:pPr>
    </w:p>
    <w:p w14:paraId="351DA421" w14:textId="77777777" w:rsidR="009956F9" w:rsidRPr="00021DCB" w:rsidRDefault="009956F9" w:rsidP="00021DCB">
      <w:pPr>
        <w:tabs>
          <w:tab w:val="left" w:pos="3600"/>
        </w:tabs>
        <w:ind w:left="576"/>
        <w:rPr>
          <w:rFonts w:ascii="Times New Roman" w:hAnsi="Times New Roman" w:cs="Times New Roman"/>
          <w:vanish/>
          <w:sz w:val="22"/>
          <w:szCs w:val="22"/>
        </w:rPr>
      </w:pPr>
    </w:p>
    <w:p w14:paraId="321F0FAB" w14:textId="4274399C"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w:t>
      </w:r>
    </w:p>
    <w:p w14:paraId="17E80CCD" w14:textId="77777777" w:rsidR="004D6E3D"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Chall</w:t>
      </w:r>
      <w:r w:rsidR="004D6E3D">
        <w:rPr>
          <w:rFonts w:ascii="Times New Roman" w:eastAsia="Times New Roman" w:hAnsi="Times New Roman" w:cs="Times New Roman"/>
          <w:color w:val="000000"/>
          <w:sz w:val="22"/>
          <w:szCs w:val="22"/>
        </w:rPr>
        <w:t>enging</w:t>
      </w:r>
    </w:p>
    <w:p w14:paraId="6CA8E7F0" w14:textId="78E8E449" w:rsidR="004A66E4"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26D6D3B5" w14:textId="76953D65" w:rsidR="004A66E4" w:rsidRPr="00021DCB" w:rsidRDefault="004A66E4"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7CCEF1C2" w14:textId="42C77893" w:rsidR="004D6E3D"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ACCT.ACBSP.APC.02 – GAAP</w:t>
      </w:r>
    </w:p>
    <w:p w14:paraId="25DB0DE5"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76F4AC74" w14:textId="720BA5B0"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1A84816D" w14:textId="43E0484C" w:rsidR="004A66E4"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17C75BDB" w14:textId="77777777" w:rsidR="001D53AA" w:rsidRPr="00021DCB" w:rsidRDefault="001D53AA" w:rsidP="00021DCB">
      <w:pPr>
        <w:tabs>
          <w:tab w:val="left" w:pos="3600"/>
        </w:tabs>
        <w:ind w:left="576"/>
        <w:rPr>
          <w:rFonts w:ascii="Times New Roman" w:hAnsi="Times New Roman" w:cs="Times New Roman"/>
          <w:sz w:val="22"/>
          <w:szCs w:val="22"/>
        </w:rPr>
      </w:pPr>
    </w:p>
    <w:p w14:paraId="78267A56" w14:textId="1D0AA3FB"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Which of the following entries records the purchase of common stock by stockholders?</w:t>
      </w:r>
    </w:p>
    <w:p w14:paraId="773033F2" w14:textId="30E350DB"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debit Common Stock; credit Accounts Receivable</w:t>
      </w:r>
    </w:p>
    <w:p w14:paraId="0F45C1AE" w14:textId="276280EF"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debit Cash; credit Common Stock</w:t>
      </w:r>
    </w:p>
    <w:p w14:paraId="0223DFF2" w14:textId="5814E261"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debit Dividends; credit Cash</w:t>
      </w:r>
    </w:p>
    <w:p w14:paraId="3552EF14" w14:textId="38332013"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debit Cash; credit Common Stock</w:t>
      </w:r>
    </w:p>
    <w:p w14:paraId="49AA9388" w14:textId="77777777" w:rsidR="004A66E4" w:rsidRDefault="004A66E4" w:rsidP="00021DCB">
      <w:pPr>
        <w:tabs>
          <w:tab w:val="left" w:pos="3600"/>
        </w:tabs>
        <w:ind w:left="576"/>
        <w:rPr>
          <w:rFonts w:ascii="Times New Roman" w:hAnsi="Times New Roman" w:cs="Times New Roman"/>
          <w:sz w:val="22"/>
          <w:szCs w:val="22"/>
        </w:rPr>
      </w:pPr>
    </w:p>
    <w:p w14:paraId="4D2E4C45" w14:textId="77777777" w:rsidR="009956F9" w:rsidRPr="00021DCB" w:rsidRDefault="009956F9" w:rsidP="00021DCB">
      <w:pPr>
        <w:tabs>
          <w:tab w:val="left" w:pos="3600"/>
        </w:tabs>
        <w:ind w:left="576"/>
        <w:rPr>
          <w:rFonts w:ascii="Times New Roman" w:hAnsi="Times New Roman" w:cs="Times New Roman"/>
          <w:vanish/>
          <w:sz w:val="22"/>
          <w:szCs w:val="22"/>
        </w:rPr>
      </w:pPr>
    </w:p>
    <w:p w14:paraId="2FEA9AE7" w14:textId="4AA8C1D0"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b</w:t>
      </w:r>
    </w:p>
    <w:p w14:paraId="2645E6EA" w14:textId="77777777" w:rsidR="004D6E3D"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Easy</w:t>
      </w:r>
    </w:p>
    <w:p w14:paraId="5645693B" w14:textId="56C513C0" w:rsidR="004A66E4"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3FE2EA0E" w14:textId="0FF92FDB" w:rsidR="004A66E4" w:rsidRPr="00021DCB" w:rsidRDefault="004A66E4"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7331E570" w14:textId="77777777" w:rsidR="004D6E3D"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w:t>
      </w:r>
      <w:r w:rsidR="004D6E3D">
        <w:rPr>
          <w:rFonts w:ascii="Times New Roman" w:eastAsia="Times New Roman" w:hAnsi="Times New Roman" w:cs="Times New Roman"/>
          <w:color w:val="000000"/>
          <w:sz w:val="22"/>
          <w:szCs w:val="22"/>
        </w:rPr>
        <w:t>T.ACBSP.APC.03 - Business Forms</w:t>
      </w:r>
    </w:p>
    <w:p w14:paraId="0A80EE3F"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6F8E6AB2" w14:textId="7988F9DA"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7F39EAF5" w14:textId="16E61CF4" w:rsidR="004A66E4"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21E0F5D2" w14:textId="4E434378" w:rsidR="001D53AA" w:rsidRPr="00021DCB" w:rsidRDefault="009956F9" w:rsidP="009956F9">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548855A4" w14:textId="1DC9F86C"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A debit may signify a(n)</w:t>
      </w:r>
    </w:p>
    <w:p w14:paraId="0D4A5218" w14:textId="099FB5D0"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decrease in asset accounts</w:t>
      </w:r>
    </w:p>
    <w:p w14:paraId="773C0A34" w14:textId="00FB9BD7"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decrease in liability accounts</w:t>
      </w:r>
    </w:p>
    <w:p w14:paraId="55606287" w14:textId="52382D74"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increase in the common stock account</w:t>
      </w:r>
    </w:p>
    <w:p w14:paraId="6DB0B5C6" w14:textId="1040A4F3"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decrease in the dividends account</w:t>
      </w:r>
    </w:p>
    <w:p w14:paraId="2F3A59E0" w14:textId="77777777" w:rsidR="004A66E4" w:rsidRDefault="004A66E4" w:rsidP="00021DCB">
      <w:pPr>
        <w:tabs>
          <w:tab w:val="left" w:pos="3600"/>
        </w:tabs>
        <w:ind w:left="576"/>
        <w:rPr>
          <w:rFonts w:ascii="Times New Roman" w:hAnsi="Times New Roman" w:cs="Times New Roman"/>
          <w:sz w:val="22"/>
          <w:szCs w:val="22"/>
        </w:rPr>
      </w:pPr>
    </w:p>
    <w:p w14:paraId="058025B1" w14:textId="77777777" w:rsidR="009956F9" w:rsidRPr="00021DCB" w:rsidRDefault="009956F9" w:rsidP="00021DCB">
      <w:pPr>
        <w:tabs>
          <w:tab w:val="left" w:pos="3600"/>
        </w:tabs>
        <w:ind w:left="576"/>
        <w:rPr>
          <w:rFonts w:ascii="Times New Roman" w:hAnsi="Times New Roman" w:cs="Times New Roman"/>
          <w:vanish/>
          <w:sz w:val="22"/>
          <w:szCs w:val="22"/>
        </w:rPr>
      </w:pPr>
    </w:p>
    <w:p w14:paraId="6C96C468" w14:textId="6B6D2FA0"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b</w:t>
      </w:r>
    </w:p>
    <w:p w14:paraId="0FE523DD" w14:textId="77777777" w:rsidR="004D6E3D"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Moderate</w:t>
      </w:r>
    </w:p>
    <w:p w14:paraId="6EF9C868" w14:textId="0B636934" w:rsidR="004A66E4"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7F8A3D15" w14:textId="274F169E" w:rsidR="004A66E4" w:rsidRPr="00021DCB" w:rsidRDefault="004A66E4"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2A48CE02" w14:textId="0D78DE6A" w:rsidR="004D6E3D"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ACCT.ACBSP.APC.02 – GAAP</w:t>
      </w:r>
    </w:p>
    <w:p w14:paraId="4BB06632"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08C02C8E" w14:textId="7CC10A7A"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75563FD8" w14:textId="14BBF76A" w:rsidR="004A66E4"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4E57F1E8" w14:textId="77777777" w:rsidR="001D53AA" w:rsidRPr="00021DCB" w:rsidRDefault="001D53AA" w:rsidP="00021DCB">
      <w:pPr>
        <w:tabs>
          <w:tab w:val="left" w:pos="3600"/>
        </w:tabs>
        <w:ind w:left="576"/>
        <w:rPr>
          <w:rFonts w:ascii="Times New Roman" w:hAnsi="Times New Roman" w:cs="Times New Roman"/>
          <w:sz w:val="22"/>
          <w:szCs w:val="22"/>
        </w:rPr>
      </w:pPr>
    </w:p>
    <w:p w14:paraId="63EAD422" w14:textId="6F64C4F1"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Which of the following types of accounts have a normal credit balance?</w:t>
      </w:r>
    </w:p>
    <w:p w14:paraId="42D8FBF6" w14:textId="1EDAFD2A"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assets and liabilities</w:t>
      </w:r>
    </w:p>
    <w:p w14:paraId="1946DD84" w14:textId="6F76A6B2"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liabilities and expenses</w:t>
      </w:r>
    </w:p>
    <w:p w14:paraId="4EACDFED" w14:textId="5015A828"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revenues and common stock</w:t>
      </w:r>
    </w:p>
    <w:p w14:paraId="5917722B" w14:textId="7126A409"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common stock and dividends</w:t>
      </w:r>
    </w:p>
    <w:p w14:paraId="7383CB1D" w14:textId="77777777" w:rsidR="004A66E4" w:rsidRDefault="004A66E4" w:rsidP="00021DCB">
      <w:pPr>
        <w:tabs>
          <w:tab w:val="left" w:pos="3600"/>
        </w:tabs>
        <w:ind w:left="576"/>
        <w:rPr>
          <w:rFonts w:ascii="Times New Roman" w:hAnsi="Times New Roman" w:cs="Times New Roman"/>
          <w:sz w:val="22"/>
          <w:szCs w:val="22"/>
        </w:rPr>
      </w:pPr>
    </w:p>
    <w:p w14:paraId="2032BBA3" w14:textId="77777777" w:rsidR="009956F9" w:rsidRPr="00021DCB" w:rsidRDefault="009956F9" w:rsidP="00021DCB">
      <w:pPr>
        <w:tabs>
          <w:tab w:val="left" w:pos="3600"/>
        </w:tabs>
        <w:ind w:left="576"/>
        <w:rPr>
          <w:rFonts w:ascii="Times New Roman" w:hAnsi="Times New Roman" w:cs="Times New Roman"/>
          <w:vanish/>
          <w:sz w:val="22"/>
          <w:szCs w:val="22"/>
        </w:rPr>
      </w:pPr>
    </w:p>
    <w:p w14:paraId="2213FC2A" w14:textId="71C52FED"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w:t>
      </w:r>
    </w:p>
    <w:p w14:paraId="08D0A327" w14:textId="77777777" w:rsidR="004D6E3D"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Easy</w:t>
      </w:r>
    </w:p>
    <w:p w14:paraId="73BDAEFF" w14:textId="4437B3C4" w:rsidR="004A66E4"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4EEF6160" w14:textId="2D3AF5D5" w:rsidR="004A66E4" w:rsidRPr="00021DCB" w:rsidRDefault="004A66E4"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7AAF2CCD" w14:textId="5F6E8F8B" w:rsidR="004D6E3D"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ACCT.ACBSP.APC.02 – GAAP</w:t>
      </w:r>
    </w:p>
    <w:p w14:paraId="2D566838"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29D2CA64" w14:textId="6FA6EA58"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507779B7" w14:textId="71791E9D" w:rsidR="004A66E4"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284F17C4" w14:textId="77777777" w:rsidR="001D53AA" w:rsidRPr="00021DCB" w:rsidRDefault="001D53AA" w:rsidP="00021DCB">
      <w:pPr>
        <w:tabs>
          <w:tab w:val="left" w:pos="3600"/>
        </w:tabs>
        <w:ind w:left="576"/>
        <w:rPr>
          <w:rFonts w:ascii="Times New Roman" w:hAnsi="Times New Roman" w:cs="Times New Roman"/>
          <w:sz w:val="22"/>
          <w:szCs w:val="22"/>
        </w:rPr>
      </w:pPr>
    </w:p>
    <w:p w14:paraId="5D4CAA1F" w14:textId="21F20315"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Which of the following groups of accounts have a normal debit balance?</w:t>
      </w:r>
    </w:p>
    <w:p w14:paraId="61274944" w14:textId="5B6425A2"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revenues, liabilities, and stockholders' equity</w:t>
      </w:r>
    </w:p>
    <w:p w14:paraId="3B32A605" w14:textId="4B130E66"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stockholders' equity and assets</w:t>
      </w:r>
    </w:p>
    <w:p w14:paraId="2117F25F" w14:textId="14C591A1"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liabilities and stockholders' equity</w:t>
      </w:r>
    </w:p>
    <w:p w14:paraId="2EB9F736" w14:textId="48751C63"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assets and expenses</w:t>
      </w:r>
    </w:p>
    <w:p w14:paraId="2F4D9E25" w14:textId="77777777" w:rsidR="004A66E4" w:rsidRDefault="004A66E4" w:rsidP="00021DCB">
      <w:pPr>
        <w:tabs>
          <w:tab w:val="left" w:pos="3600"/>
        </w:tabs>
        <w:ind w:left="576"/>
        <w:rPr>
          <w:rFonts w:ascii="Times New Roman" w:hAnsi="Times New Roman" w:cs="Times New Roman"/>
          <w:sz w:val="22"/>
          <w:szCs w:val="22"/>
        </w:rPr>
      </w:pPr>
    </w:p>
    <w:p w14:paraId="555528DE" w14:textId="77777777" w:rsidR="009956F9" w:rsidRPr="00021DCB" w:rsidRDefault="009956F9" w:rsidP="00021DCB">
      <w:pPr>
        <w:tabs>
          <w:tab w:val="left" w:pos="3600"/>
        </w:tabs>
        <w:ind w:left="576"/>
        <w:rPr>
          <w:rFonts w:ascii="Times New Roman" w:hAnsi="Times New Roman" w:cs="Times New Roman"/>
          <w:vanish/>
          <w:sz w:val="22"/>
          <w:szCs w:val="22"/>
        </w:rPr>
      </w:pPr>
    </w:p>
    <w:p w14:paraId="4FB8CEE0" w14:textId="305192A4"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w:t>
      </w:r>
    </w:p>
    <w:p w14:paraId="451737C6" w14:textId="77777777" w:rsidR="004D6E3D"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Easy</w:t>
      </w:r>
    </w:p>
    <w:p w14:paraId="7FE5549E" w14:textId="35D96F9C" w:rsidR="004A66E4"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1BEC2B29" w14:textId="5C2FE164" w:rsidR="004A66E4" w:rsidRPr="00021DCB" w:rsidRDefault="004A66E4"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758E2368" w14:textId="7BF53E5B" w:rsidR="004D6E3D"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ACCT.ACBSP.APC.02 – GAAP</w:t>
      </w:r>
    </w:p>
    <w:p w14:paraId="3BF24710"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6A6729AC" w14:textId="74E6C32B"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4E407DD0" w14:textId="53DA49CC" w:rsidR="004A66E4"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04251631" w14:textId="1DD10130" w:rsidR="001D53AA" w:rsidRPr="00021DCB" w:rsidRDefault="009956F9" w:rsidP="00AB37F9">
      <w:pPr>
        <w:tabs>
          <w:tab w:val="left" w:pos="3600"/>
        </w:tabs>
        <w:rPr>
          <w:rFonts w:ascii="Times New Roman" w:hAnsi="Times New Roman" w:cs="Times New Roman"/>
          <w:sz w:val="22"/>
          <w:szCs w:val="22"/>
        </w:rPr>
      </w:pPr>
      <w:r>
        <w:rPr>
          <w:rFonts w:ascii="Times New Roman" w:hAnsi="Times New Roman" w:cs="Times New Roman"/>
          <w:sz w:val="22"/>
          <w:szCs w:val="22"/>
        </w:rPr>
        <w:br w:type="page"/>
      </w:r>
    </w:p>
    <w:p w14:paraId="3158FEA3" w14:textId="18BDD01F"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 xml:space="preserve">Which one of the statements below is </w:t>
      </w:r>
      <w:r w:rsidRPr="00021DCB">
        <w:rPr>
          <w:rFonts w:ascii="Times New Roman" w:eastAsia="Times New Roman" w:hAnsi="Times New Roman" w:cs="Times New Roman"/>
          <w:b/>
          <w:bCs/>
          <w:color w:val="000000"/>
          <w:sz w:val="22"/>
          <w:szCs w:val="22"/>
          <w:u w:val="single"/>
        </w:rPr>
        <w:t>not</w:t>
      </w:r>
      <w:r w:rsidRPr="00021DCB">
        <w:rPr>
          <w:rFonts w:ascii="Times New Roman" w:eastAsia="Times New Roman" w:hAnsi="Times New Roman" w:cs="Times New Roman"/>
          <w:color w:val="000000"/>
          <w:sz w:val="22"/>
          <w:szCs w:val="22"/>
        </w:rPr>
        <w:t xml:space="preserve"> a purpose for the journal?</w:t>
      </w:r>
    </w:p>
    <w:p w14:paraId="3E2D8D6E" w14:textId="6F88A0B9"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to show increases and decreases in accounts</w:t>
      </w:r>
    </w:p>
    <w:p w14:paraId="7497831C" w14:textId="522880E5"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to show a chronological order by date</w:t>
      </w:r>
    </w:p>
    <w:p w14:paraId="738DB451" w14:textId="64663D7F"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to show a complete transaction in one place</w:t>
      </w:r>
    </w:p>
    <w:p w14:paraId="1E4B7E0A" w14:textId="08E56C29"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to help locate errors</w:t>
      </w:r>
    </w:p>
    <w:p w14:paraId="512F0DCA" w14:textId="77777777" w:rsidR="004A66E4" w:rsidRDefault="004A66E4" w:rsidP="00021DCB">
      <w:pPr>
        <w:tabs>
          <w:tab w:val="left" w:pos="3600"/>
        </w:tabs>
        <w:ind w:left="576"/>
        <w:rPr>
          <w:rFonts w:ascii="Times New Roman" w:hAnsi="Times New Roman" w:cs="Times New Roman"/>
          <w:sz w:val="22"/>
          <w:szCs w:val="22"/>
        </w:rPr>
      </w:pPr>
    </w:p>
    <w:p w14:paraId="7627486E" w14:textId="77777777" w:rsidR="009956F9" w:rsidRPr="00021DCB" w:rsidRDefault="009956F9" w:rsidP="00021DCB">
      <w:pPr>
        <w:tabs>
          <w:tab w:val="left" w:pos="3600"/>
        </w:tabs>
        <w:ind w:left="576"/>
        <w:rPr>
          <w:rFonts w:ascii="Times New Roman" w:hAnsi="Times New Roman" w:cs="Times New Roman"/>
          <w:vanish/>
          <w:sz w:val="22"/>
          <w:szCs w:val="22"/>
        </w:rPr>
      </w:pPr>
    </w:p>
    <w:p w14:paraId="1530D527" w14:textId="4BA3F639"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w:t>
      </w:r>
    </w:p>
    <w:p w14:paraId="63B68E34" w14:textId="77777777" w:rsidR="004D6E3D"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Moderate</w:t>
      </w:r>
    </w:p>
    <w:p w14:paraId="0D6DF9AF" w14:textId="06C9D6FD" w:rsidR="004A66E4"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4F10711C" w14:textId="69389EE5" w:rsidR="004A66E4" w:rsidRPr="00021DCB" w:rsidRDefault="004A66E4"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7E865630" w14:textId="7C92595B" w:rsidR="004D6E3D" w:rsidRDefault="004A66E4" w:rsidP="00AB37F9">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ACCT.ACBSP.APC.01 – Purpose</w:t>
      </w:r>
    </w:p>
    <w:p w14:paraId="71CEFBD5" w14:textId="77777777" w:rsidR="004D6E3D" w:rsidRDefault="004D6E3D" w:rsidP="00AB37F9">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3920F52B" w14:textId="3E63450F" w:rsidR="004D6E3D" w:rsidRDefault="004D6E3D" w:rsidP="00AB37F9">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0011461C" w14:textId="015D1803" w:rsidR="004A66E4" w:rsidRPr="00021DCB" w:rsidRDefault="004D6E3D" w:rsidP="00AB37F9">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1B770953" w14:textId="77777777" w:rsidR="001D53AA" w:rsidRPr="00021DCB" w:rsidRDefault="001D53AA" w:rsidP="00021DCB">
      <w:pPr>
        <w:tabs>
          <w:tab w:val="left" w:pos="3600"/>
        </w:tabs>
        <w:ind w:left="576"/>
        <w:rPr>
          <w:rFonts w:ascii="Times New Roman" w:hAnsi="Times New Roman" w:cs="Times New Roman"/>
          <w:sz w:val="22"/>
          <w:szCs w:val="22"/>
        </w:rPr>
      </w:pPr>
    </w:p>
    <w:p w14:paraId="2178655D" w14:textId="12E86861"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 credit may signify a</w:t>
      </w:r>
    </w:p>
    <w:p w14:paraId="22D56100" w14:textId="56D5AF5A"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decrease in assets</w:t>
      </w:r>
    </w:p>
    <w:p w14:paraId="6EF70A06" w14:textId="6191CED9"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decrease in liabilities</w:t>
      </w:r>
    </w:p>
    <w:p w14:paraId="16487DE5" w14:textId="2BC71DE5"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decrease in common stock</w:t>
      </w:r>
    </w:p>
    <w:p w14:paraId="76127B73" w14:textId="7D76F267"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decrease in revenue</w:t>
      </w:r>
    </w:p>
    <w:p w14:paraId="3E16F2FF" w14:textId="77777777" w:rsidR="004A66E4" w:rsidRDefault="004A66E4" w:rsidP="00021DCB">
      <w:pPr>
        <w:tabs>
          <w:tab w:val="left" w:pos="3600"/>
        </w:tabs>
        <w:ind w:left="576"/>
        <w:rPr>
          <w:rFonts w:ascii="Times New Roman" w:hAnsi="Times New Roman" w:cs="Times New Roman"/>
          <w:sz w:val="22"/>
          <w:szCs w:val="22"/>
        </w:rPr>
      </w:pPr>
    </w:p>
    <w:p w14:paraId="5C12946D" w14:textId="77777777" w:rsidR="009956F9" w:rsidRPr="00021DCB" w:rsidRDefault="009956F9" w:rsidP="00021DCB">
      <w:pPr>
        <w:tabs>
          <w:tab w:val="left" w:pos="3600"/>
        </w:tabs>
        <w:ind w:left="576"/>
        <w:rPr>
          <w:rFonts w:ascii="Times New Roman" w:hAnsi="Times New Roman" w:cs="Times New Roman"/>
          <w:vanish/>
          <w:sz w:val="22"/>
          <w:szCs w:val="22"/>
        </w:rPr>
      </w:pPr>
    </w:p>
    <w:p w14:paraId="1175032C" w14:textId="43D1E442"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w:t>
      </w:r>
    </w:p>
    <w:p w14:paraId="144C75A8" w14:textId="77777777" w:rsidR="004D6E3D"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Moderate</w:t>
      </w:r>
    </w:p>
    <w:p w14:paraId="51075CFD" w14:textId="4817E108" w:rsidR="004A66E4"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228743FB" w14:textId="488F1D88" w:rsidR="004A66E4" w:rsidRPr="00021DCB" w:rsidRDefault="004A66E4"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2027B337" w14:textId="04775EC1" w:rsidR="004D6E3D" w:rsidRDefault="004A66E4" w:rsidP="00AB37F9">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ACCT.ACBSP.APC.02 – GAAP</w:t>
      </w:r>
    </w:p>
    <w:p w14:paraId="07BB8776" w14:textId="77777777" w:rsidR="004D6E3D" w:rsidRDefault="004D6E3D" w:rsidP="00AB37F9">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5C0E8D4E" w14:textId="4153DEF5" w:rsidR="004D6E3D" w:rsidRDefault="004D6E3D" w:rsidP="00AB37F9">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6EBD791A" w14:textId="499D3D36" w:rsidR="004A66E4" w:rsidRPr="00021DCB" w:rsidRDefault="004D6E3D" w:rsidP="00AB37F9">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06EA830F" w14:textId="77777777" w:rsidR="001D53AA" w:rsidRPr="00021DCB" w:rsidRDefault="001D53AA" w:rsidP="00021DCB">
      <w:pPr>
        <w:tabs>
          <w:tab w:val="left" w:pos="3600"/>
        </w:tabs>
        <w:ind w:left="576"/>
        <w:rPr>
          <w:rFonts w:ascii="Times New Roman" w:hAnsi="Times New Roman" w:cs="Times New Roman"/>
          <w:sz w:val="22"/>
          <w:szCs w:val="22"/>
        </w:rPr>
      </w:pPr>
    </w:p>
    <w:p w14:paraId="232D1B54" w14:textId="622EF538"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 debit signifies a decrease in</w:t>
      </w:r>
    </w:p>
    <w:p w14:paraId="147E29C7" w14:textId="4AC3CB26"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assets</w:t>
      </w:r>
    </w:p>
    <w:p w14:paraId="47157CFA" w14:textId="66CFD11A"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expenses</w:t>
      </w:r>
    </w:p>
    <w:p w14:paraId="1E6859D0" w14:textId="071B235A"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dividends</w:t>
      </w:r>
    </w:p>
    <w:p w14:paraId="244A55FC" w14:textId="11802D4A"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revenues</w:t>
      </w:r>
    </w:p>
    <w:p w14:paraId="52D15AB8" w14:textId="77777777" w:rsidR="004A66E4" w:rsidRDefault="004A66E4" w:rsidP="00021DCB">
      <w:pPr>
        <w:tabs>
          <w:tab w:val="left" w:pos="3600"/>
        </w:tabs>
        <w:ind w:left="576"/>
        <w:rPr>
          <w:rFonts w:ascii="Times New Roman" w:hAnsi="Times New Roman" w:cs="Times New Roman"/>
          <w:sz w:val="22"/>
          <w:szCs w:val="22"/>
        </w:rPr>
      </w:pPr>
    </w:p>
    <w:p w14:paraId="4FD50C2A" w14:textId="77777777" w:rsidR="009956F9" w:rsidRPr="00021DCB" w:rsidRDefault="009956F9" w:rsidP="00021DCB">
      <w:pPr>
        <w:tabs>
          <w:tab w:val="left" w:pos="3600"/>
        </w:tabs>
        <w:ind w:left="576"/>
        <w:rPr>
          <w:rFonts w:ascii="Times New Roman" w:hAnsi="Times New Roman" w:cs="Times New Roman"/>
          <w:vanish/>
          <w:sz w:val="22"/>
          <w:szCs w:val="22"/>
        </w:rPr>
      </w:pPr>
    </w:p>
    <w:p w14:paraId="44922B32" w14:textId="7C2D1017"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w:t>
      </w:r>
    </w:p>
    <w:p w14:paraId="744B3D2C" w14:textId="77777777" w:rsidR="004D6E3D"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Moderate</w:t>
      </w:r>
    </w:p>
    <w:p w14:paraId="368FFBA6" w14:textId="35267F7B" w:rsidR="004A66E4"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4CB5EB04" w14:textId="2BB9B8D9" w:rsidR="004A66E4" w:rsidRPr="00021DCB" w:rsidRDefault="004A66E4"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031F1A5D" w14:textId="3E1B9A77" w:rsidR="004D6E3D"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ACCT.ACBSP.APC.02 – GAAP</w:t>
      </w:r>
    </w:p>
    <w:p w14:paraId="63F8F21C" w14:textId="77777777"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ACCT.ACBSP.APC.06 - Recording</w:t>
      </w:r>
      <w:r>
        <w:rPr>
          <w:rFonts w:ascii="Times New Roman" w:eastAsia="Times New Roman" w:hAnsi="Times New Roman" w:cs="Times New Roman"/>
          <w:color w:val="000000"/>
          <w:sz w:val="22"/>
          <w:szCs w:val="22"/>
        </w:rPr>
        <w:t xml:space="preserve"> Transactions</w:t>
      </w:r>
    </w:p>
    <w:p w14:paraId="23BF8F15" w14:textId="0410A124" w:rsidR="004D6E3D" w:rsidRDefault="004D6E3D"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7A05DEE0" w14:textId="0D029781" w:rsidR="004A66E4"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6934DFB3" w14:textId="2C76BCE8" w:rsidR="001D53AA" w:rsidRPr="00021DCB" w:rsidRDefault="009956F9" w:rsidP="009956F9">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2A31D66E" w14:textId="79F255E4"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Which of the following applications of the rules of debit and credit is true?</w:t>
      </w:r>
    </w:p>
    <w:p w14:paraId="54FBF827" w14:textId="25C10E5B"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decrease Prepaid Insurance with a credit and the normal balance is a credit</w:t>
      </w:r>
    </w:p>
    <w:p w14:paraId="616BC0DD" w14:textId="7A9CF2B9"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increase Accounts Payable with a credit and the normal balance is a debit</w:t>
      </w:r>
    </w:p>
    <w:p w14:paraId="7DD2D02C" w14:textId="34BAD67B"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increase Equipment with a debit and the normal balance is a debit</w:t>
      </w:r>
    </w:p>
    <w:p w14:paraId="1B892BC9" w14:textId="199C22D7"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decrease Cash with a debit and the normal balance is a credit</w:t>
      </w:r>
    </w:p>
    <w:p w14:paraId="786184F9" w14:textId="77777777" w:rsidR="004A66E4" w:rsidRDefault="004A66E4" w:rsidP="00021DCB">
      <w:pPr>
        <w:tabs>
          <w:tab w:val="left" w:pos="3600"/>
        </w:tabs>
        <w:ind w:left="576"/>
        <w:rPr>
          <w:rFonts w:ascii="Times New Roman" w:hAnsi="Times New Roman" w:cs="Times New Roman"/>
          <w:sz w:val="22"/>
          <w:szCs w:val="22"/>
        </w:rPr>
      </w:pPr>
    </w:p>
    <w:p w14:paraId="07BC9E39" w14:textId="77777777" w:rsidR="00395F58" w:rsidRPr="00021DCB" w:rsidRDefault="00395F58" w:rsidP="00021DCB">
      <w:pPr>
        <w:tabs>
          <w:tab w:val="left" w:pos="3600"/>
        </w:tabs>
        <w:ind w:left="576"/>
        <w:rPr>
          <w:rFonts w:ascii="Times New Roman" w:hAnsi="Times New Roman" w:cs="Times New Roman"/>
          <w:vanish/>
          <w:sz w:val="22"/>
          <w:szCs w:val="22"/>
        </w:rPr>
      </w:pPr>
    </w:p>
    <w:p w14:paraId="5037452F" w14:textId="45CB6CE7"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w:t>
      </w:r>
    </w:p>
    <w:p w14:paraId="035E9087" w14:textId="77777777" w:rsidR="004D6E3D"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Challenging</w:t>
      </w:r>
    </w:p>
    <w:p w14:paraId="7365F84F" w14:textId="3EB26939" w:rsidR="004A66E4" w:rsidRPr="00021DCB" w:rsidRDefault="004D6E3D"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29F3DF8B" w14:textId="2469A6BE" w:rsidR="004A66E4" w:rsidRPr="00021DCB" w:rsidRDefault="004A66E4"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65788720" w14:textId="6B1A6F5F" w:rsidR="004D6E3D" w:rsidRDefault="004A66E4" w:rsidP="00395F58">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D6E3D">
        <w:rPr>
          <w:rFonts w:ascii="Times New Roman" w:eastAsia="Times New Roman" w:hAnsi="Times New Roman" w:cs="Times New Roman"/>
          <w:color w:val="000000"/>
          <w:sz w:val="22"/>
          <w:szCs w:val="22"/>
        </w:rPr>
        <w:t>ACCT.ACBSP.APC.02 – GAAP</w:t>
      </w:r>
    </w:p>
    <w:p w14:paraId="5F4DBBAD" w14:textId="77777777" w:rsidR="004D6E3D" w:rsidRDefault="004D6E3D" w:rsidP="00395F58">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1AC7A6E1" w14:textId="2B4A2A30" w:rsidR="004D6E3D" w:rsidRDefault="004D6E3D" w:rsidP="00395F58">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50B79F66" w14:textId="57414DF3" w:rsidR="004A66E4" w:rsidRPr="00021DCB" w:rsidRDefault="004D6E3D" w:rsidP="00395F58">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04CFB20A" w14:textId="77777777" w:rsidR="001D53AA" w:rsidRPr="00021DCB" w:rsidRDefault="001D53AA" w:rsidP="00021DCB">
      <w:pPr>
        <w:tabs>
          <w:tab w:val="left" w:pos="3600"/>
        </w:tabs>
        <w:ind w:left="576"/>
        <w:rPr>
          <w:rFonts w:ascii="Times New Roman" w:hAnsi="Times New Roman" w:cs="Times New Roman"/>
          <w:sz w:val="22"/>
          <w:szCs w:val="22"/>
        </w:rPr>
      </w:pPr>
    </w:p>
    <w:p w14:paraId="4D61DD86" w14:textId="61287C87"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Which of the following describes the classification and normal balance of the fees earned account?</w:t>
      </w:r>
    </w:p>
    <w:p w14:paraId="3E7C29CF" w14:textId="3FA2C1F2"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asset, credit</w:t>
      </w:r>
    </w:p>
    <w:p w14:paraId="3C5CB2A8" w14:textId="61E3EED2"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liability, credit</w:t>
      </w:r>
    </w:p>
    <w:p w14:paraId="4B3EA34F" w14:textId="476FF8B5"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stockholders' equity, debit</w:t>
      </w:r>
    </w:p>
    <w:p w14:paraId="3D0BE418" w14:textId="2EB26A86"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revenue, credit</w:t>
      </w:r>
    </w:p>
    <w:p w14:paraId="0C3A30C2" w14:textId="77777777" w:rsidR="004A66E4" w:rsidRDefault="004A66E4" w:rsidP="00021DCB">
      <w:pPr>
        <w:tabs>
          <w:tab w:val="left" w:pos="3600"/>
        </w:tabs>
        <w:ind w:left="576"/>
        <w:rPr>
          <w:rFonts w:ascii="Times New Roman" w:hAnsi="Times New Roman" w:cs="Times New Roman"/>
          <w:sz w:val="22"/>
          <w:szCs w:val="22"/>
        </w:rPr>
      </w:pPr>
    </w:p>
    <w:p w14:paraId="4CC94740" w14:textId="77777777" w:rsidR="00395F58" w:rsidRPr="00021DCB" w:rsidRDefault="00395F58" w:rsidP="00021DCB">
      <w:pPr>
        <w:tabs>
          <w:tab w:val="left" w:pos="3600"/>
        </w:tabs>
        <w:ind w:left="576"/>
        <w:rPr>
          <w:rFonts w:ascii="Times New Roman" w:hAnsi="Times New Roman" w:cs="Times New Roman"/>
          <w:vanish/>
          <w:sz w:val="22"/>
          <w:szCs w:val="22"/>
        </w:rPr>
      </w:pPr>
    </w:p>
    <w:p w14:paraId="2F6D3342" w14:textId="1B083605"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w:t>
      </w:r>
    </w:p>
    <w:p w14:paraId="52C948CD" w14:textId="77777777" w:rsidR="00577999"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577999">
        <w:rPr>
          <w:rFonts w:ascii="Times New Roman" w:eastAsia="Times New Roman" w:hAnsi="Times New Roman" w:cs="Times New Roman"/>
          <w:color w:val="000000"/>
          <w:sz w:val="22"/>
          <w:szCs w:val="22"/>
        </w:rPr>
        <w:t>Easy</w:t>
      </w:r>
    </w:p>
    <w:p w14:paraId="0B5427F9" w14:textId="427A0FDE" w:rsidR="004A66E4" w:rsidRPr="00021DCB" w:rsidRDefault="00577999"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368E2964" w14:textId="1E010A87" w:rsidR="004A66E4" w:rsidRPr="00021DCB" w:rsidRDefault="004A66E4"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50B0B770" w14:textId="24C467FD" w:rsidR="00577999"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577999">
        <w:rPr>
          <w:rFonts w:ascii="Times New Roman" w:eastAsia="Times New Roman" w:hAnsi="Times New Roman" w:cs="Times New Roman"/>
          <w:color w:val="000000"/>
          <w:sz w:val="22"/>
          <w:szCs w:val="22"/>
        </w:rPr>
        <w:t>ACCT.ACBSP.APC.02 – GAAP</w:t>
      </w:r>
    </w:p>
    <w:p w14:paraId="07265A1E" w14:textId="77777777" w:rsidR="00577999" w:rsidRDefault="00577999"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33517666" w14:textId="4BA8A7D3" w:rsidR="00577999" w:rsidRDefault="00577999"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ACCT.AICPA.FN.03</w:t>
      </w:r>
      <w:r>
        <w:rPr>
          <w:rFonts w:ascii="Times New Roman" w:eastAsia="Times New Roman" w:hAnsi="Times New Roman" w:cs="Times New Roman"/>
          <w:color w:val="000000"/>
          <w:sz w:val="22"/>
          <w:szCs w:val="22"/>
        </w:rPr>
        <w:t xml:space="preserve"> – Measurement</w:t>
      </w:r>
    </w:p>
    <w:p w14:paraId="06D6A212" w14:textId="203B266A" w:rsidR="004A66E4" w:rsidRPr="00021DCB" w:rsidRDefault="00577999"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0412AC94" w14:textId="77777777" w:rsidR="001D53AA" w:rsidRPr="00021DCB" w:rsidRDefault="001D53AA" w:rsidP="00021DCB">
      <w:pPr>
        <w:tabs>
          <w:tab w:val="left" w:pos="3600"/>
        </w:tabs>
        <w:ind w:left="576"/>
        <w:rPr>
          <w:rFonts w:ascii="Times New Roman" w:hAnsi="Times New Roman" w:cs="Times New Roman"/>
          <w:sz w:val="22"/>
          <w:szCs w:val="22"/>
        </w:rPr>
      </w:pPr>
    </w:p>
    <w:p w14:paraId="584C7BA7" w14:textId="16C4E6CD"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classification and normal balance of the accounts payable account is</w:t>
      </w:r>
    </w:p>
    <w:p w14:paraId="0930AD55" w14:textId="395571AA"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an asset with a credit balance</w:t>
      </w:r>
    </w:p>
    <w:p w14:paraId="2B764C6E" w14:textId="0DF075C3"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 liability with a credit balance</w:t>
      </w:r>
    </w:p>
    <w:p w14:paraId="745ED46D" w14:textId="73B1234E"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stockholders' equity with a credit balance</w:t>
      </w:r>
    </w:p>
    <w:p w14:paraId="750849D6" w14:textId="54E04501"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revenue with a credit balance</w:t>
      </w:r>
    </w:p>
    <w:p w14:paraId="5A059AD7" w14:textId="77777777" w:rsidR="004A66E4" w:rsidRDefault="004A66E4" w:rsidP="00021DCB">
      <w:pPr>
        <w:tabs>
          <w:tab w:val="left" w:pos="3600"/>
        </w:tabs>
        <w:ind w:left="576"/>
        <w:rPr>
          <w:rFonts w:ascii="Times New Roman" w:hAnsi="Times New Roman" w:cs="Times New Roman"/>
          <w:sz w:val="22"/>
          <w:szCs w:val="22"/>
        </w:rPr>
      </w:pPr>
    </w:p>
    <w:p w14:paraId="60BF2FCD" w14:textId="77777777" w:rsidR="00395F58" w:rsidRPr="00021DCB" w:rsidRDefault="00395F58" w:rsidP="00021DCB">
      <w:pPr>
        <w:tabs>
          <w:tab w:val="left" w:pos="3600"/>
        </w:tabs>
        <w:ind w:left="576"/>
        <w:rPr>
          <w:rFonts w:ascii="Times New Roman" w:hAnsi="Times New Roman" w:cs="Times New Roman"/>
          <w:vanish/>
          <w:sz w:val="22"/>
          <w:szCs w:val="22"/>
        </w:rPr>
      </w:pPr>
    </w:p>
    <w:p w14:paraId="24120CF0" w14:textId="287B2E2E"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b</w:t>
      </w:r>
    </w:p>
    <w:p w14:paraId="0B33928B" w14:textId="77777777" w:rsidR="00577999"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577999">
        <w:rPr>
          <w:rFonts w:ascii="Times New Roman" w:eastAsia="Times New Roman" w:hAnsi="Times New Roman" w:cs="Times New Roman"/>
          <w:color w:val="000000"/>
          <w:sz w:val="22"/>
          <w:szCs w:val="22"/>
        </w:rPr>
        <w:t>Easy</w:t>
      </w:r>
    </w:p>
    <w:p w14:paraId="63871D11" w14:textId="3D24C9F5" w:rsidR="004A66E4" w:rsidRPr="00021DCB" w:rsidRDefault="00577999"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5172F2C3" w14:textId="1C92DF05" w:rsidR="004A66E4" w:rsidRPr="00021DCB" w:rsidRDefault="004A66E4"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770F2592" w14:textId="317A7F9D" w:rsidR="00577999"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577999">
        <w:rPr>
          <w:rFonts w:ascii="Times New Roman" w:eastAsia="Times New Roman" w:hAnsi="Times New Roman" w:cs="Times New Roman"/>
          <w:color w:val="000000"/>
          <w:sz w:val="22"/>
          <w:szCs w:val="22"/>
        </w:rPr>
        <w:t>ACCT.ACBSP.APC.02 – GAAP</w:t>
      </w:r>
    </w:p>
    <w:p w14:paraId="76623DA4" w14:textId="77777777" w:rsidR="00577999" w:rsidRDefault="00577999"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63200D05" w14:textId="5874A37C" w:rsidR="00577999" w:rsidRDefault="00577999"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41D7F7A9" w14:textId="0DB0BA1F" w:rsidR="004A66E4" w:rsidRPr="00021DCB" w:rsidRDefault="00577999"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1EECFECC" w14:textId="04F7A5F7" w:rsidR="001D53AA" w:rsidRPr="00021DCB" w:rsidRDefault="00395F58" w:rsidP="00395F58">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1D53E145" w14:textId="037CEEF9"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The classification and normal balance of the dividends account is</w:t>
      </w:r>
    </w:p>
    <w:p w14:paraId="35F5D268" w14:textId="6DA1843B"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an expense with a credit balance</w:t>
      </w:r>
    </w:p>
    <w:p w14:paraId="3295BE6B" w14:textId="7C7CD264"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an expense with a debit balance</w:t>
      </w:r>
    </w:p>
    <w:p w14:paraId="35B6D228" w14:textId="2F9077A3"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 liability with a credit balance</w:t>
      </w:r>
    </w:p>
    <w:p w14:paraId="41A926B7" w14:textId="4A43BB0F"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stockholders' equity with a debit balance</w:t>
      </w:r>
    </w:p>
    <w:p w14:paraId="113F20B0" w14:textId="77777777" w:rsidR="004A66E4" w:rsidRDefault="004A66E4" w:rsidP="00021DCB">
      <w:pPr>
        <w:tabs>
          <w:tab w:val="left" w:pos="3600"/>
        </w:tabs>
        <w:ind w:left="576"/>
        <w:rPr>
          <w:rFonts w:ascii="Times New Roman" w:hAnsi="Times New Roman" w:cs="Times New Roman"/>
          <w:sz w:val="22"/>
          <w:szCs w:val="22"/>
        </w:rPr>
      </w:pPr>
    </w:p>
    <w:p w14:paraId="2BA69DA5" w14:textId="77777777" w:rsidR="00395F58" w:rsidRPr="00021DCB" w:rsidRDefault="00395F58" w:rsidP="00021DCB">
      <w:pPr>
        <w:tabs>
          <w:tab w:val="left" w:pos="3600"/>
        </w:tabs>
        <w:ind w:left="576"/>
        <w:rPr>
          <w:rFonts w:ascii="Times New Roman" w:hAnsi="Times New Roman" w:cs="Times New Roman"/>
          <w:vanish/>
          <w:sz w:val="22"/>
          <w:szCs w:val="22"/>
        </w:rPr>
      </w:pPr>
    </w:p>
    <w:p w14:paraId="3DD5AA1F" w14:textId="29D91968"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w:t>
      </w:r>
    </w:p>
    <w:p w14:paraId="01A01196" w14:textId="77777777" w:rsidR="00577999"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577999">
        <w:rPr>
          <w:rFonts w:ascii="Times New Roman" w:eastAsia="Times New Roman" w:hAnsi="Times New Roman" w:cs="Times New Roman"/>
          <w:color w:val="000000"/>
          <w:sz w:val="22"/>
          <w:szCs w:val="22"/>
        </w:rPr>
        <w:t>Easy</w:t>
      </w:r>
    </w:p>
    <w:p w14:paraId="48EC4B37" w14:textId="53CD37A7" w:rsidR="004A66E4" w:rsidRPr="00021DCB" w:rsidRDefault="00577999"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2C0E62A9" w14:textId="610E0E06" w:rsidR="004A66E4" w:rsidRPr="00021DCB" w:rsidRDefault="004A66E4"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6D6AE112" w14:textId="2E85A35F" w:rsidR="00577999"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577999">
        <w:rPr>
          <w:rFonts w:ascii="Times New Roman" w:eastAsia="Times New Roman" w:hAnsi="Times New Roman" w:cs="Times New Roman"/>
          <w:color w:val="000000"/>
          <w:sz w:val="22"/>
          <w:szCs w:val="22"/>
        </w:rPr>
        <w:t>ACCT.ACBSP.APC.02 – GAAP</w:t>
      </w:r>
    </w:p>
    <w:p w14:paraId="65C76235" w14:textId="77777777" w:rsidR="00577999" w:rsidRDefault="00577999"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174F72B2" w14:textId="672C4A57" w:rsidR="00577999" w:rsidRDefault="00577999"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3EEBB387" w14:textId="292CDC13" w:rsidR="004A66E4" w:rsidRPr="00021DCB" w:rsidRDefault="00577999"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04AA9D74" w14:textId="77777777" w:rsidR="001D53AA" w:rsidRPr="00021DCB" w:rsidRDefault="001D53AA" w:rsidP="00021DCB">
      <w:pPr>
        <w:tabs>
          <w:tab w:val="left" w:pos="3600"/>
        </w:tabs>
        <w:ind w:left="576"/>
        <w:rPr>
          <w:rFonts w:ascii="Times New Roman" w:hAnsi="Times New Roman" w:cs="Times New Roman"/>
          <w:sz w:val="22"/>
          <w:szCs w:val="22"/>
        </w:rPr>
      </w:pPr>
    </w:p>
    <w:p w14:paraId="06C2A6CC" w14:textId="08688020"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Which of the following accounts are debited to record increases?</w:t>
      </w:r>
    </w:p>
    <w:p w14:paraId="7485A005" w14:textId="47523DF3"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assets and liabilities</w:t>
      </w:r>
    </w:p>
    <w:p w14:paraId="4558DDB2" w14:textId="08394C16"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dividends and liabilities</w:t>
      </w:r>
    </w:p>
    <w:p w14:paraId="7D3DD57E" w14:textId="48BB3B6B"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expenses and liabilities</w:t>
      </w:r>
    </w:p>
    <w:p w14:paraId="48344F30" w14:textId="170D9873"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assets and expenses</w:t>
      </w:r>
    </w:p>
    <w:p w14:paraId="19CECD91" w14:textId="77777777" w:rsidR="004A66E4" w:rsidRDefault="004A66E4" w:rsidP="00021DCB">
      <w:pPr>
        <w:tabs>
          <w:tab w:val="left" w:pos="3600"/>
        </w:tabs>
        <w:ind w:left="576"/>
        <w:rPr>
          <w:rFonts w:ascii="Times New Roman" w:hAnsi="Times New Roman" w:cs="Times New Roman"/>
          <w:sz w:val="22"/>
          <w:szCs w:val="22"/>
        </w:rPr>
      </w:pPr>
    </w:p>
    <w:p w14:paraId="31FA7D29" w14:textId="77777777" w:rsidR="00395F58" w:rsidRPr="00021DCB" w:rsidRDefault="00395F58" w:rsidP="00021DCB">
      <w:pPr>
        <w:tabs>
          <w:tab w:val="left" w:pos="3600"/>
        </w:tabs>
        <w:ind w:left="576"/>
        <w:rPr>
          <w:rFonts w:ascii="Times New Roman" w:hAnsi="Times New Roman" w:cs="Times New Roman"/>
          <w:vanish/>
          <w:sz w:val="22"/>
          <w:szCs w:val="22"/>
        </w:rPr>
      </w:pPr>
    </w:p>
    <w:p w14:paraId="2DB0E115" w14:textId="0AC015CC"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w:t>
      </w:r>
    </w:p>
    <w:p w14:paraId="58DFA85C" w14:textId="77777777" w:rsidR="00577999"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577999">
        <w:rPr>
          <w:rFonts w:ascii="Times New Roman" w:eastAsia="Times New Roman" w:hAnsi="Times New Roman" w:cs="Times New Roman"/>
          <w:color w:val="000000"/>
          <w:sz w:val="22"/>
          <w:szCs w:val="22"/>
        </w:rPr>
        <w:t>Easy</w:t>
      </w:r>
    </w:p>
    <w:p w14:paraId="75B7BF50" w14:textId="2A507035" w:rsidR="004A66E4" w:rsidRPr="00021DCB" w:rsidRDefault="00577999"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2533545A" w14:textId="08E3B162" w:rsidR="004A66E4" w:rsidRPr="00021DCB" w:rsidRDefault="004A66E4"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30539F07" w14:textId="0D2E0ECF" w:rsidR="00577999"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577999">
        <w:rPr>
          <w:rFonts w:ascii="Times New Roman" w:eastAsia="Times New Roman" w:hAnsi="Times New Roman" w:cs="Times New Roman"/>
          <w:color w:val="000000"/>
          <w:sz w:val="22"/>
          <w:szCs w:val="22"/>
        </w:rPr>
        <w:t>ACCT.ACBSP.APC.02 – GAAP</w:t>
      </w:r>
    </w:p>
    <w:p w14:paraId="41FC60A8" w14:textId="77777777" w:rsidR="00577999" w:rsidRDefault="00577999"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 xml:space="preserve">ACCT.ACBSP.APC.06 - </w:t>
      </w:r>
      <w:r>
        <w:rPr>
          <w:rFonts w:ascii="Times New Roman" w:eastAsia="Times New Roman" w:hAnsi="Times New Roman" w:cs="Times New Roman"/>
          <w:color w:val="000000"/>
          <w:sz w:val="22"/>
          <w:szCs w:val="22"/>
        </w:rPr>
        <w:t>Recording Transactions</w:t>
      </w:r>
    </w:p>
    <w:p w14:paraId="76EE82F7" w14:textId="61DC19F6" w:rsidR="00577999" w:rsidRDefault="00577999"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3D37D6F0" w14:textId="53DCEDEC" w:rsidR="004A66E4" w:rsidRPr="00021DCB" w:rsidRDefault="00577999"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4B1B1348" w14:textId="77777777" w:rsidR="001D53AA" w:rsidRPr="00021DCB" w:rsidRDefault="001D53AA" w:rsidP="00021DCB">
      <w:pPr>
        <w:tabs>
          <w:tab w:val="left" w:pos="3600"/>
        </w:tabs>
        <w:ind w:left="576"/>
        <w:rPr>
          <w:rFonts w:ascii="Times New Roman" w:hAnsi="Times New Roman" w:cs="Times New Roman"/>
          <w:sz w:val="22"/>
          <w:szCs w:val="22"/>
        </w:rPr>
      </w:pPr>
    </w:p>
    <w:p w14:paraId="1ABCAF1D" w14:textId="3F8A87F9"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In which of the following types of accounts are increases recorded by credits?</w:t>
      </w:r>
    </w:p>
    <w:p w14:paraId="5396A71A" w14:textId="5FCC88CB"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revenues and liabilities</w:t>
      </w:r>
    </w:p>
    <w:p w14:paraId="559579CB" w14:textId="15C4C8EB"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dividends and assets</w:t>
      </w:r>
    </w:p>
    <w:p w14:paraId="626E496B" w14:textId="3012B9A7"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liabilities and dividends</w:t>
      </w:r>
    </w:p>
    <w:p w14:paraId="3C03848F" w14:textId="2B5D3C96"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expenses and liabilities</w:t>
      </w:r>
    </w:p>
    <w:p w14:paraId="6E0130FF" w14:textId="77777777" w:rsidR="004A66E4" w:rsidRDefault="004A66E4" w:rsidP="00021DCB">
      <w:pPr>
        <w:tabs>
          <w:tab w:val="left" w:pos="3600"/>
        </w:tabs>
        <w:ind w:left="576"/>
        <w:rPr>
          <w:rFonts w:ascii="Times New Roman" w:hAnsi="Times New Roman" w:cs="Times New Roman"/>
          <w:sz w:val="22"/>
          <w:szCs w:val="22"/>
        </w:rPr>
      </w:pPr>
    </w:p>
    <w:p w14:paraId="71A06CE7" w14:textId="77777777" w:rsidR="00395F58" w:rsidRPr="00021DCB" w:rsidRDefault="00395F58" w:rsidP="00021DCB">
      <w:pPr>
        <w:tabs>
          <w:tab w:val="left" w:pos="3600"/>
        </w:tabs>
        <w:ind w:left="576"/>
        <w:rPr>
          <w:rFonts w:ascii="Times New Roman" w:hAnsi="Times New Roman" w:cs="Times New Roman"/>
          <w:vanish/>
          <w:sz w:val="22"/>
          <w:szCs w:val="22"/>
        </w:rPr>
      </w:pPr>
    </w:p>
    <w:p w14:paraId="3EC198AE" w14:textId="411D3AF1"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w:t>
      </w:r>
    </w:p>
    <w:p w14:paraId="6D452648" w14:textId="77777777" w:rsidR="00577999"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577999">
        <w:rPr>
          <w:rFonts w:ascii="Times New Roman" w:eastAsia="Times New Roman" w:hAnsi="Times New Roman" w:cs="Times New Roman"/>
          <w:color w:val="000000"/>
          <w:sz w:val="22"/>
          <w:szCs w:val="22"/>
        </w:rPr>
        <w:t>Easy</w:t>
      </w:r>
    </w:p>
    <w:p w14:paraId="240B105F" w14:textId="2D9AED2B" w:rsidR="004A66E4" w:rsidRPr="00021DCB" w:rsidRDefault="00577999"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577FD916" w14:textId="3751B095" w:rsidR="004A66E4" w:rsidRPr="00021DCB" w:rsidRDefault="004A66E4"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4CDDA2B5" w14:textId="0E5E7661" w:rsidR="00577999"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577999">
        <w:rPr>
          <w:rFonts w:ascii="Times New Roman" w:eastAsia="Times New Roman" w:hAnsi="Times New Roman" w:cs="Times New Roman"/>
          <w:color w:val="000000"/>
          <w:sz w:val="22"/>
          <w:szCs w:val="22"/>
        </w:rPr>
        <w:t>ACCT.ACBSP.APC.02 – GAAP</w:t>
      </w:r>
    </w:p>
    <w:p w14:paraId="49A5FFBD" w14:textId="77777777" w:rsidR="00577999" w:rsidRDefault="00577999"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0EA3CF74" w14:textId="556A9D4E" w:rsidR="00577999" w:rsidRDefault="00577999"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5EB81342" w14:textId="7621A887" w:rsidR="004A66E4" w:rsidRPr="00021DCB" w:rsidRDefault="00577999"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12E2A023" w14:textId="1B261989" w:rsidR="001D53AA" w:rsidRPr="00021DCB" w:rsidRDefault="00395F58" w:rsidP="00395F58">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7B19A5A4" w14:textId="4900A0F1"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In which of the following types of accounts are decreases recorded by debits?</w:t>
      </w:r>
    </w:p>
    <w:p w14:paraId="21F46E9B" w14:textId="5797FD21"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assets</w:t>
      </w:r>
    </w:p>
    <w:p w14:paraId="3943E4AF" w14:textId="571735D4"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liabilities</w:t>
      </w:r>
    </w:p>
    <w:p w14:paraId="7CA8E623" w14:textId="2A588D67"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expenses</w:t>
      </w:r>
    </w:p>
    <w:p w14:paraId="7691C160" w14:textId="7629D9CE"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dividends</w:t>
      </w:r>
    </w:p>
    <w:p w14:paraId="50B47909" w14:textId="77777777" w:rsidR="004A66E4" w:rsidRDefault="004A66E4" w:rsidP="00021DCB">
      <w:pPr>
        <w:tabs>
          <w:tab w:val="left" w:pos="3600"/>
        </w:tabs>
        <w:ind w:left="576"/>
        <w:rPr>
          <w:rFonts w:ascii="Times New Roman" w:hAnsi="Times New Roman" w:cs="Times New Roman"/>
          <w:sz w:val="22"/>
          <w:szCs w:val="22"/>
        </w:rPr>
      </w:pPr>
    </w:p>
    <w:p w14:paraId="1FAE66CD" w14:textId="77777777" w:rsidR="00395F58" w:rsidRPr="00021DCB" w:rsidRDefault="00395F58" w:rsidP="00021DCB">
      <w:pPr>
        <w:tabs>
          <w:tab w:val="left" w:pos="3600"/>
        </w:tabs>
        <w:ind w:left="576"/>
        <w:rPr>
          <w:rFonts w:ascii="Times New Roman" w:hAnsi="Times New Roman" w:cs="Times New Roman"/>
          <w:vanish/>
          <w:sz w:val="22"/>
          <w:szCs w:val="22"/>
        </w:rPr>
      </w:pPr>
    </w:p>
    <w:p w14:paraId="36941D2C" w14:textId="7BF0FB86"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b</w:t>
      </w:r>
    </w:p>
    <w:p w14:paraId="403DEB23" w14:textId="77777777" w:rsidR="0036410F"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36410F">
        <w:rPr>
          <w:rFonts w:ascii="Times New Roman" w:eastAsia="Times New Roman" w:hAnsi="Times New Roman" w:cs="Times New Roman"/>
          <w:color w:val="000000"/>
          <w:sz w:val="22"/>
          <w:szCs w:val="22"/>
        </w:rPr>
        <w:t>Easy</w:t>
      </w:r>
    </w:p>
    <w:p w14:paraId="6B2FDEB9" w14:textId="1A7B8A1E" w:rsidR="004A66E4" w:rsidRPr="00021DCB" w:rsidRDefault="0036410F"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268052D3" w14:textId="356EDA21" w:rsidR="004A66E4" w:rsidRPr="00021DCB" w:rsidRDefault="004A66E4"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74798F1A" w14:textId="0E3CFAD4" w:rsidR="0036410F"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36410F">
        <w:rPr>
          <w:rFonts w:ascii="Times New Roman" w:eastAsia="Times New Roman" w:hAnsi="Times New Roman" w:cs="Times New Roman"/>
          <w:color w:val="000000"/>
          <w:sz w:val="22"/>
          <w:szCs w:val="22"/>
        </w:rPr>
        <w:t>ACCT.ACBSP.APC.02 – GAAP</w:t>
      </w:r>
    </w:p>
    <w:p w14:paraId="470D079C" w14:textId="77777777" w:rsidR="0036410F" w:rsidRDefault="0036410F"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0C220DFC" w14:textId="0F31F8EA" w:rsidR="0036410F" w:rsidRDefault="0036410F"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23F6269F" w14:textId="0B26DE23" w:rsidR="004A66E4" w:rsidRPr="00021DCB" w:rsidRDefault="0036410F"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1EA6D8B1" w14:textId="77777777" w:rsidR="001D53AA" w:rsidRPr="00021DCB" w:rsidRDefault="001D53AA" w:rsidP="00021DCB">
      <w:pPr>
        <w:tabs>
          <w:tab w:val="left" w:pos="3600"/>
        </w:tabs>
        <w:ind w:left="576"/>
        <w:rPr>
          <w:rFonts w:ascii="Times New Roman" w:hAnsi="Times New Roman" w:cs="Times New Roman"/>
          <w:sz w:val="22"/>
          <w:szCs w:val="22"/>
        </w:rPr>
      </w:pPr>
    </w:p>
    <w:p w14:paraId="48515C21" w14:textId="417B764A"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In which of the following types of accounts are decreases recorded by credits?</w:t>
      </w:r>
    </w:p>
    <w:p w14:paraId="74483773" w14:textId="5B773A7F"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liabilities</w:t>
      </w:r>
    </w:p>
    <w:p w14:paraId="11843256" w14:textId="4F30DD42"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stockholders' equity</w:t>
      </w:r>
    </w:p>
    <w:p w14:paraId="178BD4F4" w14:textId="751A7C12"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assets</w:t>
      </w:r>
    </w:p>
    <w:p w14:paraId="6A754198" w14:textId="45D74542"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revenues</w:t>
      </w:r>
    </w:p>
    <w:p w14:paraId="2F6263D3" w14:textId="77777777" w:rsidR="004A66E4" w:rsidRDefault="004A66E4" w:rsidP="00021DCB">
      <w:pPr>
        <w:tabs>
          <w:tab w:val="left" w:pos="3600"/>
        </w:tabs>
        <w:ind w:left="576"/>
        <w:rPr>
          <w:rFonts w:ascii="Times New Roman" w:hAnsi="Times New Roman" w:cs="Times New Roman"/>
          <w:sz w:val="22"/>
          <w:szCs w:val="22"/>
        </w:rPr>
      </w:pPr>
    </w:p>
    <w:p w14:paraId="00AA8BA3" w14:textId="77777777" w:rsidR="00395F58" w:rsidRPr="00021DCB" w:rsidRDefault="00395F58" w:rsidP="00021DCB">
      <w:pPr>
        <w:tabs>
          <w:tab w:val="left" w:pos="3600"/>
        </w:tabs>
        <w:ind w:left="576"/>
        <w:rPr>
          <w:rFonts w:ascii="Times New Roman" w:hAnsi="Times New Roman" w:cs="Times New Roman"/>
          <w:vanish/>
          <w:sz w:val="22"/>
          <w:szCs w:val="22"/>
        </w:rPr>
      </w:pPr>
    </w:p>
    <w:p w14:paraId="6C9C55F0" w14:textId="4222C9BC"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w:t>
      </w:r>
    </w:p>
    <w:p w14:paraId="2EB04FD4" w14:textId="77777777" w:rsidR="0036410F"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36410F">
        <w:rPr>
          <w:rFonts w:ascii="Times New Roman" w:eastAsia="Times New Roman" w:hAnsi="Times New Roman" w:cs="Times New Roman"/>
          <w:color w:val="000000"/>
          <w:sz w:val="22"/>
          <w:szCs w:val="22"/>
        </w:rPr>
        <w:t>Easy</w:t>
      </w:r>
    </w:p>
    <w:p w14:paraId="4499D28C" w14:textId="5D1995EB" w:rsidR="004A66E4" w:rsidRPr="00021DCB" w:rsidRDefault="0036410F"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5C2F1029" w14:textId="551B143E" w:rsidR="004A66E4" w:rsidRPr="00021DCB" w:rsidRDefault="004A66E4"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494423F5" w14:textId="354DEFD6" w:rsidR="0036410F" w:rsidRDefault="004A66E4" w:rsidP="00395F58">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36410F">
        <w:rPr>
          <w:rFonts w:ascii="Times New Roman" w:eastAsia="Times New Roman" w:hAnsi="Times New Roman" w:cs="Times New Roman"/>
          <w:color w:val="000000"/>
          <w:sz w:val="22"/>
          <w:szCs w:val="22"/>
        </w:rPr>
        <w:t>ACCT.ACBSP.APC.02 – GAAP</w:t>
      </w:r>
    </w:p>
    <w:p w14:paraId="6B692FB0" w14:textId="77777777" w:rsidR="0036410F" w:rsidRDefault="0036410F" w:rsidP="00395F58">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3ECDE32B" w14:textId="32354833" w:rsidR="0036410F" w:rsidRDefault="0036410F" w:rsidP="00395F58">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55AE8FA1" w14:textId="411F9A3A" w:rsidR="004A66E4" w:rsidRPr="00021DCB" w:rsidRDefault="0036410F" w:rsidP="00395F58">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6496866F" w14:textId="77777777" w:rsidR="001D53AA" w:rsidRPr="00021DCB" w:rsidRDefault="001D53AA" w:rsidP="00021DCB">
      <w:pPr>
        <w:tabs>
          <w:tab w:val="left" w:pos="3600"/>
        </w:tabs>
        <w:ind w:left="576"/>
        <w:rPr>
          <w:rFonts w:ascii="Times New Roman" w:hAnsi="Times New Roman" w:cs="Times New Roman"/>
          <w:sz w:val="22"/>
          <w:szCs w:val="22"/>
        </w:rPr>
      </w:pPr>
    </w:p>
    <w:p w14:paraId="60F43D78" w14:textId="53B27B9C"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 credit balance in which of the following accounts would indicate a likely error?</w:t>
      </w:r>
    </w:p>
    <w:p w14:paraId="14E6FFA2" w14:textId="162164A7"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Fees Earned</w:t>
      </w:r>
    </w:p>
    <w:p w14:paraId="7CE9B7EC" w14:textId="363A5E6C"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Salary Expense</w:t>
      </w:r>
    </w:p>
    <w:p w14:paraId="2D41E347" w14:textId="10068AC5"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Common Stock</w:t>
      </w:r>
    </w:p>
    <w:p w14:paraId="53B8EF16" w14:textId="1C8F0A4B"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Payable</w:t>
      </w:r>
    </w:p>
    <w:p w14:paraId="78B90617" w14:textId="77777777" w:rsidR="004A66E4" w:rsidRDefault="004A66E4" w:rsidP="00021DCB">
      <w:pPr>
        <w:tabs>
          <w:tab w:val="left" w:pos="3600"/>
        </w:tabs>
        <w:ind w:left="576"/>
        <w:rPr>
          <w:rFonts w:ascii="Times New Roman" w:hAnsi="Times New Roman" w:cs="Times New Roman"/>
          <w:sz w:val="22"/>
          <w:szCs w:val="22"/>
        </w:rPr>
      </w:pPr>
    </w:p>
    <w:p w14:paraId="1BED51DE" w14:textId="77777777" w:rsidR="00395F58" w:rsidRPr="00021DCB" w:rsidRDefault="00395F58" w:rsidP="00021DCB">
      <w:pPr>
        <w:tabs>
          <w:tab w:val="left" w:pos="3600"/>
        </w:tabs>
        <w:ind w:left="576"/>
        <w:rPr>
          <w:rFonts w:ascii="Times New Roman" w:hAnsi="Times New Roman" w:cs="Times New Roman"/>
          <w:vanish/>
          <w:sz w:val="22"/>
          <w:szCs w:val="22"/>
        </w:rPr>
      </w:pPr>
    </w:p>
    <w:p w14:paraId="6D2B9E28" w14:textId="768956D1"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b</w:t>
      </w:r>
    </w:p>
    <w:p w14:paraId="03149065" w14:textId="77777777" w:rsidR="0036410F"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36410F">
        <w:rPr>
          <w:rFonts w:ascii="Times New Roman" w:eastAsia="Times New Roman" w:hAnsi="Times New Roman" w:cs="Times New Roman"/>
          <w:color w:val="000000"/>
          <w:sz w:val="22"/>
          <w:szCs w:val="22"/>
        </w:rPr>
        <w:t>Challenging</w:t>
      </w:r>
    </w:p>
    <w:p w14:paraId="3D5F63D6" w14:textId="2015898A" w:rsidR="004A66E4" w:rsidRPr="00021DCB" w:rsidRDefault="0036410F"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0F85D399" w14:textId="7E8AC030" w:rsidR="004A66E4" w:rsidRPr="00021DCB" w:rsidRDefault="004A66E4"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3989D6E7" w14:textId="4B0A6C09" w:rsidR="0036410F"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36410F">
        <w:rPr>
          <w:rFonts w:ascii="Times New Roman" w:eastAsia="Times New Roman" w:hAnsi="Times New Roman" w:cs="Times New Roman"/>
          <w:color w:val="000000"/>
          <w:sz w:val="22"/>
          <w:szCs w:val="22"/>
        </w:rPr>
        <w:t>ACCT.ACBSP.APC.02 – GAAP</w:t>
      </w:r>
    </w:p>
    <w:p w14:paraId="5B66AEE6" w14:textId="77777777" w:rsidR="0036410F" w:rsidRDefault="0036410F"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0747D262" w14:textId="3BAC8955" w:rsidR="0036410F" w:rsidRDefault="0036410F"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1C1359AB" w14:textId="651D53C6" w:rsidR="004A66E4" w:rsidRPr="00021DCB" w:rsidRDefault="0036410F"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20657B39" w14:textId="7034EC5B" w:rsidR="001D53AA" w:rsidRPr="00021DCB" w:rsidRDefault="00395F58" w:rsidP="00AB37F9">
      <w:pPr>
        <w:tabs>
          <w:tab w:val="left" w:pos="3600"/>
        </w:tabs>
        <w:rPr>
          <w:rFonts w:ascii="Times New Roman" w:hAnsi="Times New Roman" w:cs="Times New Roman"/>
          <w:sz w:val="22"/>
          <w:szCs w:val="22"/>
        </w:rPr>
      </w:pPr>
      <w:r>
        <w:rPr>
          <w:rFonts w:ascii="Times New Roman" w:hAnsi="Times New Roman" w:cs="Times New Roman"/>
          <w:sz w:val="22"/>
          <w:szCs w:val="22"/>
        </w:rPr>
        <w:br w:type="page"/>
      </w:r>
    </w:p>
    <w:p w14:paraId="1FBE0BF1" w14:textId="08997B1D"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A debit balance in which of the following accounts would indicate a likely error?</w:t>
      </w:r>
    </w:p>
    <w:p w14:paraId="58DCDB7D" w14:textId="3D6500E2"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Salaries Expense</w:t>
      </w:r>
    </w:p>
    <w:p w14:paraId="2BDD3A6E" w14:textId="2F9D8A5A"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Notes Payable</w:t>
      </w:r>
    </w:p>
    <w:p w14:paraId="611756A4" w14:textId="0496CB1C"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Common Stock</w:t>
      </w:r>
    </w:p>
    <w:p w14:paraId="5763B2C2" w14:textId="53F5F836"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Supplies</w:t>
      </w:r>
    </w:p>
    <w:p w14:paraId="26CDACDF" w14:textId="77777777" w:rsidR="004A66E4" w:rsidRDefault="004A66E4" w:rsidP="00021DCB">
      <w:pPr>
        <w:tabs>
          <w:tab w:val="left" w:pos="3600"/>
        </w:tabs>
        <w:ind w:left="576"/>
        <w:rPr>
          <w:rFonts w:ascii="Times New Roman" w:hAnsi="Times New Roman" w:cs="Times New Roman"/>
          <w:sz w:val="22"/>
          <w:szCs w:val="22"/>
        </w:rPr>
      </w:pPr>
    </w:p>
    <w:p w14:paraId="395C572B" w14:textId="77777777" w:rsidR="00395F58" w:rsidRPr="00021DCB" w:rsidRDefault="00395F58" w:rsidP="00021DCB">
      <w:pPr>
        <w:tabs>
          <w:tab w:val="left" w:pos="3600"/>
        </w:tabs>
        <w:ind w:left="576"/>
        <w:rPr>
          <w:rFonts w:ascii="Times New Roman" w:hAnsi="Times New Roman" w:cs="Times New Roman"/>
          <w:vanish/>
          <w:sz w:val="22"/>
          <w:szCs w:val="22"/>
        </w:rPr>
      </w:pPr>
    </w:p>
    <w:p w14:paraId="3B6DAC2C" w14:textId="181205B1"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b</w:t>
      </w:r>
    </w:p>
    <w:p w14:paraId="43B88FEF" w14:textId="77777777" w:rsidR="0036410F"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w:t>
      </w:r>
      <w:r w:rsidR="0036410F">
        <w:rPr>
          <w:rFonts w:ascii="Times New Roman" w:eastAsia="Times New Roman" w:hAnsi="Times New Roman" w:cs="Times New Roman"/>
          <w:color w:val="000000"/>
          <w:sz w:val="22"/>
          <w:szCs w:val="22"/>
        </w:rPr>
        <w:t>hallenging</w:t>
      </w:r>
    </w:p>
    <w:p w14:paraId="7972E08F" w14:textId="519A0ACD" w:rsidR="004A66E4" w:rsidRPr="00021DCB" w:rsidRDefault="0036410F"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471DC037" w14:textId="3624ACC0" w:rsidR="004A66E4" w:rsidRPr="00021DCB" w:rsidRDefault="004A66E4"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3636ECD8" w14:textId="55CEB333" w:rsidR="0036410F"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36410F">
        <w:rPr>
          <w:rFonts w:ascii="Times New Roman" w:eastAsia="Times New Roman" w:hAnsi="Times New Roman" w:cs="Times New Roman"/>
          <w:color w:val="000000"/>
          <w:sz w:val="22"/>
          <w:szCs w:val="22"/>
        </w:rPr>
        <w:t>ACCT.ACBSP.APC.02 – GAAP</w:t>
      </w:r>
    </w:p>
    <w:p w14:paraId="2F3762B7" w14:textId="77777777" w:rsidR="0036410F" w:rsidRDefault="0036410F"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79BB0908" w14:textId="47B3909B" w:rsidR="0036410F" w:rsidRDefault="0036410F"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5B63D7F8" w14:textId="4EBF698B" w:rsidR="004A66E4" w:rsidRPr="00021DCB" w:rsidRDefault="0036410F"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17AFB6A2" w14:textId="77777777" w:rsidR="001D53AA" w:rsidRPr="00021DCB" w:rsidRDefault="001D53AA" w:rsidP="00AB37F9">
      <w:pPr>
        <w:tabs>
          <w:tab w:val="left" w:pos="3600"/>
        </w:tabs>
        <w:rPr>
          <w:rFonts w:ascii="Times New Roman" w:hAnsi="Times New Roman" w:cs="Times New Roman"/>
          <w:sz w:val="22"/>
          <w:szCs w:val="22"/>
        </w:rPr>
      </w:pPr>
    </w:p>
    <w:p w14:paraId="354FD8F7" w14:textId="54368F47"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Which of the following entries records the payment of an account payable?</w:t>
      </w:r>
    </w:p>
    <w:p w14:paraId="53434D7A" w14:textId="1FD170E1"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debit Cash; credit Accounts Payable</w:t>
      </w:r>
    </w:p>
    <w:p w14:paraId="580021AD" w14:textId="0BAF8ABD"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debit Accounts Receivable; credit Cash</w:t>
      </w:r>
    </w:p>
    <w:p w14:paraId="1818DA51" w14:textId="4E21FAE6"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debit Cash; credit Supplies Expense</w:t>
      </w:r>
    </w:p>
    <w:p w14:paraId="0C7C218E" w14:textId="786BCA83"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debit Accounts Payable; credit Cash</w:t>
      </w:r>
    </w:p>
    <w:p w14:paraId="11200D0B" w14:textId="77777777" w:rsidR="004A66E4" w:rsidRDefault="004A66E4" w:rsidP="00021DCB">
      <w:pPr>
        <w:tabs>
          <w:tab w:val="left" w:pos="3600"/>
        </w:tabs>
        <w:ind w:left="576"/>
        <w:rPr>
          <w:rFonts w:ascii="Times New Roman" w:hAnsi="Times New Roman" w:cs="Times New Roman"/>
          <w:sz w:val="22"/>
          <w:szCs w:val="22"/>
        </w:rPr>
      </w:pPr>
    </w:p>
    <w:p w14:paraId="2688ED0E" w14:textId="77777777" w:rsidR="00395F58" w:rsidRPr="00021DCB" w:rsidRDefault="00395F58" w:rsidP="00021DCB">
      <w:pPr>
        <w:tabs>
          <w:tab w:val="left" w:pos="3600"/>
        </w:tabs>
        <w:ind w:left="576"/>
        <w:rPr>
          <w:rFonts w:ascii="Times New Roman" w:hAnsi="Times New Roman" w:cs="Times New Roman"/>
          <w:vanish/>
          <w:sz w:val="22"/>
          <w:szCs w:val="22"/>
        </w:rPr>
      </w:pPr>
    </w:p>
    <w:p w14:paraId="15A12B47" w14:textId="60DAA46C"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w:t>
      </w:r>
    </w:p>
    <w:p w14:paraId="713204D6" w14:textId="77777777" w:rsidR="0036410F"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36410F">
        <w:rPr>
          <w:rFonts w:ascii="Times New Roman" w:eastAsia="Times New Roman" w:hAnsi="Times New Roman" w:cs="Times New Roman"/>
          <w:color w:val="000000"/>
          <w:sz w:val="22"/>
          <w:szCs w:val="22"/>
        </w:rPr>
        <w:t>Challenging</w:t>
      </w:r>
    </w:p>
    <w:p w14:paraId="6305F2D2" w14:textId="70DCEE49" w:rsidR="004A66E4" w:rsidRPr="00021DCB" w:rsidRDefault="0036410F"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76414CAF" w14:textId="02D4F476" w:rsidR="004A66E4" w:rsidRPr="00021DCB" w:rsidRDefault="004A66E4"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4B76BB3A" w14:textId="77777777" w:rsidR="0036410F"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36410F">
        <w:rPr>
          <w:rFonts w:ascii="Times New Roman" w:eastAsia="Times New Roman" w:hAnsi="Times New Roman" w:cs="Times New Roman"/>
          <w:color w:val="000000"/>
          <w:sz w:val="22"/>
          <w:szCs w:val="22"/>
        </w:rPr>
        <w:t>APC.06 - Recording Transactions</w:t>
      </w:r>
    </w:p>
    <w:p w14:paraId="0976279B" w14:textId="3DAA8E0E" w:rsidR="0036410F" w:rsidRDefault="0036410F"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4227D314" w14:textId="53188C85" w:rsidR="004A66E4" w:rsidRPr="00021DCB" w:rsidRDefault="0036410F"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11981256" w14:textId="77777777" w:rsidR="001D53AA" w:rsidRPr="00021DCB" w:rsidRDefault="001D53AA" w:rsidP="00021DCB">
      <w:pPr>
        <w:tabs>
          <w:tab w:val="left" w:pos="3600"/>
        </w:tabs>
        <w:ind w:left="576"/>
        <w:rPr>
          <w:rFonts w:ascii="Times New Roman" w:hAnsi="Times New Roman" w:cs="Times New Roman"/>
          <w:sz w:val="22"/>
          <w:szCs w:val="22"/>
        </w:rPr>
      </w:pPr>
    </w:p>
    <w:p w14:paraId="75FB3F5F" w14:textId="0DB27EB6"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Which of the following entries records the payment of a bill for your insurance premium?</w:t>
      </w:r>
    </w:p>
    <w:p w14:paraId="42BB0C3C" w14:textId="21C4B1A3"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debit Prepaid Insurance; credit Cash</w:t>
      </w:r>
    </w:p>
    <w:p w14:paraId="1CD122DB" w14:textId="46EF8966"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debit Insurance Payable; credit Accounts Receivable</w:t>
      </w:r>
    </w:p>
    <w:p w14:paraId="1E32E2DC" w14:textId="6357861A"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debit Accounts Payable; credit Cash</w:t>
      </w:r>
    </w:p>
    <w:p w14:paraId="2135C759" w14:textId="075236FC"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debit Cash; credit Prepaid Insurance</w:t>
      </w:r>
    </w:p>
    <w:p w14:paraId="272D685E" w14:textId="77777777" w:rsidR="004A66E4" w:rsidRDefault="004A66E4" w:rsidP="00021DCB">
      <w:pPr>
        <w:tabs>
          <w:tab w:val="left" w:pos="3600"/>
        </w:tabs>
        <w:ind w:left="576"/>
        <w:rPr>
          <w:rFonts w:ascii="Times New Roman" w:hAnsi="Times New Roman" w:cs="Times New Roman"/>
          <w:sz w:val="22"/>
          <w:szCs w:val="22"/>
        </w:rPr>
      </w:pPr>
    </w:p>
    <w:p w14:paraId="6DFB0328" w14:textId="77777777" w:rsidR="00395F58" w:rsidRPr="00021DCB" w:rsidRDefault="00395F58" w:rsidP="00021DCB">
      <w:pPr>
        <w:tabs>
          <w:tab w:val="left" w:pos="3600"/>
        </w:tabs>
        <w:ind w:left="576"/>
        <w:rPr>
          <w:rFonts w:ascii="Times New Roman" w:hAnsi="Times New Roman" w:cs="Times New Roman"/>
          <w:vanish/>
          <w:sz w:val="22"/>
          <w:szCs w:val="22"/>
        </w:rPr>
      </w:pPr>
    </w:p>
    <w:p w14:paraId="1409991F" w14:textId="78F32F1D"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w:t>
      </w:r>
    </w:p>
    <w:p w14:paraId="2835E2B6" w14:textId="77777777" w:rsidR="0036410F"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36410F">
        <w:rPr>
          <w:rFonts w:ascii="Times New Roman" w:eastAsia="Times New Roman" w:hAnsi="Times New Roman" w:cs="Times New Roman"/>
          <w:color w:val="000000"/>
          <w:sz w:val="22"/>
          <w:szCs w:val="22"/>
        </w:rPr>
        <w:t>Moderate</w:t>
      </w:r>
    </w:p>
    <w:p w14:paraId="4F43EBDD" w14:textId="60BEB4C4" w:rsidR="004A66E4" w:rsidRPr="00021DCB" w:rsidRDefault="0036410F"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4ECA4F02" w14:textId="77777777" w:rsidR="0036410F"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w:t>
      </w:r>
      <w:r w:rsidR="0036410F">
        <w:rPr>
          <w:rFonts w:ascii="Times New Roman" w:eastAsia="Times New Roman" w:hAnsi="Times New Roman" w:cs="Times New Roman"/>
          <w:color w:val="000000"/>
          <w:sz w:val="22"/>
          <w:szCs w:val="22"/>
        </w:rPr>
        <w:t xml:space="preserve"> - LO: 02-02</w:t>
      </w:r>
    </w:p>
    <w:p w14:paraId="7BBC6090" w14:textId="0B3732AE" w:rsidR="004A66E4" w:rsidRPr="00021DCB" w:rsidRDefault="0036410F"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FNMN.WARD.16.02-03 - LO: 02-03</w:t>
      </w:r>
    </w:p>
    <w:p w14:paraId="1814C844" w14:textId="77777777" w:rsidR="0036410F"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36410F">
        <w:rPr>
          <w:rFonts w:ascii="Times New Roman" w:eastAsia="Times New Roman" w:hAnsi="Times New Roman" w:cs="Times New Roman"/>
          <w:color w:val="000000"/>
          <w:sz w:val="22"/>
          <w:szCs w:val="22"/>
        </w:rPr>
        <w:t>APC.06 - Recording Transactions</w:t>
      </w:r>
    </w:p>
    <w:p w14:paraId="0F1A419C" w14:textId="2905937D" w:rsidR="0036410F" w:rsidRDefault="0036410F"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04D16801" w14:textId="55F7E7CB" w:rsidR="004A66E4" w:rsidRPr="00021DCB" w:rsidRDefault="0036410F"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0BDED761" w14:textId="7EF961E7" w:rsidR="001D53AA" w:rsidRPr="00021DCB" w:rsidRDefault="00395F58" w:rsidP="00395F58">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34C4E6D0" w14:textId="60CC494C"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Which of the following entries records the payment of dividends?</w:t>
      </w:r>
    </w:p>
    <w:p w14:paraId="00D77F06" w14:textId="6339EB63"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debit Common Stock; credit Cash</w:t>
      </w:r>
    </w:p>
    <w:p w14:paraId="6630CB44" w14:textId="151D8D9B"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debit Dividends; credit Cash</w:t>
      </w:r>
    </w:p>
    <w:p w14:paraId="78F2D17C" w14:textId="68DA4ED7"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debit Salaries Expense; credit Cash</w:t>
      </w:r>
    </w:p>
    <w:p w14:paraId="165B68ED" w14:textId="5D77F08C"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debit Salaries Expense; credit Salaries Payable</w:t>
      </w:r>
    </w:p>
    <w:p w14:paraId="4BD50EB5" w14:textId="77777777" w:rsidR="004A66E4" w:rsidRDefault="004A66E4" w:rsidP="00021DCB">
      <w:pPr>
        <w:tabs>
          <w:tab w:val="left" w:pos="3600"/>
        </w:tabs>
        <w:ind w:left="576"/>
        <w:rPr>
          <w:rFonts w:ascii="Times New Roman" w:hAnsi="Times New Roman" w:cs="Times New Roman"/>
          <w:sz w:val="22"/>
          <w:szCs w:val="22"/>
        </w:rPr>
      </w:pPr>
    </w:p>
    <w:p w14:paraId="402DC790" w14:textId="77777777" w:rsidR="00395F58" w:rsidRPr="00021DCB" w:rsidRDefault="00395F58" w:rsidP="00021DCB">
      <w:pPr>
        <w:tabs>
          <w:tab w:val="left" w:pos="3600"/>
        </w:tabs>
        <w:ind w:left="576"/>
        <w:rPr>
          <w:rFonts w:ascii="Times New Roman" w:hAnsi="Times New Roman" w:cs="Times New Roman"/>
          <w:vanish/>
          <w:sz w:val="22"/>
          <w:szCs w:val="22"/>
        </w:rPr>
      </w:pPr>
    </w:p>
    <w:p w14:paraId="47A221F3" w14:textId="4C934F38"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b</w:t>
      </w:r>
    </w:p>
    <w:p w14:paraId="456DEEF9" w14:textId="77777777" w:rsidR="0036410F"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36410F">
        <w:rPr>
          <w:rFonts w:ascii="Times New Roman" w:eastAsia="Times New Roman" w:hAnsi="Times New Roman" w:cs="Times New Roman"/>
          <w:color w:val="000000"/>
          <w:sz w:val="22"/>
          <w:szCs w:val="22"/>
        </w:rPr>
        <w:t>Challenging</w:t>
      </w:r>
    </w:p>
    <w:p w14:paraId="31FD4C35" w14:textId="2CC15337" w:rsidR="004A66E4" w:rsidRPr="00021DCB" w:rsidRDefault="0036410F"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5D615A6E" w14:textId="74AFF6B3" w:rsidR="004A66E4" w:rsidRPr="00021DCB" w:rsidRDefault="004A66E4"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5A1DC054" w14:textId="77777777" w:rsidR="0036410F"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36410F">
        <w:rPr>
          <w:rFonts w:ascii="Times New Roman" w:eastAsia="Times New Roman" w:hAnsi="Times New Roman" w:cs="Times New Roman"/>
          <w:color w:val="000000"/>
          <w:sz w:val="22"/>
          <w:szCs w:val="22"/>
        </w:rPr>
        <w:t>APC.06 - Recording Transactions</w:t>
      </w:r>
    </w:p>
    <w:p w14:paraId="3C089669" w14:textId="555FBE1B" w:rsidR="0036410F" w:rsidRDefault="0036410F"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7AD70B3E" w14:textId="550CF769" w:rsidR="004A66E4" w:rsidRPr="00021DCB" w:rsidRDefault="0036410F"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0782A287" w14:textId="77777777" w:rsidR="001D53AA" w:rsidRPr="00021DCB" w:rsidRDefault="001D53AA" w:rsidP="00021DCB">
      <w:pPr>
        <w:tabs>
          <w:tab w:val="left" w:pos="3600"/>
        </w:tabs>
        <w:ind w:left="576"/>
        <w:rPr>
          <w:rFonts w:ascii="Times New Roman" w:hAnsi="Times New Roman" w:cs="Times New Roman"/>
          <w:sz w:val="22"/>
          <w:szCs w:val="22"/>
        </w:rPr>
      </w:pPr>
    </w:p>
    <w:p w14:paraId="6772DEAB" w14:textId="1CDF454F"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xml:space="preserve">Office supplies were sold by </w:t>
      </w:r>
      <w:proofErr w:type="spellStart"/>
      <w:r w:rsidRPr="00021DCB">
        <w:rPr>
          <w:rFonts w:ascii="Times New Roman" w:eastAsia="Times New Roman" w:hAnsi="Times New Roman" w:cs="Times New Roman"/>
          <w:color w:val="000000"/>
          <w:sz w:val="22"/>
          <w:szCs w:val="22"/>
        </w:rPr>
        <w:t>Janer's</w:t>
      </w:r>
      <w:proofErr w:type="spellEnd"/>
      <w:r w:rsidRPr="00021DCB">
        <w:rPr>
          <w:rFonts w:ascii="Times New Roman" w:eastAsia="Times New Roman" w:hAnsi="Times New Roman" w:cs="Times New Roman"/>
          <w:color w:val="000000"/>
          <w:sz w:val="22"/>
          <w:szCs w:val="22"/>
        </w:rPr>
        <w:t xml:space="preserve"> Cleaning Service at cost to another repair shop, with cash received.</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 xml:space="preserve">Which of the following entries for </w:t>
      </w:r>
      <w:proofErr w:type="spellStart"/>
      <w:r w:rsidRPr="00021DCB">
        <w:rPr>
          <w:rFonts w:ascii="Times New Roman" w:eastAsia="Times New Roman" w:hAnsi="Times New Roman" w:cs="Times New Roman"/>
          <w:color w:val="000000"/>
          <w:sz w:val="22"/>
          <w:szCs w:val="22"/>
        </w:rPr>
        <w:t>Janer's</w:t>
      </w:r>
      <w:proofErr w:type="spellEnd"/>
      <w:r w:rsidRPr="00021DCB">
        <w:rPr>
          <w:rFonts w:ascii="Times New Roman" w:eastAsia="Times New Roman" w:hAnsi="Times New Roman" w:cs="Times New Roman"/>
          <w:color w:val="000000"/>
          <w:sz w:val="22"/>
          <w:szCs w:val="22"/>
        </w:rPr>
        <w:t xml:space="preserve"> Cleaning Service records this transaction?</w:t>
      </w:r>
    </w:p>
    <w:p w14:paraId="3CD53AC9" w14:textId="77F95084"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Office Supplies, debit; Cash, credit</w:t>
      </w:r>
    </w:p>
    <w:p w14:paraId="5B3D03BD" w14:textId="43286E8F"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Office Supplies, debit; Accounts Payable, credit</w:t>
      </w:r>
    </w:p>
    <w:p w14:paraId="4EC557E1" w14:textId="32EC6241"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Cash, debit; Office Supplies, credit</w:t>
      </w:r>
    </w:p>
    <w:p w14:paraId="03C93400" w14:textId="699EF899"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Payable, debit; Office Supplies, credit</w:t>
      </w:r>
    </w:p>
    <w:p w14:paraId="58DC8EA2" w14:textId="77777777" w:rsidR="004A66E4" w:rsidRDefault="004A66E4" w:rsidP="00021DCB">
      <w:pPr>
        <w:tabs>
          <w:tab w:val="left" w:pos="3600"/>
        </w:tabs>
        <w:ind w:left="576"/>
        <w:rPr>
          <w:rFonts w:ascii="Times New Roman" w:hAnsi="Times New Roman" w:cs="Times New Roman"/>
          <w:sz w:val="22"/>
          <w:szCs w:val="22"/>
        </w:rPr>
      </w:pPr>
    </w:p>
    <w:p w14:paraId="374DC7D7" w14:textId="77777777" w:rsidR="00395F58" w:rsidRPr="00021DCB" w:rsidRDefault="00395F58" w:rsidP="00021DCB">
      <w:pPr>
        <w:tabs>
          <w:tab w:val="left" w:pos="3600"/>
        </w:tabs>
        <w:ind w:left="576"/>
        <w:rPr>
          <w:rFonts w:ascii="Times New Roman" w:hAnsi="Times New Roman" w:cs="Times New Roman"/>
          <w:vanish/>
          <w:sz w:val="22"/>
          <w:szCs w:val="22"/>
        </w:rPr>
      </w:pPr>
    </w:p>
    <w:p w14:paraId="2058C441" w14:textId="3A43DA17"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w:t>
      </w:r>
    </w:p>
    <w:p w14:paraId="56FC110B" w14:textId="77777777" w:rsidR="0036410F"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36410F">
        <w:rPr>
          <w:rFonts w:ascii="Times New Roman" w:eastAsia="Times New Roman" w:hAnsi="Times New Roman" w:cs="Times New Roman"/>
          <w:color w:val="000000"/>
          <w:sz w:val="22"/>
          <w:szCs w:val="22"/>
        </w:rPr>
        <w:t>Challenging</w:t>
      </w:r>
    </w:p>
    <w:p w14:paraId="086DBE91" w14:textId="2B1A4FE6" w:rsidR="004A66E4" w:rsidRPr="00021DCB" w:rsidRDefault="0036410F"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7534890E" w14:textId="5B1652C2" w:rsidR="004A66E4" w:rsidRPr="00021DCB" w:rsidRDefault="004A66E4"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311D641D" w14:textId="77777777" w:rsidR="0036410F"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36410F">
        <w:rPr>
          <w:rFonts w:ascii="Times New Roman" w:eastAsia="Times New Roman" w:hAnsi="Times New Roman" w:cs="Times New Roman"/>
          <w:color w:val="000000"/>
          <w:sz w:val="22"/>
          <w:szCs w:val="22"/>
        </w:rPr>
        <w:t>APC.06 - Recording Transactions</w:t>
      </w:r>
    </w:p>
    <w:p w14:paraId="37CB73BC" w14:textId="52B10959" w:rsidR="0036410F" w:rsidRDefault="0036410F"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7B7AC9C1" w14:textId="6CC06E5A" w:rsidR="004A66E4" w:rsidRDefault="0036410F"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3DF8457E" w14:textId="77777777" w:rsidR="00395F58" w:rsidRPr="00021DCB" w:rsidRDefault="00395F58" w:rsidP="00021DCB">
      <w:pPr>
        <w:tabs>
          <w:tab w:val="left" w:pos="3600"/>
        </w:tabs>
        <w:ind w:left="576"/>
        <w:rPr>
          <w:rFonts w:ascii="Times New Roman" w:hAnsi="Times New Roman" w:cs="Times New Roman"/>
          <w:sz w:val="22"/>
          <w:szCs w:val="22"/>
        </w:rPr>
      </w:pPr>
    </w:p>
    <w:p w14:paraId="452569A3" w14:textId="6FF0E0CB"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xml:space="preserve">Office supplies purchased by </w:t>
      </w:r>
      <w:proofErr w:type="spellStart"/>
      <w:r w:rsidRPr="00021DCB">
        <w:rPr>
          <w:rFonts w:ascii="Times New Roman" w:eastAsia="Times New Roman" w:hAnsi="Times New Roman" w:cs="Times New Roman"/>
          <w:color w:val="000000"/>
          <w:sz w:val="22"/>
          <w:szCs w:val="22"/>
        </w:rPr>
        <w:t>Janer's</w:t>
      </w:r>
      <w:proofErr w:type="spellEnd"/>
      <w:r w:rsidRPr="00021DCB">
        <w:rPr>
          <w:rFonts w:ascii="Times New Roman" w:eastAsia="Times New Roman" w:hAnsi="Times New Roman" w:cs="Times New Roman"/>
          <w:color w:val="000000"/>
          <w:sz w:val="22"/>
          <w:szCs w:val="22"/>
        </w:rPr>
        <w:t xml:space="preserve"> Cleaning Service on account were returned.</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 xml:space="preserve">Which of the following entries for </w:t>
      </w:r>
      <w:proofErr w:type="spellStart"/>
      <w:r w:rsidRPr="00021DCB">
        <w:rPr>
          <w:rFonts w:ascii="Times New Roman" w:eastAsia="Times New Roman" w:hAnsi="Times New Roman" w:cs="Times New Roman"/>
          <w:color w:val="000000"/>
          <w:sz w:val="22"/>
          <w:szCs w:val="22"/>
        </w:rPr>
        <w:t>Janer's</w:t>
      </w:r>
      <w:proofErr w:type="spellEnd"/>
      <w:r w:rsidRPr="00021DCB">
        <w:rPr>
          <w:rFonts w:ascii="Times New Roman" w:eastAsia="Times New Roman" w:hAnsi="Times New Roman" w:cs="Times New Roman"/>
          <w:color w:val="000000"/>
          <w:sz w:val="22"/>
          <w:szCs w:val="22"/>
        </w:rPr>
        <w:t xml:space="preserve"> Cleaning Service records this transaction?</w:t>
      </w:r>
    </w:p>
    <w:p w14:paraId="47526430" w14:textId="4468077B"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Cash, debit; Office Supplies, credit</w:t>
      </w:r>
    </w:p>
    <w:p w14:paraId="3EDA5456" w14:textId="53B0A840"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Office Supplies, debit; Accounts Receivable, credit</w:t>
      </w:r>
    </w:p>
    <w:p w14:paraId="58E24B58" w14:textId="42A1E30B"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Payable, debit; Office Supplies, credit</w:t>
      </w:r>
    </w:p>
    <w:p w14:paraId="7C716294" w14:textId="476AD385"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Office Supplies, debit; Accounts Payable, credit</w:t>
      </w:r>
    </w:p>
    <w:p w14:paraId="24DFD263" w14:textId="77777777" w:rsidR="004A66E4" w:rsidRDefault="004A66E4" w:rsidP="00021DCB">
      <w:pPr>
        <w:tabs>
          <w:tab w:val="left" w:pos="3600"/>
        </w:tabs>
        <w:ind w:left="576"/>
        <w:rPr>
          <w:rFonts w:ascii="Times New Roman" w:hAnsi="Times New Roman" w:cs="Times New Roman"/>
          <w:sz w:val="22"/>
          <w:szCs w:val="22"/>
        </w:rPr>
      </w:pPr>
    </w:p>
    <w:p w14:paraId="788ECA10" w14:textId="77777777" w:rsidR="00395F58" w:rsidRPr="00021DCB" w:rsidRDefault="00395F58" w:rsidP="00021DCB">
      <w:pPr>
        <w:tabs>
          <w:tab w:val="left" w:pos="3600"/>
        </w:tabs>
        <w:ind w:left="576"/>
        <w:rPr>
          <w:rFonts w:ascii="Times New Roman" w:hAnsi="Times New Roman" w:cs="Times New Roman"/>
          <w:vanish/>
          <w:sz w:val="22"/>
          <w:szCs w:val="22"/>
        </w:rPr>
      </w:pPr>
    </w:p>
    <w:p w14:paraId="3996D4F1" w14:textId="2F325271"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w:t>
      </w:r>
    </w:p>
    <w:p w14:paraId="643E6472" w14:textId="77777777" w:rsidR="0036410F"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36410F">
        <w:rPr>
          <w:rFonts w:ascii="Times New Roman" w:eastAsia="Times New Roman" w:hAnsi="Times New Roman" w:cs="Times New Roman"/>
          <w:color w:val="000000"/>
          <w:sz w:val="22"/>
          <w:szCs w:val="22"/>
        </w:rPr>
        <w:t>Challenging</w:t>
      </w:r>
    </w:p>
    <w:p w14:paraId="6A73E522" w14:textId="473286EE" w:rsidR="004A66E4" w:rsidRPr="00021DCB" w:rsidRDefault="0036410F"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7B2A4368" w14:textId="7AE47ADC" w:rsidR="004A66E4" w:rsidRPr="00021DCB" w:rsidRDefault="004A66E4"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5FEEC2DB" w14:textId="77777777" w:rsidR="0036410F"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36410F">
        <w:rPr>
          <w:rFonts w:ascii="Times New Roman" w:eastAsia="Times New Roman" w:hAnsi="Times New Roman" w:cs="Times New Roman"/>
          <w:color w:val="000000"/>
          <w:sz w:val="22"/>
          <w:szCs w:val="22"/>
        </w:rPr>
        <w:t>APC.06 - Recording Transactions</w:t>
      </w:r>
    </w:p>
    <w:p w14:paraId="5954B053" w14:textId="62E1969E" w:rsidR="0036410F" w:rsidRDefault="0036410F"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1F68E8DD" w14:textId="035C2516" w:rsidR="004A66E4" w:rsidRPr="00021DCB" w:rsidRDefault="0036410F"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52163BC6" w14:textId="39FFEB7A" w:rsidR="001D53AA" w:rsidRPr="00021DCB" w:rsidRDefault="00395F58" w:rsidP="00395F58">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53EE6A03" w14:textId="7677D75D"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 xml:space="preserve">Cash was paid by </w:t>
      </w:r>
      <w:proofErr w:type="spellStart"/>
      <w:r w:rsidRPr="00021DCB">
        <w:rPr>
          <w:rFonts w:ascii="Times New Roman" w:eastAsia="Times New Roman" w:hAnsi="Times New Roman" w:cs="Times New Roman"/>
          <w:color w:val="000000"/>
          <w:sz w:val="22"/>
          <w:szCs w:val="22"/>
        </w:rPr>
        <w:t>Janer's</w:t>
      </w:r>
      <w:proofErr w:type="spellEnd"/>
      <w:r w:rsidRPr="00021DCB">
        <w:rPr>
          <w:rFonts w:ascii="Times New Roman" w:eastAsia="Times New Roman" w:hAnsi="Times New Roman" w:cs="Times New Roman"/>
          <w:color w:val="000000"/>
          <w:sz w:val="22"/>
          <w:szCs w:val="22"/>
        </w:rPr>
        <w:t xml:space="preserve"> Cleaning Service to creditors on account.</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 xml:space="preserve">Which of the following entries for </w:t>
      </w:r>
      <w:proofErr w:type="spellStart"/>
      <w:r w:rsidRPr="00021DCB">
        <w:rPr>
          <w:rFonts w:ascii="Times New Roman" w:eastAsia="Times New Roman" w:hAnsi="Times New Roman" w:cs="Times New Roman"/>
          <w:color w:val="000000"/>
          <w:sz w:val="22"/>
          <w:szCs w:val="22"/>
        </w:rPr>
        <w:t>Janer's</w:t>
      </w:r>
      <w:proofErr w:type="spellEnd"/>
      <w:r w:rsidRPr="00021DCB">
        <w:rPr>
          <w:rFonts w:ascii="Times New Roman" w:eastAsia="Times New Roman" w:hAnsi="Times New Roman" w:cs="Times New Roman"/>
          <w:color w:val="000000"/>
          <w:sz w:val="22"/>
          <w:szCs w:val="22"/>
        </w:rPr>
        <w:t xml:space="preserve"> Cleaning Service records this transaction?</w:t>
      </w:r>
    </w:p>
    <w:p w14:paraId="7C65C99B" w14:textId="2A700A39"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Cash, debit; Common Stock, credit</w:t>
      </w:r>
    </w:p>
    <w:p w14:paraId="67F43B50" w14:textId="1A58E5BB"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Payable, debit; Cash, credit</w:t>
      </w:r>
    </w:p>
    <w:p w14:paraId="1F945D95" w14:textId="2F77189D"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Receivable, debit; Cash, credit</w:t>
      </w:r>
    </w:p>
    <w:p w14:paraId="19D6D7BA" w14:textId="72CE89DC"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Payable, debit; Account Receivable, credit</w:t>
      </w:r>
    </w:p>
    <w:p w14:paraId="621EAFB1" w14:textId="77777777" w:rsidR="004A66E4" w:rsidRDefault="004A66E4" w:rsidP="00021DCB">
      <w:pPr>
        <w:tabs>
          <w:tab w:val="left" w:pos="3600"/>
        </w:tabs>
        <w:ind w:left="576"/>
        <w:rPr>
          <w:rFonts w:ascii="Times New Roman" w:hAnsi="Times New Roman" w:cs="Times New Roman"/>
          <w:sz w:val="22"/>
          <w:szCs w:val="22"/>
        </w:rPr>
      </w:pPr>
    </w:p>
    <w:p w14:paraId="29F98B47" w14:textId="77777777" w:rsidR="00395F58" w:rsidRPr="00021DCB" w:rsidRDefault="00395F58" w:rsidP="00021DCB">
      <w:pPr>
        <w:tabs>
          <w:tab w:val="left" w:pos="3600"/>
        </w:tabs>
        <w:ind w:left="576"/>
        <w:rPr>
          <w:rFonts w:ascii="Times New Roman" w:hAnsi="Times New Roman" w:cs="Times New Roman"/>
          <w:vanish/>
          <w:sz w:val="22"/>
          <w:szCs w:val="22"/>
        </w:rPr>
      </w:pPr>
    </w:p>
    <w:p w14:paraId="4E47112F" w14:textId="12FE4391"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b</w:t>
      </w:r>
    </w:p>
    <w:p w14:paraId="155B7E4E" w14:textId="77777777" w:rsidR="0036410F"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36410F">
        <w:rPr>
          <w:rFonts w:ascii="Times New Roman" w:eastAsia="Times New Roman" w:hAnsi="Times New Roman" w:cs="Times New Roman"/>
          <w:color w:val="000000"/>
          <w:sz w:val="22"/>
          <w:szCs w:val="22"/>
        </w:rPr>
        <w:t>Challenging</w:t>
      </w:r>
    </w:p>
    <w:p w14:paraId="176B29E5" w14:textId="63B5B7D2" w:rsidR="004A66E4" w:rsidRPr="00021DCB" w:rsidRDefault="0036410F"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0532E64D" w14:textId="48A7E0CF" w:rsidR="004A66E4" w:rsidRPr="00021DCB" w:rsidRDefault="004A66E4"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0D6F0B01" w14:textId="77777777" w:rsidR="0036410F" w:rsidRDefault="004A66E4" w:rsidP="00395F58">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36410F">
        <w:rPr>
          <w:rFonts w:ascii="Times New Roman" w:eastAsia="Times New Roman" w:hAnsi="Times New Roman" w:cs="Times New Roman"/>
          <w:color w:val="000000"/>
          <w:sz w:val="22"/>
          <w:szCs w:val="22"/>
        </w:rPr>
        <w:t>APC.06 - Recording Transactions</w:t>
      </w:r>
    </w:p>
    <w:p w14:paraId="52F574A1" w14:textId="336A508C" w:rsidR="0036410F" w:rsidRDefault="0036410F" w:rsidP="00395F58">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 xml:space="preserve">ACCT.AICPA.FN.03 </w:t>
      </w:r>
      <w:r>
        <w:rPr>
          <w:rFonts w:ascii="Times New Roman" w:eastAsia="Times New Roman" w:hAnsi="Times New Roman" w:cs="Times New Roman"/>
          <w:color w:val="000000"/>
          <w:sz w:val="22"/>
          <w:szCs w:val="22"/>
        </w:rPr>
        <w:t>–</w:t>
      </w:r>
      <w:r w:rsidR="004A66E4" w:rsidRPr="00021DCB">
        <w:rPr>
          <w:rFonts w:ascii="Times New Roman" w:eastAsia="Times New Roman" w:hAnsi="Times New Roman" w:cs="Times New Roman"/>
          <w:color w:val="000000"/>
          <w:sz w:val="22"/>
          <w:szCs w:val="22"/>
        </w:rPr>
        <w:t xml:space="preserve"> Measurement</w:t>
      </w:r>
    </w:p>
    <w:p w14:paraId="4C85A60E" w14:textId="10A0CC5A" w:rsidR="004A66E4" w:rsidRPr="00021DCB" w:rsidRDefault="0036410F" w:rsidP="00395F58">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00B985DF" w14:textId="77777777" w:rsidR="001D53AA" w:rsidRPr="00021DCB" w:rsidRDefault="001D53AA" w:rsidP="00021DCB">
      <w:pPr>
        <w:tabs>
          <w:tab w:val="left" w:pos="3600"/>
        </w:tabs>
        <w:ind w:left="576"/>
        <w:rPr>
          <w:rFonts w:ascii="Times New Roman" w:hAnsi="Times New Roman" w:cs="Times New Roman"/>
          <w:sz w:val="22"/>
          <w:szCs w:val="22"/>
        </w:rPr>
      </w:pPr>
    </w:p>
    <w:p w14:paraId="78E26A69" w14:textId="2AF282A8"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process of initially recording a business transaction is called</w:t>
      </w:r>
    </w:p>
    <w:p w14:paraId="2119458B" w14:textId="593E2A02"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closing</w:t>
      </w:r>
    </w:p>
    <w:p w14:paraId="618DA1A9" w14:textId="31B9F931"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posting</w:t>
      </w:r>
    </w:p>
    <w:p w14:paraId="117FCB21" w14:textId="0C535904"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journalizing</w:t>
      </w:r>
    </w:p>
    <w:p w14:paraId="6EA078B1" w14:textId="077E2199"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balancing</w:t>
      </w:r>
    </w:p>
    <w:p w14:paraId="1D4317FD" w14:textId="77777777" w:rsidR="004A66E4" w:rsidRDefault="004A66E4" w:rsidP="00021DCB">
      <w:pPr>
        <w:tabs>
          <w:tab w:val="left" w:pos="3600"/>
        </w:tabs>
        <w:ind w:left="576"/>
        <w:rPr>
          <w:rFonts w:ascii="Times New Roman" w:hAnsi="Times New Roman" w:cs="Times New Roman"/>
          <w:sz w:val="22"/>
          <w:szCs w:val="22"/>
        </w:rPr>
      </w:pPr>
    </w:p>
    <w:p w14:paraId="50CF124E" w14:textId="77777777" w:rsidR="00395F58" w:rsidRPr="00021DCB" w:rsidRDefault="00395F58" w:rsidP="00021DCB">
      <w:pPr>
        <w:tabs>
          <w:tab w:val="left" w:pos="3600"/>
        </w:tabs>
        <w:ind w:left="576"/>
        <w:rPr>
          <w:rFonts w:ascii="Times New Roman" w:hAnsi="Times New Roman" w:cs="Times New Roman"/>
          <w:vanish/>
          <w:sz w:val="22"/>
          <w:szCs w:val="22"/>
        </w:rPr>
      </w:pPr>
    </w:p>
    <w:p w14:paraId="31FBF7CA" w14:textId="47BEBE2B"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w:t>
      </w:r>
    </w:p>
    <w:p w14:paraId="4E28D5F3" w14:textId="77777777" w:rsidR="0036410F"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36410F">
        <w:rPr>
          <w:rFonts w:ascii="Times New Roman" w:eastAsia="Times New Roman" w:hAnsi="Times New Roman" w:cs="Times New Roman"/>
          <w:color w:val="000000"/>
          <w:sz w:val="22"/>
          <w:szCs w:val="22"/>
        </w:rPr>
        <w:t>Easy</w:t>
      </w:r>
    </w:p>
    <w:p w14:paraId="2A5DC0AC" w14:textId="3D619EE9" w:rsidR="004A66E4" w:rsidRPr="00021DCB" w:rsidRDefault="0036410F"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69B55A7A" w14:textId="159BB04A" w:rsidR="004A66E4" w:rsidRPr="00021DCB" w:rsidRDefault="004A66E4"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3901DB87" w14:textId="77777777" w:rsidR="0036410F"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36410F">
        <w:rPr>
          <w:rFonts w:ascii="Times New Roman" w:eastAsia="Times New Roman" w:hAnsi="Times New Roman" w:cs="Times New Roman"/>
          <w:color w:val="000000"/>
          <w:sz w:val="22"/>
          <w:szCs w:val="22"/>
        </w:rPr>
        <w:t>APC.06 - Recording Transactions</w:t>
      </w:r>
    </w:p>
    <w:p w14:paraId="62CF0242" w14:textId="1577ABCA" w:rsidR="0036410F" w:rsidRDefault="0036410F"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6D5CEBE9" w14:textId="2B062BB7" w:rsidR="004A66E4" w:rsidRPr="00021DCB" w:rsidRDefault="0036410F"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5DAD0191" w14:textId="77777777" w:rsidR="001D53AA" w:rsidRPr="00021DCB" w:rsidRDefault="001D53AA" w:rsidP="00021DCB">
      <w:pPr>
        <w:tabs>
          <w:tab w:val="left" w:pos="3600"/>
        </w:tabs>
        <w:ind w:left="576"/>
        <w:rPr>
          <w:rFonts w:ascii="Times New Roman" w:hAnsi="Times New Roman" w:cs="Times New Roman"/>
          <w:sz w:val="22"/>
          <w:szCs w:val="22"/>
        </w:rPr>
      </w:pPr>
    </w:p>
    <w:p w14:paraId="282802D7" w14:textId="50F54EB2"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Which of the following entries records the acquisition of office supplies on account?</w:t>
      </w:r>
    </w:p>
    <w:p w14:paraId="2201C0A2" w14:textId="07163751"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Office Supplies, debit; Cash, credit</w:t>
      </w:r>
    </w:p>
    <w:p w14:paraId="3847C81D" w14:textId="236CD7F0"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Cash, debit; Office Supplies, credit</w:t>
      </w:r>
    </w:p>
    <w:p w14:paraId="34D4E264" w14:textId="49F7D427"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Office Supplies, debit; Accounts Payable, credit</w:t>
      </w:r>
    </w:p>
    <w:p w14:paraId="65FDF8B5" w14:textId="6F03F4E5"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Receivable, debit; Office Supplies, credit</w:t>
      </w:r>
    </w:p>
    <w:p w14:paraId="5B3B248C" w14:textId="77777777" w:rsidR="004A66E4" w:rsidRDefault="004A66E4" w:rsidP="00021DCB">
      <w:pPr>
        <w:tabs>
          <w:tab w:val="left" w:pos="3600"/>
        </w:tabs>
        <w:ind w:left="576"/>
        <w:rPr>
          <w:rFonts w:ascii="Times New Roman" w:hAnsi="Times New Roman" w:cs="Times New Roman"/>
          <w:sz w:val="22"/>
          <w:szCs w:val="22"/>
        </w:rPr>
      </w:pPr>
    </w:p>
    <w:p w14:paraId="32FE14C7" w14:textId="77777777" w:rsidR="00395F58" w:rsidRPr="00021DCB" w:rsidRDefault="00395F58" w:rsidP="00021DCB">
      <w:pPr>
        <w:tabs>
          <w:tab w:val="left" w:pos="3600"/>
        </w:tabs>
        <w:ind w:left="576"/>
        <w:rPr>
          <w:rFonts w:ascii="Times New Roman" w:hAnsi="Times New Roman" w:cs="Times New Roman"/>
          <w:vanish/>
          <w:sz w:val="22"/>
          <w:szCs w:val="22"/>
        </w:rPr>
      </w:pPr>
    </w:p>
    <w:p w14:paraId="06F6052D" w14:textId="1F1EDB03"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w:t>
      </w:r>
    </w:p>
    <w:p w14:paraId="5D4251A2" w14:textId="77777777" w:rsidR="0036410F"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36410F">
        <w:rPr>
          <w:rFonts w:ascii="Times New Roman" w:eastAsia="Times New Roman" w:hAnsi="Times New Roman" w:cs="Times New Roman"/>
          <w:color w:val="000000"/>
          <w:sz w:val="22"/>
          <w:szCs w:val="22"/>
        </w:rPr>
        <w:t>Moderate</w:t>
      </w:r>
    </w:p>
    <w:p w14:paraId="27313B8F" w14:textId="19E63E18" w:rsidR="004A66E4" w:rsidRPr="00021DCB" w:rsidRDefault="0036410F"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26C696DF" w14:textId="2BC07259" w:rsidR="004A66E4" w:rsidRPr="00021DCB" w:rsidRDefault="004A66E4"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709505A9" w14:textId="77777777" w:rsidR="0036410F"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ACCT.ACBSP.APC.06 - Recor</w:t>
      </w:r>
      <w:r w:rsidR="0036410F">
        <w:rPr>
          <w:rFonts w:ascii="Times New Roman" w:eastAsia="Times New Roman" w:hAnsi="Times New Roman" w:cs="Times New Roman"/>
          <w:color w:val="000000"/>
          <w:sz w:val="22"/>
          <w:szCs w:val="22"/>
        </w:rPr>
        <w:t>ding Transactions</w:t>
      </w:r>
    </w:p>
    <w:p w14:paraId="3BD67497" w14:textId="6435713C" w:rsidR="0036410F" w:rsidRDefault="0036410F"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2B96AC26" w14:textId="71460168" w:rsidR="004A66E4" w:rsidRPr="00021DCB" w:rsidRDefault="0036410F"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2C604A1A" w14:textId="05079D64" w:rsidR="001D53AA" w:rsidRPr="00021DCB" w:rsidRDefault="00395F58" w:rsidP="00395F58">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7A07D41E" w14:textId="50EF84EE"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Which of the following entries records the payment of insurance for the current month?</w:t>
      </w:r>
    </w:p>
    <w:p w14:paraId="19616AAD" w14:textId="36A57F52"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Cash, debit; Insurance Expense, credit</w:t>
      </w:r>
    </w:p>
    <w:p w14:paraId="4946385A" w14:textId="0651BE7C"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Insurance Expense, debit; Cash, credit</w:t>
      </w:r>
    </w:p>
    <w:p w14:paraId="25ECB5CE" w14:textId="29497762"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Insurance Expense, debit; Accounts Receivable, credit</w:t>
      </w:r>
    </w:p>
    <w:p w14:paraId="050762E7" w14:textId="77C4F9D6"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Prepaid Insurance, debit; Cash, credit</w:t>
      </w:r>
    </w:p>
    <w:p w14:paraId="0769DAD7" w14:textId="77777777" w:rsidR="004A66E4" w:rsidRDefault="004A66E4" w:rsidP="00021DCB">
      <w:pPr>
        <w:tabs>
          <w:tab w:val="left" w:pos="3600"/>
        </w:tabs>
        <w:ind w:left="576"/>
        <w:rPr>
          <w:rFonts w:ascii="Times New Roman" w:hAnsi="Times New Roman" w:cs="Times New Roman"/>
          <w:sz w:val="22"/>
          <w:szCs w:val="22"/>
        </w:rPr>
      </w:pPr>
    </w:p>
    <w:p w14:paraId="102DC5EB" w14:textId="77777777" w:rsidR="00395F58" w:rsidRPr="00021DCB" w:rsidRDefault="00395F58" w:rsidP="00021DCB">
      <w:pPr>
        <w:tabs>
          <w:tab w:val="left" w:pos="3600"/>
        </w:tabs>
        <w:ind w:left="576"/>
        <w:rPr>
          <w:rFonts w:ascii="Times New Roman" w:hAnsi="Times New Roman" w:cs="Times New Roman"/>
          <w:vanish/>
          <w:sz w:val="22"/>
          <w:szCs w:val="22"/>
        </w:rPr>
      </w:pPr>
    </w:p>
    <w:p w14:paraId="02FD0FF3" w14:textId="1753E82D"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b</w:t>
      </w:r>
    </w:p>
    <w:p w14:paraId="0DBD3E06" w14:textId="77777777" w:rsidR="0036410F"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36410F">
        <w:rPr>
          <w:rFonts w:ascii="Times New Roman" w:eastAsia="Times New Roman" w:hAnsi="Times New Roman" w:cs="Times New Roman"/>
          <w:color w:val="000000"/>
          <w:sz w:val="22"/>
          <w:szCs w:val="22"/>
        </w:rPr>
        <w:t>Challenging</w:t>
      </w:r>
    </w:p>
    <w:p w14:paraId="41598657" w14:textId="35116E40" w:rsidR="004A66E4" w:rsidRPr="00021DCB" w:rsidRDefault="0036410F"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5E7BB636" w14:textId="77777777" w:rsidR="0036410F"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36410F">
        <w:rPr>
          <w:rFonts w:ascii="Times New Roman" w:eastAsia="Times New Roman" w:hAnsi="Times New Roman" w:cs="Times New Roman"/>
          <w:color w:val="000000"/>
          <w:sz w:val="22"/>
          <w:szCs w:val="22"/>
        </w:rPr>
        <w:t>FNMN.WARD.16.02-02 - LO: 02-02</w:t>
      </w:r>
    </w:p>
    <w:p w14:paraId="22837FC4" w14:textId="5F19297B" w:rsidR="004A66E4" w:rsidRPr="00021DCB" w:rsidRDefault="0036410F"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FNMN.WARD.16.02-03 - LO: 02-03</w:t>
      </w:r>
    </w:p>
    <w:p w14:paraId="712868D9" w14:textId="77777777" w:rsidR="0036410F"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xml:space="preserve">ACCT.ACBSP.APC.06 </w:t>
      </w:r>
      <w:r w:rsidR="0036410F">
        <w:rPr>
          <w:rFonts w:ascii="Times New Roman" w:eastAsia="Times New Roman" w:hAnsi="Times New Roman" w:cs="Times New Roman"/>
          <w:color w:val="000000"/>
          <w:sz w:val="22"/>
          <w:szCs w:val="22"/>
        </w:rPr>
        <w:t>- Recording Transactions</w:t>
      </w:r>
    </w:p>
    <w:p w14:paraId="6F3565D1" w14:textId="134849A7" w:rsidR="0036410F" w:rsidRDefault="0036410F"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29C9499D" w14:textId="573E3C5F" w:rsidR="004A66E4" w:rsidRPr="00021DCB" w:rsidRDefault="0036410F"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28F92BC2" w14:textId="77777777" w:rsidR="001D53AA" w:rsidRPr="00021DCB" w:rsidRDefault="001D53AA" w:rsidP="00021DCB">
      <w:pPr>
        <w:tabs>
          <w:tab w:val="left" w:pos="3600"/>
        </w:tabs>
        <w:ind w:left="576"/>
        <w:rPr>
          <w:rFonts w:ascii="Times New Roman" w:hAnsi="Times New Roman" w:cs="Times New Roman"/>
          <w:sz w:val="22"/>
          <w:szCs w:val="22"/>
        </w:rPr>
      </w:pPr>
    </w:p>
    <w:p w14:paraId="415734F7" w14:textId="152E7512"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Which of the following entries records the receipt of cash from clients on account?</w:t>
      </w:r>
    </w:p>
    <w:p w14:paraId="4997C23F" w14:textId="588631CB"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Payable, debit; Fees Earned, credit</w:t>
      </w:r>
    </w:p>
    <w:p w14:paraId="5E03C58C" w14:textId="09AB4A45"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Receivable, debit; Fees Earned, credit</w:t>
      </w:r>
    </w:p>
    <w:p w14:paraId="51BE83D2" w14:textId="21B69B30"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Receivable, debit; Cash, credit</w:t>
      </w:r>
    </w:p>
    <w:p w14:paraId="14D3E1B7" w14:textId="54245D43"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Cash, debit; Accounts Receivable, credit</w:t>
      </w:r>
    </w:p>
    <w:p w14:paraId="1F86D577" w14:textId="77777777" w:rsidR="004A66E4" w:rsidRDefault="004A66E4" w:rsidP="00021DCB">
      <w:pPr>
        <w:tabs>
          <w:tab w:val="left" w:pos="3600"/>
        </w:tabs>
        <w:ind w:left="576"/>
        <w:rPr>
          <w:rFonts w:ascii="Times New Roman" w:hAnsi="Times New Roman" w:cs="Times New Roman"/>
          <w:sz w:val="22"/>
          <w:szCs w:val="22"/>
        </w:rPr>
      </w:pPr>
    </w:p>
    <w:p w14:paraId="470E91E0" w14:textId="77777777" w:rsidR="00395F58" w:rsidRPr="00021DCB" w:rsidRDefault="00395F58" w:rsidP="00021DCB">
      <w:pPr>
        <w:tabs>
          <w:tab w:val="left" w:pos="3600"/>
        </w:tabs>
        <w:ind w:left="576"/>
        <w:rPr>
          <w:rFonts w:ascii="Times New Roman" w:hAnsi="Times New Roman" w:cs="Times New Roman"/>
          <w:vanish/>
          <w:sz w:val="22"/>
          <w:szCs w:val="22"/>
        </w:rPr>
      </w:pPr>
    </w:p>
    <w:p w14:paraId="12B8019D" w14:textId="3CAE0706"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w:t>
      </w:r>
    </w:p>
    <w:p w14:paraId="2FC023F9" w14:textId="77777777" w:rsidR="0036410F"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36410F">
        <w:rPr>
          <w:rFonts w:ascii="Times New Roman" w:eastAsia="Times New Roman" w:hAnsi="Times New Roman" w:cs="Times New Roman"/>
          <w:color w:val="000000"/>
          <w:sz w:val="22"/>
          <w:szCs w:val="22"/>
        </w:rPr>
        <w:t>Moderate</w:t>
      </w:r>
    </w:p>
    <w:p w14:paraId="38228D2C" w14:textId="5F6E9E40" w:rsidR="004A66E4" w:rsidRPr="00021DCB" w:rsidRDefault="0036410F"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44743CE3" w14:textId="77777777" w:rsidR="0036410F"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36410F">
        <w:rPr>
          <w:rFonts w:ascii="Times New Roman" w:eastAsia="Times New Roman" w:hAnsi="Times New Roman" w:cs="Times New Roman"/>
          <w:color w:val="000000"/>
          <w:sz w:val="22"/>
          <w:szCs w:val="22"/>
        </w:rPr>
        <w:t>FNMN.WARD.16.02-02 - LO: 02-02</w:t>
      </w:r>
    </w:p>
    <w:p w14:paraId="208EA01C" w14:textId="41801C94" w:rsidR="004A66E4" w:rsidRPr="00021DCB" w:rsidRDefault="0036410F"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FNMN.WARD.16.02-03 - LO: 02-03</w:t>
      </w:r>
    </w:p>
    <w:p w14:paraId="1273F89A" w14:textId="77777777" w:rsidR="0036410F"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ACCT.ACBSP.APC</w:t>
      </w:r>
      <w:r w:rsidR="0036410F">
        <w:rPr>
          <w:rFonts w:ascii="Times New Roman" w:eastAsia="Times New Roman" w:hAnsi="Times New Roman" w:cs="Times New Roman"/>
          <w:color w:val="000000"/>
          <w:sz w:val="22"/>
          <w:szCs w:val="22"/>
        </w:rPr>
        <w:t>.06 - Recording Transactions</w:t>
      </w:r>
    </w:p>
    <w:p w14:paraId="7D1280D1" w14:textId="17C17FD8" w:rsidR="0036410F" w:rsidRDefault="0036410F"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1AA124D2" w14:textId="75524414" w:rsidR="004A66E4" w:rsidRPr="00021DCB" w:rsidRDefault="0036410F"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73A660EA" w14:textId="77777777" w:rsidR="001D53AA" w:rsidRPr="00021DCB" w:rsidRDefault="001D53AA" w:rsidP="00AB37F9">
      <w:pPr>
        <w:tabs>
          <w:tab w:val="left" w:pos="3600"/>
        </w:tabs>
        <w:rPr>
          <w:rFonts w:ascii="Times New Roman" w:hAnsi="Times New Roman" w:cs="Times New Roman"/>
          <w:sz w:val="22"/>
          <w:szCs w:val="22"/>
        </w:rPr>
      </w:pPr>
    </w:p>
    <w:p w14:paraId="2403FCD7" w14:textId="5B8DCBA7"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Which of the following entries records the collection of cash from cash customers?</w:t>
      </w:r>
    </w:p>
    <w:p w14:paraId="48077D80" w14:textId="68A5940F"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Fees Earned, debit; Cash, credit</w:t>
      </w:r>
    </w:p>
    <w:p w14:paraId="62667695" w14:textId="05830409"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Fees Earned, debit; Accounts Receivable, credit</w:t>
      </w:r>
    </w:p>
    <w:p w14:paraId="0FE01F3A" w14:textId="0FE0A56C"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Cash, debit; Fees Earned, credit</w:t>
      </w:r>
    </w:p>
    <w:p w14:paraId="241AB988" w14:textId="2C3C2995"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Receivable, debit; Fees Earned, credit</w:t>
      </w:r>
    </w:p>
    <w:p w14:paraId="304C587F" w14:textId="77777777" w:rsidR="004A66E4" w:rsidRDefault="004A66E4" w:rsidP="00021DCB">
      <w:pPr>
        <w:tabs>
          <w:tab w:val="left" w:pos="3600"/>
        </w:tabs>
        <w:ind w:left="576"/>
        <w:rPr>
          <w:rFonts w:ascii="Times New Roman" w:hAnsi="Times New Roman" w:cs="Times New Roman"/>
          <w:sz w:val="22"/>
          <w:szCs w:val="22"/>
        </w:rPr>
      </w:pPr>
    </w:p>
    <w:p w14:paraId="14FF1F7C" w14:textId="77777777" w:rsidR="00395F58" w:rsidRPr="00021DCB" w:rsidRDefault="00395F58" w:rsidP="00021DCB">
      <w:pPr>
        <w:tabs>
          <w:tab w:val="left" w:pos="3600"/>
        </w:tabs>
        <w:ind w:left="576"/>
        <w:rPr>
          <w:rFonts w:ascii="Times New Roman" w:hAnsi="Times New Roman" w:cs="Times New Roman"/>
          <w:vanish/>
          <w:sz w:val="22"/>
          <w:szCs w:val="22"/>
        </w:rPr>
      </w:pPr>
    </w:p>
    <w:p w14:paraId="7BEBBB8D" w14:textId="25271C3D"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w:t>
      </w:r>
    </w:p>
    <w:p w14:paraId="629456CB" w14:textId="77777777" w:rsidR="0036410F"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36410F">
        <w:rPr>
          <w:rFonts w:ascii="Times New Roman" w:eastAsia="Times New Roman" w:hAnsi="Times New Roman" w:cs="Times New Roman"/>
          <w:color w:val="000000"/>
          <w:sz w:val="22"/>
          <w:szCs w:val="22"/>
        </w:rPr>
        <w:t>Moderate</w:t>
      </w:r>
    </w:p>
    <w:p w14:paraId="1D871200" w14:textId="7DEBB6AC" w:rsidR="004A66E4" w:rsidRPr="00021DCB" w:rsidRDefault="0036410F"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61CA548D" w14:textId="66EAB53F" w:rsidR="004A66E4" w:rsidRPr="00021DCB" w:rsidRDefault="004A66E4"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674A8318" w14:textId="77777777" w:rsidR="0036410F" w:rsidRDefault="004A66E4" w:rsidP="00AB37F9">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36410F">
        <w:rPr>
          <w:rFonts w:ascii="Times New Roman" w:eastAsia="Times New Roman" w:hAnsi="Times New Roman" w:cs="Times New Roman"/>
          <w:color w:val="000000"/>
          <w:sz w:val="22"/>
          <w:szCs w:val="22"/>
        </w:rPr>
        <w:t>APC.06 - Recording Transactions</w:t>
      </w:r>
    </w:p>
    <w:p w14:paraId="424DFD71" w14:textId="7F0221E1" w:rsidR="0036410F" w:rsidRDefault="0036410F" w:rsidP="00AB37F9">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ACCT.AICPA.F</w:t>
      </w:r>
      <w:r>
        <w:rPr>
          <w:rFonts w:ascii="Times New Roman" w:eastAsia="Times New Roman" w:hAnsi="Times New Roman" w:cs="Times New Roman"/>
          <w:color w:val="000000"/>
          <w:sz w:val="22"/>
          <w:szCs w:val="22"/>
        </w:rPr>
        <w:t>N.03 – Measurement</w:t>
      </w:r>
    </w:p>
    <w:p w14:paraId="59BF49FC" w14:textId="0FDAAE20" w:rsidR="004A66E4" w:rsidRPr="00021DCB" w:rsidRDefault="0036410F" w:rsidP="00AB37F9">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53531058" w14:textId="34A6CF65" w:rsidR="001D53AA" w:rsidRPr="00021DCB" w:rsidRDefault="00395F58" w:rsidP="00395F58">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72FBC5BE" w14:textId="6BEE43EA"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Which of the following entries records the receipt of cash for two months' rent? The cash was received in advance of providing the service.</w:t>
      </w:r>
    </w:p>
    <w:p w14:paraId="3FDE0A27" w14:textId="140AAE5A"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Prepaid Rent, debit; Rent Revenue, credit.</w:t>
      </w:r>
    </w:p>
    <w:p w14:paraId="44384505" w14:textId="4AF0B0BB"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Cash, debit; Unearned Rent, credit.</w:t>
      </w:r>
    </w:p>
    <w:p w14:paraId="3DBCBC44" w14:textId="610DC75C"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Cash, debit; Prepaid Rent, credit.</w:t>
      </w:r>
    </w:p>
    <w:p w14:paraId="0C8F4251" w14:textId="45D6D6C8"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Cash, debit; Rent Expense, credit.</w:t>
      </w:r>
    </w:p>
    <w:p w14:paraId="6EEFC715" w14:textId="77777777" w:rsidR="004A66E4" w:rsidRDefault="004A66E4" w:rsidP="00021DCB">
      <w:pPr>
        <w:tabs>
          <w:tab w:val="left" w:pos="3600"/>
        </w:tabs>
        <w:ind w:left="576"/>
        <w:rPr>
          <w:rFonts w:ascii="Times New Roman" w:hAnsi="Times New Roman" w:cs="Times New Roman"/>
          <w:sz w:val="22"/>
          <w:szCs w:val="22"/>
        </w:rPr>
      </w:pPr>
    </w:p>
    <w:p w14:paraId="7E6F1DD8" w14:textId="77777777" w:rsidR="00395F58" w:rsidRPr="00021DCB" w:rsidRDefault="00395F58" w:rsidP="00021DCB">
      <w:pPr>
        <w:tabs>
          <w:tab w:val="left" w:pos="3600"/>
        </w:tabs>
        <w:ind w:left="576"/>
        <w:rPr>
          <w:rFonts w:ascii="Times New Roman" w:hAnsi="Times New Roman" w:cs="Times New Roman"/>
          <w:vanish/>
          <w:sz w:val="22"/>
          <w:szCs w:val="22"/>
        </w:rPr>
      </w:pPr>
    </w:p>
    <w:p w14:paraId="7FB57087" w14:textId="1F7583EA"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b</w:t>
      </w:r>
    </w:p>
    <w:p w14:paraId="41E9E70C" w14:textId="77777777" w:rsidR="0036410F"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36410F">
        <w:rPr>
          <w:rFonts w:ascii="Times New Roman" w:eastAsia="Times New Roman" w:hAnsi="Times New Roman" w:cs="Times New Roman"/>
          <w:color w:val="000000"/>
          <w:sz w:val="22"/>
          <w:szCs w:val="22"/>
        </w:rPr>
        <w:t>Challenging</w:t>
      </w:r>
    </w:p>
    <w:p w14:paraId="6EAAEDA4" w14:textId="64226FDF" w:rsidR="004A66E4" w:rsidRPr="00021DCB" w:rsidRDefault="0036410F"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380735BA" w14:textId="77777777" w:rsidR="0036410F"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36410F">
        <w:rPr>
          <w:rFonts w:ascii="Times New Roman" w:eastAsia="Times New Roman" w:hAnsi="Times New Roman" w:cs="Times New Roman"/>
          <w:color w:val="000000"/>
          <w:sz w:val="22"/>
          <w:szCs w:val="22"/>
        </w:rPr>
        <w:t>FNMN.WARD.16.02-02 - LO: 02-02</w:t>
      </w:r>
    </w:p>
    <w:p w14:paraId="2E6B9D7F" w14:textId="5D053863" w:rsidR="004A66E4" w:rsidRPr="00021DCB" w:rsidRDefault="0036410F"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FNMN.WARD.16.02-03 - LO: 02-03</w:t>
      </w:r>
    </w:p>
    <w:p w14:paraId="3DEFA120" w14:textId="77777777" w:rsidR="0036410F"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ACCT.ACBSP.APC.06</w:t>
      </w:r>
      <w:r w:rsidR="0036410F">
        <w:rPr>
          <w:rFonts w:ascii="Times New Roman" w:eastAsia="Times New Roman" w:hAnsi="Times New Roman" w:cs="Times New Roman"/>
          <w:color w:val="000000"/>
          <w:sz w:val="22"/>
          <w:szCs w:val="22"/>
        </w:rPr>
        <w:t xml:space="preserve"> - Recording Transactions</w:t>
      </w:r>
    </w:p>
    <w:p w14:paraId="339CC7A1" w14:textId="3E3B9BBD" w:rsidR="0036410F" w:rsidRDefault="0036410F"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7185E0C8" w14:textId="0FD26540" w:rsidR="004A66E4" w:rsidRPr="00021DCB" w:rsidRDefault="0036410F"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49D08D3C" w14:textId="77777777" w:rsidR="001D53AA" w:rsidRPr="00021DCB" w:rsidRDefault="001D53AA" w:rsidP="00021DCB">
      <w:pPr>
        <w:tabs>
          <w:tab w:val="left" w:pos="3600"/>
        </w:tabs>
        <w:ind w:left="576"/>
        <w:rPr>
          <w:rFonts w:ascii="Times New Roman" w:hAnsi="Times New Roman" w:cs="Times New Roman"/>
          <w:sz w:val="22"/>
          <w:szCs w:val="22"/>
        </w:rPr>
      </w:pPr>
    </w:p>
    <w:p w14:paraId="1DDF3B21" w14:textId="236797CF"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 client has a massage and asks the company bookkeeper to mail her the bill.</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The bookkeeper should make which entry to record the invoice?</w:t>
      </w:r>
    </w:p>
    <w:p w14:paraId="17EC1345" w14:textId="15707042"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No entry until the cash is received</w:t>
      </w:r>
    </w:p>
    <w:p w14:paraId="56ABECF8" w14:textId="38E52E93"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Fees Earned, debit; Accounts Receivable, credit</w:t>
      </w:r>
    </w:p>
    <w:p w14:paraId="1CAEDB0F" w14:textId="54991C7F"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Cash, debit; Fees Earned, credit</w:t>
      </w:r>
    </w:p>
    <w:p w14:paraId="7B1696AD" w14:textId="0D51C780"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Receivable, debit; Fees Earned, credit</w:t>
      </w:r>
    </w:p>
    <w:p w14:paraId="2C9F6EF3" w14:textId="77777777" w:rsidR="004A66E4" w:rsidRDefault="004A66E4" w:rsidP="00021DCB">
      <w:pPr>
        <w:tabs>
          <w:tab w:val="left" w:pos="3600"/>
        </w:tabs>
        <w:ind w:left="576"/>
        <w:rPr>
          <w:rFonts w:ascii="Times New Roman" w:hAnsi="Times New Roman" w:cs="Times New Roman"/>
          <w:sz w:val="22"/>
          <w:szCs w:val="22"/>
        </w:rPr>
      </w:pPr>
    </w:p>
    <w:p w14:paraId="07D8E49A" w14:textId="77777777" w:rsidR="00395F58" w:rsidRPr="00021DCB" w:rsidRDefault="00395F58" w:rsidP="00021DCB">
      <w:pPr>
        <w:tabs>
          <w:tab w:val="left" w:pos="3600"/>
        </w:tabs>
        <w:ind w:left="576"/>
        <w:rPr>
          <w:rFonts w:ascii="Times New Roman" w:hAnsi="Times New Roman" w:cs="Times New Roman"/>
          <w:vanish/>
          <w:sz w:val="22"/>
          <w:szCs w:val="22"/>
        </w:rPr>
      </w:pPr>
    </w:p>
    <w:p w14:paraId="7B701CBE" w14:textId="6CEE9E1F"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w:t>
      </w:r>
    </w:p>
    <w:p w14:paraId="5C142AD8" w14:textId="77777777" w:rsidR="0036410F"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36410F">
        <w:rPr>
          <w:rFonts w:ascii="Times New Roman" w:eastAsia="Times New Roman" w:hAnsi="Times New Roman" w:cs="Times New Roman"/>
          <w:color w:val="000000"/>
          <w:sz w:val="22"/>
          <w:szCs w:val="22"/>
        </w:rPr>
        <w:t>Challenging</w:t>
      </w:r>
    </w:p>
    <w:p w14:paraId="170B9545" w14:textId="3A41C59B" w:rsidR="004A66E4" w:rsidRPr="00021DCB" w:rsidRDefault="0036410F"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1A2629E0" w14:textId="77777777" w:rsidR="0036410F"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36410F">
        <w:rPr>
          <w:rFonts w:ascii="Times New Roman" w:eastAsia="Times New Roman" w:hAnsi="Times New Roman" w:cs="Times New Roman"/>
          <w:color w:val="000000"/>
          <w:sz w:val="22"/>
          <w:szCs w:val="22"/>
        </w:rPr>
        <w:t>FNMN.WARD.16.02-02 - LO: 02-02</w:t>
      </w:r>
    </w:p>
    <w:p w14:paraId="326A2F71" w14:textId="2557D5F9" w:rsidR="004A66E4" w:rsidRPr="00021DCB" w:rsidRDefault="0036410F"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FNMN.WARD.16.02-03 - LO: 02-03</w:t>
      </w:r>
    </w:p>
    <w:p w14:paraId="7EA02F82" w14:textId="77777777" w:rsidR="0036410F"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36410F">
        <w:rPr>
          <w:rFonts w:ascii="Times New Roman" w:eastAsia="Times New Roman" w:hAnsi="Times New Roman" w:cs="Times New Roman"/>
          <w:color w:val="000000"/>
          <w:sz w:val="22"/>
          <w:szCs w:val="22"/>
        </w:rPr>
        <w:t>APC.06 - Recording Transactions</w:t>
      </w:r>
    </w:p>
    <w:p w14:paraId="007B711C" w14:textId="4041AE39" w:rsidR="0036410F" w:rsidRDefault="0036410F"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2EAABE72" w14:textId="32C5A350" w:rsidR="004A66E4" w:rsidRPr="00021DCB" w:rsidRDefault="0036410F"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092ABA3E" w14:textId="77777777" w:rsidR="001D53AA" w:rsidRPr="00021DCB" w:rsidRDefault="001D53AA" w:rsidP="00021DCB">
      <w:pPr>
        <w:tabs>
          <w:tab w:val="left" w:pos="3600"/>
        </w:tabs>
        <w:ind w:left="576"/>
        <w:rPr>
          <w:rFonts w:ascii="Times New Roman" w:hAnsi="Times New Roman" w:cs="Times New Roman"/>
          <w:sz w:val="22"/>
          <w:szCs w:val="22"/>
        </w:rPr>
      </w:pPr>
    </w:p>
    <w:p w14:paraId="7EA5608E" w14:textId="246D31AF"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Which of the following abbreviations is correct?</w:t>
      </w:r>
    </w:p>
    <w:p w14:paraId="297624CB" w14:textId="03BE05A6"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Debit, “</w:t>
      </w:r>
      <w:proofErr w:type="spellStart"/>
      <w:r w:rsidRPr="00021DCB">
        <w:rPr>
          <w:rFonts w:ascii="Times New Roman" w:eastAsia="Times New Roman" w:hAnsi="Times New Roman" w:cs="Times New Roman"/>
          <w:color w:val="000000"/>
          <w:sz w:val="22"/>
          <w:szCs w:val="22"/>
        </w:rPr>
        <w:t>Dr</w:t>
      </w:r>
      <w:proofErr w:type="spellEnd"/>
      <w:r w:rsidRPr="00021DCB">
        <w:rPr>
          <w:rFonts w:ascii="Times New Roman" w:eastAsia="Times New Roman" w:hAnsi="Times New Roman" w:cs="Times New Roman"/>
          <w:color w:val="000000"/>
          <w:sz w:val="22"/>
          <w:szCs w:val="22"/>
        </w:rPr>
        <w:t>”; Credit, “Cd”</w:t>
      </w:r>
    </w:p>
    <w:p w14:paraId="346E474E" w14:textId="023B0AAD"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Debit, “Db”; Credit, “Cr”</w:t>
      </w:r>
    </w:p>
    <w:p w14:paraId="05B240B9" w14:textId="7EAA1253"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Debit, “Db”; Credit, “Cd”</w:t>
      </w:r>
    </w:p>
    <w:p w14:paraId="2269B454" w14:textId="2C655463"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Debit, “</w:t>
      </w:r>
      <w:proofErr w:type="spellStart"/>
      <w:r w:rsidRPr="00021DCB">
        <w:rPr>
          <w:rFonts w:ascii="Times New Roman" w:eastAsia="Times New Roman" w:hAnsi="Times New Roman" w:cs="Times New Roman"/>
          <w:color w:val="000000"/>
          <w:sz w:val="22"/>
          <w:szCs w:val="22"/>
        </w:rPr>
        <w:t>Dr</w:t>
      </w:r>
      <w:proofErr w:type="spellEnd"/>
      <w:r w:rsidRPr="00021DCB">
        <w:rPr>
          <w:rFonts w:ascii="Times New Roman" w:eastAsia="Times New Roman" w:hAnsi="Times New Roman" w:cs="Times New Roman"/>
          <w:color w:val="000000"/>
          <w:sz w:val="22"/>
          <w:szCs w:val="22"/>
        </w:rPr>
        <w:t>”; Credit, “Cr”</w:t>
      </w:r>
    </w:p>
    <w:p w14:paraId="4C37BA0E" w14:textId="77777777" w:rsidR="004A66E4" w:rsidRDefault="004A66E4" w:rsidP="00021DCB">
      <w:pPr>
        <w:tabs>
          <w:tab w:val="left" w:pos="3600"/>
        </w:tabs>
        <w:ind w:left="576"/>
        <w:rPr>
          <w:rFonts w:ascii="Times New Roman" w:hAnsi="Times New Roman" w:cs="Times New Roman"/>
          <w:sz w:val="22"/>
          <w:szCs w:val="22"/>
        </w:rPr>
      </w:pPr>
    </w:p>
    <w:p w14:paraId="26C6A89C" w14:textId="77777777" w:rsidR="00395F58" w:rsidRPr="00021DCB" w:rsidRDefault="00395F58" w:rsidP="00021DCB">
      <w:pPr>
        <w:tabs>
          <w:tab w:val="left" w:pos="3600"/>
        </w:tabs>
        <w:ind w:left="576"/>
        <w:rPr>
          <w:rFonts w:ascii="Times New Roman" w:hAnsi="Times New Roman" w:cs="Times New Roman"/>
          <w:vanish/>
          <w:sz w:val="22"/>
          <w:szCs w:val="22"/>
        </w:rPr>
      </w:pPr>
    </w:p>
    <w:p w14:paraId="10E98621" w14:textId="03820A8D"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w:t>
      </w:r>
    </w:p>
    <w:p w14:paraId="06B6A602" w14:textId="77777777" w:rsidR="0036410F"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36410F">
        <w:rPr>
          <w:rFonts w:ascii="Times New Roman" w:eastAsia="Times New Roman" w:hAnsi="Times New Roman" w:cs="Times New Roman"/>
          <w:color w:val="000000"/>
          <w:sz w:val="22"/>
          <w:szCs w:val="22"/>
        </w:rPr>
        <w:t>Moderate</w:t>
      </w:r>
    </w:p>
    <w:p w14:paraId="69CB47B3" w14:textId="53D83D2B" w:rsidR="004A66E4" w:rsidRPr="00021DCB" w:rsidRDefault="0036410F"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368A8235" w14:textId="46876AC1" w:rsidR="004A66E4" w:rsidRPr="00021DCB" w:rsidRDefault="004A66E4"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49E8B1FD" w14:textId="68D65EA8" w:rsidR="0036410F"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36410F">
        <w:rPr>
          <w:rFonts w:ascii="Times New Roman" w:eastAsia="Times New Roman" w:hAnsi="Times New Roman" w:cs="Times New Roman"/>
          <w:color w:val="000000"/>
          <w:sz w:val="22"/>
          <w:szCs w:val="22"/>
        </w:rPr>
        <w:t>ACCT.ACBSP.APC.02 – GAAP</w:t>
      </w:r>
    </w:p>
    <w:p w14:paraId="0CE6E517" w14:textId="77777777" w:rsidR="0036410F" w:rsidRDefault="0036410F"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4CC12FA9" w14:textId="3A92C236" w:rsidR="0036410F" w:rsidRDefault="0036410F"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 xml:space="preserve">ACCT.AICPA.FN.03 </w:t>
      </w:r>
      <w:r>
        <w:rPr>
          <w:rFonts w:ascii="Times New Roman" w:eastAsia="Times New Roman" w:hAnsi="Times New Roman" w:cs="Times New Roman"/>
          <w:color w:val="000000"/>
          <w:sz w:val="22"/>
          <w:szCs w:val="22"/>
        </w:rPr>
        <w:t>–</w:t>
      </w:r>
      <w:r w:rsidR="004A66E4" w:rsidRPr="00021DCB">
        <w:rPr>
          <w:rFonts w:ascii="Times New Roman" w:eastAsia="Times New Roman" w:hAnsi="Times New Roman" w:cs="Times New Roman"/>
          <w:color w:val="000000"/>
          <w:sz w:val="22"/>
          <w:szCs w:val="22"/>
        </w:rPr>
        <w:t xml:space="preserve"> Measurement</w:t>
      </w:r>
    </w:p>
    <w:p w14:paraId="7AB1FF78" w14:textId="2B316743" w:rsidR="004A66E4" w:rsidRPr="00021DCB" w:rsidRDefault="0036410F"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2FF5C866" w14:textId="0315B6D1" w:rsidR="001D53AA" w:rsidRPr="00021DCB" w:rsidRDefault="00395F58" w:rsidP="00395F58">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261718BE" w14:textId="5B5A31E2" w:rsidR="004A66E4" w:rsidRPr="00021DCB" w:rsidRDefault="004A66E4" w:rsidP="005729F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 xml:space="preserve">Which of the following is </w:t>
      </w:r>
      <w:r w:rsidRPr="00021DCB">
        <w:rPr>
          <w:rFonts w:ascii="Times New Roman" w:eastAsia="Times New Roman" w:hAnsi="Times New Roman" w:cs="Times New Roman"/>
          <w:b/>
          <w:bCs/>
          <w:color w:val="000000"/>
          <w:sz w:val="22"/>
          <w:szCs w:val="22"/>
          <w:u w:val="single"/>
        </w:rPr>
        <w:t>not</w:t>
      </w:r>
      <w:r w:rsidRPr="00021DCB">
        <w:rPr>
          <w:rFonts w:ascii="Times New Roman" w:eastAsia="Times New Roman" w:hAnsi="Times New Roman" w:cs="Times New Roman"/>
          <w:color w:val="000000"/>
          <w:sz w:val="22"/>
          <w:szCs w:val="22"/>
        </w:rPr>
        <w:t xml:space="preserve"> a correct rule of debits and credits?</w:t>
      </w:r>
    </w:p>
    <w:p w14:paraId="5F1CE911" w14:textId="00E29D9D"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Assets, expenses, and dividends are increased by debits.</w:t>
      </w:r>
    </w:p>
    <w:p w14:paraId="73262C48" w14:textId="7B42E42E"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Assets are decreased by credits and have a normal debit balance.</w:t>
      </w:r>
    </w:p>
    <w:p w14:paraId="1A7DB0B5" w14:textId="2C7ADAE0"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Liabilities, revenues, and stockholders' equity are increased by credits.</w:t>
      </w:r>
    </w:p>
    <w:p w14:paraId="62F0CE9E" w14:textId="23C53DF5" w:rsidR="004A66E4" w:rsidRPr="00021DCB" w:rsidRDefault="004A66E4" w:rsidP="00AB37F9">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normal balance for revenues and expenses is a credit.</w:t>
      </w:r>
    </w:p>
    <w:p w14:paraId="4B336C73" w14:textId="77777777" w:rsidR="004A66E4" w:rsidRDefault="004A66E4" w:rsidP="00021DCB">
      <w:pPr>
        <w:tabs>
          <w:tab w:val="left" w:pos="3600"/>
        </w:tabs>
        <w:ind w:left="576"/>
        <w:rPr>
          <w:rFonts w:ascii="Times New Roman" w:hAnsi="Times New Roman" w:cs="Times New Roman"/>
          <w:sz w:val="22"/>
          <w:szCs w:val="22"/>
        </w:rPr>
      </w:pPr>
    </w:p>
    <w:p w14:paraId="73132785" w14:textId="77777777" w:rsidR="00395F58" w:rsidRPr="00021DCB" w:rsidRDefault="00395F58" w:rsidP="00021DCB">
      <w:pPr>
        <w:tabs>
          <w:tab w:val="left" w:pos="3600"/>
        </w:tabs>
        <w:ind w:left="576"/>
        <w:rPr>
          <w:rFonts w:ascii="Times New Roman" w:hAnsi="Times New Roman" w:cs="Times New Roman"/>
          <w:vanish/>
          <w:sz w:val="22"/>
          <w:szCs w:val="22"/>
        </w:rPr>
      </w:pPr>
    </w:p>
    <w:p w14:paraId="0ED44495" w14:textId="7BF2B402" w:rsidR="004A66E4" w:rsidRPr="00021DCB" w:rsidRDefault="004A66E4" w:rsidP="00021DC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w:t>
      </w:r>
    </w:p>
    <w:p w14:paraId="11DB22DD" w14:textId="77777777" w:rsidR="0036410F"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36410F">
        <w:rPr>
          <w:rFonts w:ascii="Times New Roman" w:eastAsia="Times New Roman" w:hAnsi="Times New Roman" w:cs="Times New Roman"/>
          <w:color w:val="000000"/>
          <w:sz w:val="22"/>
          <w:szCs w:val="22"/>
        </w:rPr>
        <w:t>Challenging</w:t>
      </w:r>
    </w:p>
    <w:p w14:paraId="0057C294" w14:textId="73D9FF8D" w:rsidR="004A66E4" w:rsidRPr="00021DCB" w:rsidRDefault="0036410F"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41D04EF4" w14:textId="31E9210B" w:rsidR="004A66E4" w:rsidRPr="00021DCB" w:rsidRDefault="004A66E4" w:rsidP="00021DC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2E348E2C" w14:textId="0E582A97" w:rsidR="0036410F" w:rsidRDefault="004A66E4" w:rsidP="00021DC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36410F">
        <w:rPr>
          <w:rFonts w:ascii="Times New Roman" w:eastAsia="Times New Roman" w:hAnsi="Times New Roman" w:cs="Times New Roman"/>
          <w:color w:val="000000"/>
          <w:sz w:val="22"/>
          <w:szCs w:val="22"/>
        </w:rPr>
        <w:t>ACCT.ACBSP.APC.02 – GAAP</w:t>
      </w:r>
    </w:p>
    <w:p w14:paraId="2C177BCF" w14:textId="77777777" w:rsidR="0036410F" w:rsidRDefault="0036410F"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2716E11D" w14:textId="4E8C95F3" w:rsidR="0036410F" w:rsidRDefault="0036410F" w:rsidP="00021DC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6F71C067" w14:textId="02616FE9" w:rsidR="004A66E4" w:rsidRPr="00021DCB" w:rsidRDefault="0036410F" w:rsidP="00021DC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11F1E90E" w14:textId="77777777" w:rsidR="001D53AA" w:rsidRPr="00021DCB" w:rsidRDefault="001D53AA" w:rsidP="00F70F95">
      <w:pPr>
        <w:tabs>
          <w:tab w:val="left" w:pos="3600"/>
        </w:tabs>
        <w:ind w:left="576"/>
        <w:rPr>
          <w:rFonts w:ascii="Times New Roman" w:hAnsi="Times New Roman" w:cs="Times New Roman"/>
          <w:sz w:val="22"/>
          <w:szCs w:val="22"/>
        </w:rPr>
      </w:pPr>
    </w:p>
    <w:p w14:paraId="4A371DB1" w14:textId="3328207B" w:rsidR="004A66E4" w:rsidRPr="00021DCB" w:rsidRDefault="004A66E4" w:rsidP="00911FD1">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Gently Laser Clinic purchased laser equipment for $8,500 and paid $2,250 down, with the remainder to be paid later.</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The correct entry would be</w:t>
      </w:r>
    </w:p>
    <w:p w14:paraId="3F7ADD60" w14:textId="6E0F1FCD" w:rsidR="004A66E4" w:rsidRPr="00021DCB" w:rsidRDefault="004A66E4" w:rsidP="00911FD1">
      <w:pPr>
        <w:pStyle w:val="p"/>
        <w:numPr>
          <w:ilvl w:val="0"/>
          <w:numId w:val="4"/>
        </w:numPr>
        <w:tabs>
          <w:tab w:val="left" w:pos="1260"/>
          <w:tab w:val="right" w:pos="6480"/>
          <w:tab w:val="right" w:pos="792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Equipment</w:t>
      </w:r>
      <w:r w:rsidR="00021DCB">
        <w:rPr>
          <w:rFonts w:ascii="Times New Roman" w:eastAsia="Times New Roman" w:hAnsi="Times New Roman" w:cs="Times New Roman"/>
          <w:color w:val="000000"/>
          <w:sz w:val="22"/>
          <w:szCs w:val="22"/>
        </w:rPr>
        <w:t xml:space="preserve"> </w:t>
      </w:r>
      <w:r w:rsidR="00911FD1">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2,250</w:t>
      </w:r>
    </w:p>
    <w:p w14:paraId="678B900D" w14:textId="5543E8F1" w:rsidR="004A66E4" w:rsidRPr="00021DCB" w:rsidRDefault="00911FD1" w:rsidP="00911FD1">
      <w:pPr>
        <w:pStyle w:val="p"/>
        <w:tabs>
          <w:tab w:val="left" w:pos="1260"/>
          <w:tab w:val="right" w:pos="6480"/>
          <w:tab w:val="right" w:pos="7920"/>
        </w:tabs>
        <w:ind w:left="93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Cash</w:t>
      </w:r>
      <w:r w:rsidR="00021DCB">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2,250</w:t>
      </w:r>
    </w:p>
    <w:p w14:paraId="70223D4D" w14:textId="294C4DED" w:rsidR="004A66E4" w:rsidRPr="00021DCB" w:rsidRDefault="004A66E4" w:rsidP="00911FD1">
      <w:pPr>
        <w:pStyle w:val="p"/>
        <w:numPr>
          <w:ilvl w:val="0"/>
          <w:numId w:val="4"/>
        </w:numPr>
        <w:tabs>
          <w:tab w:val="left" w:pos="1260"/>
          <w:tab w:val="right" w:pos="6480"/>
          <w:tab w:val="right" w:pos="792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Cash</w:t>
      </w:r>
      <w:r w:rsidR="00021DCB">
        <w:rPr>
          <w:rFonts w:ascii="Times New Roman" w:eastAsia="Times New Roman" w:hAnsi="Times New Roman" w:cs="Times New Roman"/>
          <w:color w:val="000000"/>
          <w:sz w:val="22"/>
          <w:szCs w:val="22"/>
        </w:rPr>
        <w:t xml:space="preserve"> </w:t>
      </w:r>
      <w:r w:rsidR="00911FD1">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2,250</w:t>
      </w:r>
    </w:p>
    <w:p w14:paraId="6C96B977" w14:textId="6F5657E8" w:rsidR="004A66E4" w:rsidRPr="00021DCB" w:rsidRDefault="004A66E4" w:rsidP="00911FD1">
      <w:pPr>
        <w:pStyle w:val="p"/>
        <w:tabs>
          <w:tab w:val="left" w:pos="1260"/>
          <w:tab w:val="right" w:pos="6480"/>
          <w:tab w:val="right" w:pos="7920"/>
        </w:tabs>
        <w:ind w:left="93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Payable</w:t>
      </w:r>
      <w:r w:rsidR="00021DCB">
        <w:rPr>
          <w:rFonts w:ascii="Times New Roman" w:eastAsia="Times New Roman" w:hAnsi="Times New Roman" w:cs="Times New Roman"/>
          <w:color w:val="000000"/>
          <w:sz w:val="22"/>
          <w:szCs w:val="22"/>
        </w:rPr>
        <w:t xml:space="preserve"> </w:t>
      </w:r>
      <w:r w:rsidR="00911FD1">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6,250</w:t>
      </w:r>
    </w:p>
    <w:p w14:paraId="6D560C3B" w14:textId="097B60CC" w:rsidR="004A66E4" w:rsidRPr="00021DCB" w:rsidRDefault="00911FD1" w:rsidP="00911FD1">
      <w:pPr>
        <w:pStyle w:val="p"/>
        <w:tabs>
          <w:tab w:val="left" w:pos="1260"/>
          <w:tab w:val="right" w:pos="6480"/>
          <w:tab w:val="right" w:pos="7920"/>
        </w:tabs>
        <w:ind w:left="93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Equipment</w:t>
      </w:r>
      <w:r w:rsidR="00021DCB">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8,500</w:t>
      </w:r>
    </w:p>
    <w:p w14:paraId="192012F8" w14:textId="5E77652D" w:rsidR="004A66E4" w:rsidRPr="00021DCB" w:rsidRDefault="004A66E4" w:rsidP="00911FD1">
      <w:pPr>
        <w:pStyle w:val="p"/>
        <w:numPr>
          <w:ilvl w:val="0"/>
          <w:numId w:val="4"/>
        </w:numPr>
        <w:tabs>
          <w:tab w:val="left" w:pos="1260"/>
          <w:tab w:val="right" w:pos="6480"/>
          <w:tab w:val="right" w:pos="792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Equipment Expense</w:t>
      </w:r>
      <w:r w:rsidR="00021DCB">
        <w:rPr>
          <w:rFonts w:ascii="Times New Roman" w:eastAsia="Times New Roman" w:hAnsi="Times New Roman" w:cs="Times New Roman"/>
          <w:color w:val="000000"/>
          <w:sz w:val="22"/>
          <w:szCs w:val="22"/>
        </w:rPr>
        <w:t xml:space="preserve"> </w:t>
      </w:r>
      <w:r w:rsidR="00911FD1">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8,500</w:t>
      </w:r>
    </w:p>
    <w:p w14:paraId="7E847E58" w14:textId="5D3D3252" w:rsidR="004A66E4" w:rsidRPr="00021DCB" w:rsidRDefault="00911FD1" w:rsidP="00911FD1">
      <w:pPr>
        <w:pStyle w:val="p"/>
        <w:tabs>
          <w:tab w:val="left" w:pos="1260"/>
          <w:tab w:val="right" w:pos="6480"/>
          <w:tab w:val="right" w:pos="7920"/>
        </w:tabs>
        <w:ind w:left="93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Accounts Payable</w:t>
      </w:r>
      <w:r w:rsidR="00021DCB">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2,250</w:t>
      </w:r>
    </w:p>
    <w:p w14:paraId="3BEFF665" w14:textId="0FC0672F" w:rsidR="004A66E4" w:rsidRPr="00021DCB" w:rsidRDefault="00911FD1" w:rsidP="00911FD1">
      <w:pPr>
        <w:pStyle w:val="p"/>
        <w:tabs>
          <w:tab w:val="left" w:pos="1260"/>
          <w:tab w:val="right" w:pos="6480"/>
          <w:tab w:val="right" w:pos="7920"/>
        </w:tabs>
        <w:ind w:left="93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Cash</w:t>
      </w:r>
      <w:r w:rsidR="00021DCB">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6,250</w:t>
      </w:r>
    </w:p>
    <w:p w14:paraId="7FCC676A" w14:textId="25715FF8" w:rsidR="004A66E4" w:rsidRPr="00021DCB" w:rsidRDefault="004A66E4" w:rsidP="00911FD1">
      <w:pPr>
        <w:pStyle w:val="p"/>
        <w:numPr>
          <w:ilvl w:val="0"/>
          <w:numId w:val="4"/>
        </w:numPr>
        <w:tabs>
          <w:tab w:val="left" w:pos="1260"/>
          <w:tab w:val="right" w:pos="6480"/>
          <w:tab w:val="right" w:pos="792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Equipment</w:t>
      </w:r>
      <w:r w:rsidR="00021DCB">
        <w:rPr>
          <w:rFonts w:ascii="Times New Roman" w:eastAsia="Times New Roman" w:hAnsi="Times New Roman" w:cs="Times New Roman"/>
          <w:color w:val="000000"/>
          <w:sz w:val="22"/>
          <w:szCs w:val="22"/>
        </w:rPr>
        <w:t xml:space="preserve"> </w:t>
      </w:r>
      <w:r w:rsidR="00911FD1">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8,500</w:t>
      </w:r>
    </w:p>
    <w:p w14:paraId="5FA84ED5" w14:textId="63431F0F" w:rsidR="004A66E4" w:rsidRPr="00021DCB" w:rsidRDefault="00911FD1" w:rsidP="00911FD1">
      <w:pPr>
        <w:pStyle w:val="p"/>
        <w:tabs>
          <w:tab w:val="left" w:pos="1260"/>
          <w:tab w:val="right" w:pos="6480"/>
          <w:tab w:val="right" w:pos="7920"/>
        </w:tabs>
        <w:ind w:left="93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Accounts Payable</w:t>
      </w:r>
      <w:r w:rsidR="00021DCB">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6,250</w:t>
      </w:r>
    </w:p>
    <w:p w14:paraId="56E52EFF" w14:textId="210B6A01" w:rsidR="004A66E4" w:rsidRPr="00021DCB" w:rsidRDefault="00911FD1" w:rsidP="00911FD1">
      <w:pPr>
        <w:pStyle w:val="p"/>
        <w:tabs>
          <w:tab w:val="left" w:pos="1260"/>
          <w:tab w:val="right" w:pos="6480"/>
          <w:tab w:val="right" w:pos="7920"/>
        </w:tabs>
        <w:ind w:left="93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Cash</w:t>
      </w:r>
      <w:r w:rsidR="00021DCB">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2,250</w:t>
      </w:r>
    </w:p>
    <w:p w14:paraId="3148E2E0" w14:textId="77777777" w:rsidR="004A66E4" w:rsidRDefault="004A66E4" w:rsidP="00F70F95">
      <w:pPr>
        <w:tabs>
          <w:tab w:val="left" w:pos="3600"/>
        </w:tabs>
        <w:ind w:left="576"/>
        <w:rPr>
          <w:rFonts w:ascii="Times New Roman" w:hAnsi="Times New Roman" w:cs="Times New Roman"/>
          <w:sz w:val="22"/>
          <w:szCs w:val="22"/>
        </w:rPr>
      </w:pPr>
    </w:p>
    <w:p w14:paraId="4DEE5CE3" w14:textId="77777777" w:rsidR="00911FD1" w:rsidRPr="00021DCB" w:rsidRDefault="00911FD1" w:rsidP="00F70F95">
      <w:pPr>
        <w:tabs>
          <w:tab w:val="left" w:pos="3600"/>
        </w:tabs>
        <w:ind w:left="576"/>
        <w:rPr>
          <w:rFonts w:ascii="Times New Roman" w:hAnsi="Times New Roman" w:cs="Times New Roman"/>
          <w:vanish/>
          <w:sz w:val="22"/>
          <w:szCs w:val="22"/>
        </w:rPr>
      </w:pPr>
    </w:p>
    <w:p w14:paraId="543476FA" w14:textId="7765478C" w:rsidR="004A66E4" w:rsidRPr="00021DCB" w:rsidRDefault="004A66E4"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w:t>
      </w:r>
    </w:p>
    <w:p w14:paraId="7BC53939" w14:textId="7C713E63" w:rsidR="004A66E4" w:rsidRPr="00021DCB" w:rsidRDefault="004A66E4" w:rsidP="00911FD1">
      <w:pPr>
        <w:tabs>
          <w:tab w:val="left" w:pos="3600"/>
          <w:tab w:val="left" w:pos="396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RATIONALE:</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hAnsi="Times New Roman" w:cs="Times New Roman"/>
          <w:sz w:val="22"/>
          <w:szCs w:val="22"/>
        </w:rPr>
        <w:tab/>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Debit</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Credit</w:t>
      </w:r>
    </w:p>
    <w:p w14:paraId="583128D5" w14:textId="1F3CA8D8" w:rsidR="004A66E4" w:rsidRPr="00021DCB" w:rsidRDefault="00911FD1" w:rsidP="00911FD1">
      <w:pPr>
        <w:tabs>
          <w:tab w:val="left" w:pos="3600"/>
          <w:tab w:val="left" w:pos="396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Equipment</w:t>
      </w:r>
      <w:r w:rsidR="004A66E4" w:rsidRPr="00021DCB">
        <w:rPr>
          <w:rFonts w:ascii="Times New Roman" w:hAnsi="Times New Roman" w:cs="Times New Roman"/>
          <w:sz w:val="22"/>
          <w:szCs w:val="22"/>
        </w:rPr>
        <w:tab/>
      </w:r>
      <w:r w:rsidR="004A66E4" w:rsidRPr="00021DCB">
        <w:rPr>
          <w:rFonts w:ascii="Times New Roman" w:eastAsia="Times New Roman" w:hAnsi="Times New Roman" w:cs="Times New Roman"/>
          <w:color w:val="000000"/>
          <w:sz w:val="22"/>
          <w:szCs w:val="22"/>
        </w:rPr>
        <w:t>8,500</w:t>
      </w:r>
      <w:r w:rsidR="004A66E4" w:rsidRPr="00021DCB">
        <w:rPr>
          <w:rFonts w:ascii="Times New Roman" w:hAnsi="Times New Roman" w:cs="Times New Roman"/>
          <w:sz w:val="22"/>
          <w:szCs w:val="22"/>
        </w:rPr>
        <w:tab/>
      </w:r>
    </w:p>
    <w:p w14:paraId="70F84739" w14:textId="445AC5C6" w:rsidR="004A66E4" w:rsidRPr="00021DCB" w:rsidRDefault="00021DCB" w:rsidP="00911FD1">
      <w:pPr>
        <w:tabs>
          <w:tab w:val="left" w:pos="3600"/>
          <w:tab w:val="left" w:pos="396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911FD1">
        <w:rPr>
          <w:rFonts w:ascii="Times New Roman" w:eastAsia="Times New Roman" w:hAnsi="Times New Roman" w:cs="Times New Roman"/>
          <w:color w:val="000000"/>
          <w:sz w:val="22"/>
          <w:szCs w:val="22"/>
        </w:rPr>
        <w:tab/>
      </w:r>
      <w:r w:rsidR="00911FD1">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Accounts Payable</w:t>
      </w:r>
      <w:r w:rsidR="004A66E4" w:rsidRPr="00021DCB">
        <w:rPr>
          <w:rFonts w:ascii="Times New Roman" w:hAnsi="Times New Roman" w:cs="Times New Roman"/>
          <w:sz w:val="22"/>
          <w:szCs w:val="22"/>
        </w:rPr>
        <w:tab/>
      </w:r>
      <w:r w:rsidR="00911FD1">
        <w:rPr>
          <w:rFonts w:ascii="Times New Roman" w:hAnsi="Times New Roman" w:cs="Times New Roman"/>
          <w:sz w:val="22"/>
          <w:szCs w:val="22"/>
        </w:rPr>
        <w:tab/>
      </w:r>
      <w:r w:rsidR="004A66E4" w:rsidRPr="00021DCB">
        <w:rPr>
          <w:rFonts w:ascii="Times New Roman" w:eastAsia="Times New Roman" w:hAnsi="Times New Roman" w:cs="Times New Roman"/>
          <w:color w:val="000000"/>
          <w:sz w:val="22"/>
          <w:szCs w:val="22"/>
        </w:rPr>
        <w:t>6,250</w:t>
      </w:r>
    </w:p>
    <w:p w14:paraId="7FD1395C" w14:textId="69621C2A" w:rsidR="004A66E4" w:rsidRPr="00021DCB" w:rsidRDefault="00021DCB" w:rsidP="00911FD1">
      <w:pPr>
        <w:tabs>
          <w:tab w:val="left" w:pos="3600"/>
          <w:tab w:val="left" w:pos="396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911FD1">
        <w:rPr>
          <w:rFonts w:ascii="Times New Roman" w:eastAsia="Times New Roman" w:hAnsi="Times New Roman" w:cs="Times New Roman"/>
          <w:color w:val="000000"/>
          <w:sz w:val="22"/>
          <w:szCs w:val="22"/>
        </w:rPr>
        <w:tab/>
      </w:r>
      <w:r w:rsidR="00911FD1">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Cash</w:t>
      </w:r>
      <w:r w:rsidR="004A66E4" w:rsidRPr="00021DCB">
        <w:rPr>
          <w:rFonts w:ascii="Times New Roman" w:hAnsi="Times New Roman" w:cs="Times New Roman"/>
          <w:sz w:val="22"/>
          <w:szCs w:val="22"/>
        </w:rPr>
        <w:tab/>
      </w:r>
      <w:r w:rsidR="00911FD1">
        <w:rPr>
          <w:rFonts w:ascii="Times New Roman" w:hAnsi="Times New Roman" w:cs="Times New Roman"/>
          <w:sz w:val="22"/>
          <w:szCs w:val="22"/>
        </w:rPr>
        <w:tab/>
      </w:r>
      <w:r w:rsidR="004A66E4" w:rsidRPr="00021DCB">
        <w:rPr>
          <w:rFonts w:ascii="Times New Roman" w:eastAsia="Times New Roman" w:hAnsi="Times New Roman" w:cs="Times New Roman"/>
          <w:color w:val="000000"/>
          <w:sz w:val="22"/>
          <w:szCs w:val="22"/>
        </w:rPr>
        <w:t>2,250</w:t>
      </w:r>
    </w:p>
    <w:p w14:paraId="18926EBE" w14:textId="77777777" w:rsidR="004A66E4" w:rsidRPr="00021DCB" w:rsidRDefault="004A66E4" w:rsidP="00911FD1">
      <w:pPr>
        <w:pStyle w:val="p"/>
        <w:tabs>
          <w:tab w:val="left" w:pos="3600"/>
          <w:tab w:val="left" w:pos="396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p w14:paraId="44AF2D4A" w14:textId="02F677B3" w:rsidR="004A66E4" w:rsidRPr="00021DCB" w:rsidRDefault="00911FD1" w:rsidP="00911FD1">
      <w:pPr>
        <w:pStyle w:val="p"/>
        <w:tabs>
          <w:tab w:val="left" w:pos="3600"/>
          <w:tab w:val="left" w:pos="3960"/>
          <w:tab w:val="right" w:pos="8640"/>
          <w:tab w:val="right" w:pos="10080"/>
        </w:tabs>
        <w:ind w:left="576"/>
        <w:outlineLvl w:val="0"/>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Accounts Payable = $8,500 – $2,250 = $6,250</w:t>
      </w:r>
    </w:p>
    <w:p w14:paraId="400B2E27" w14:textId="77777777" w:rsidR="00911FD1"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911FD1">
        <w:rPr>
          <w:rFonts w:ascii="Times New Roman" w:eastAsia="Times New Roman" w:hAnsi="Times New Roman" w:cs="Times New Roman"/>
          <w:color w:val="000000"/>
          <w:sz w:val="22"/>
          <w:szCs w:val="22"/>
        </w:rPr>
        <w:t>Moderate</w:t>
      </w:r>
    </w:p>
    <w:p w14:paraId="0F69478D" w14:textId="120C9165" w:rsidR="004A66E4" w:rsidRPr="00021DCB" w:rsidRDefault="00911FD1"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388E3268" w14:textId="77777777" w:rsidR="00911FD1"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911FD1">
        <w:rPr>
          <w:rFonts w:ascii="Times New Roman" w:eastAsia="Times New Roman" w:hAnsi="Times New Roman" w:cs="Times New Roman"/>
          <w:color w:val="000000"/>
          <w:sz w:val="22"/>
          <w:szCs w:val="22"/>
        </w:rPr>
        <w:t>FNMN.WARD.16.02-02 - LO: 02-02</w:t>
      </w:r>
    </w:p>
    <w:p w14:paraId="54EAB3A1" w14:textId="5A437FCF" w:rsidR="004A66E4" w:rsidRPr="00021DCB" w:rsidRDefault="00911FD1"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FNMN.WARD.16.02-03 - LO: 02-03</w:t>
      </w:r>
    </w:p>
    <w:p w14:paraId="720AE91A" w14:textId="77777777" w:rsidR="00911FD1"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w:t>
      </w:r>
      <w:r w:rsidR="00911FD1">
        <w:rPr>
          <w:rFonts w:ascii="Times New Roman" w:eastAsia="Times New Roman" w:hAnsi="Times New Roman" w:cs="Times New Roman"/>
          <w:color w:val="000000"/>
          <w:sz w:val="22"/>
          <w:szCs w:val="22"/>
        </w:rPr>
        <w:t>ACBSP.APC.04 - Cash vs. Accrual</w:t>
      </w:r>
    </w:p>
    <w:p w14:paraId="2DAF7574" w14:textId="77777777" w:rsidR="00911FD1" w:rsidRDefault="00911FD1"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6CE457F2" w14:textId="20CA2F63" w:rsidR="00911FD1" w:rsidRDefault="00911FD1"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4AFA054C" w14:textId="07889EB1" w:rsidR="004A66E4" w:rsidRPr="00021DCB" w:rsidRDefault="00911FD1"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6FA4C71A" w14:textId="1F772676" w:rsidR="001D53AA" w:rsidRPr="00021DCB" w:rsidRDefault="005047A8" w:rsidP="005047A8">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58A6F225" w14:textId="69B898E1" w:rsidR="004A66E4" w:rsidRPr="00021DCB" w:rsidRDefault="004A66E4" w:rsidP="00911FD1">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The ____</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is where a transaction can first be found in the accounting records.</w:t>
      </w:r>
    </w:p>
    <w:p w14:paraId="17A4574D" w14:textId="1A0D6EA4"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chart of accounts</w:t>
      </w:r>
    </w:p>
    <w:p w14:paraId="16B5E0FE" w14:textId="7238447F"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income statement</w:t>
      </w:r>
    </w:p>
    <w:p w14:paraId="5A8536B4" w14:textId="275A54E0"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balance sheet</w:t>
      </w:r>
    </w:p>
    <w:p w14:paraId="43908DB4" w14:textId="20ACE3B0"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journal</w:t>
      </w:r>
    </w:p>
    <w:p w14:paraId="1B9904F7" w14:textId="77777777" w:rsidR="004A66E4" w:rsidRDefault="004A66E4" w:rsidP="00F70F95">
      <w:pPr>
        <w:tabs>
          <w:tab w:val="left" w:pos="3600"/>
        </w:tabs>
        <w:ind w:left="576"/>
        <w:rPr>
          <w:rFonts w:ascii="Times New Roman" w:hAnsi="Times New Roman" w:cs="Times New Roman"/>
          <w:sz w:val="22"/>
          <w:szCs w:val="22"/>
        </w:rPr>
      </w:pPr>
    </w:p>
    <w:p w14:paraId="390B33A4" w14:textId="77777777" w:rsidR="005047A8" w:rsidRPr="00021DCB" w:rsidRDefault="005047A8" w:rsidP="00F70F95">
      <w:pPr>
        <w:tabs>
          <w:tab w:val="left" w:pos="3600"/>
        </w:tabs>
        <w:ind w:left="576"/>
        <w:rPr>
          <w:rFonts w:ascii="Times New Roman" w:hAnsi="Times New Roman" w:cs="Times New Roman"/>
          <w:vanish/>
          <w:sz w:val="22"/>
          <w:szCs w:val="22"/>
        </w:rPr>
      </w:pPr>
    </w:p>
    <w:p w14:paraId="586031A6" w14:textId="4202D821" w:rsidR="004A66E4" w:rsidRPr="00021DCB" w:rsidRDefault="004A66E4" w:rsidP="00F70F9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w:t>
      </w:r>
    </w:p>
    <w:p w14:paraId="49A1B948" w14:textId="77777777" w:rsidR="008F1879"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8F1879">
        <w:rPr>
          <w:rFonts w:ascii="Times New Roman" w:eastAsia="Times New Roman" w:hAnsi="Times New Roman" w:cs="Times New Roman"/>
          <w:color w:val="000000"/>
          <w:sz w:val="22"/>
          <w:szCs w:val="22"/>
        </w:rPr>
        <w:t>Easy</w:t>
      </w:r>
    </w:p>
    <w:p w14:paraId="7D5D96CD" w14:textId="3208FA9F" w:rsidR="004A66E4" w:rsidRPr="00021DCB" w:rsidRDefault="008F1879"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0A6F2D16" w14:textId="6965C8F3" w:rsidR="004A66E4" w:rsidRPr="00021DCB" w:rsidRDefault="004A66E4"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54847980" w14:textId="77777777" w:rsidR="008F1879"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8F1879">
        <w:rPr>
          <w:rFonts w:ascii="Times New Roman" w:eastAsia="Times New Roman" w:hAnsi="Times New Roman" w:cs="Times New Roman"/>
          <w:color w:val="000000"/>
          <w:sz w:val="22"/>
          <w:szCs w:val="22"/>
        </w:rPr>
        <w:t>APC.06 - Recording Transactions</w:t>
      </w:r>
    </w:p>
    <w:p w14:paraId="2F8123AF" w14:textId="77777777" w:rsidR="008F1879" w:rsidRDefault="008F1879"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4275ACFB" w14:textId="5E44613A" w:rsidR="008F1879" w:rsidRDefault="008F1879"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66216D25" w14:textId="0052DBD8" w:rsidR="004A66E4" w:rsidRPr="00021DCB" w:rsidRDefault="008F1879"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45B85FB5" w14:textId="77777777" w:rsidR="001D53AA" w:rsidRPr="00021DCB" w:rsidRDefault="001D53AA" w:rsidP="00F70F95">
      <w:pPr>
        <w:tabs>
          <w:tab w:val="left" w:pos="3600"/>
        </w:tabs>
        <w:ind w:left="576"/>
        <w:rPr>
          <w:rFonts w:ascii="Times New Roman" w:hAnsi="Times New Roman" w:cs="Times New Roman"/>
          <w:sz w:val="22"/>
          <w:szCs w:val="22"/>
        </w:rPr>
      </w:pPr>
    </w:p>
    <w:p w14:paraId="777B5F94" w14:textId="18F88108" w:rsidR="004A66E4" w:rsidRPr="00021DCB" w:rsidRDefault="004A66E4" w:rsidP="00911FD1">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process of recording a transaction in the journal is called</w:t>
      </w:r>
    </w:p>
    <w:p w14:paraId="530E9FBC" w14:textId="1153B7C0" w:rsidR="004A66E4" w:rsidRPr="00021DCB" w:rsidRDefault="004A66E4" w:rsidP="00911FD1">
      <w:pPr>
        <w:pStyle w:val="p"/>
        <w:numPr>
          <w:ilvl w:val="1"/>
          <w:numId w:val="2"/>
        </w:numPr>
        <w:tabs>
          <w:tab w:val="left" w:pos="3600"/>
        </w:tabs>
        <w:rPr>
          <w:rFonts w:ascii="Times New Roman" w:hAnsi="Times New Roman" w:cs="Times New Roman"/>
          <w:sz w:val="22"/>
          <w:szCs w:val="22"/>
        </w:rPr>
      </w:pPr>
      <w:proofErr w:type="spellStart"/>
      <w:r w:rsidRPr="00021DCB">
        <w:rPr>
          <w:rFonts w:ascii="Times New Roman" w:eastAsia="Times New Roman" w:hAnsi="Times New Roman" w:cs="Times New Roman"/>
          <w:color w:val="000000"/>
          <w:sz w:val="22"/>
          <w:szCs w:val="22"/>
        </w:rPr>
        <w:t>ledgerizing</w:t>
      </w:r>
      <w:proofErr w:type="spellEnd"/>
    </w:p>
    <w:p w14:paraId="7312C995" w14:textId="12CCC86D"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journalizing</w:t>
      </w:r>
    </w:p>
    <w:p w14:paraId="32CC549D" w14:textId="70993E18"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posting</w:t>
      </w:r>
    </w:p>
    <w:p w14:paraId="63D6CBB2" w14:textId="32DF4111"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summarizing</w:t>
      </w:r>
    </w:p>
    <w:p w14:paraId="42516280" w14:textId="77777777" w:rsidR="004A66E4" w:rsidRDefault="004A66E4" w:rsidP="00F70F95">
      <w:pPr>
        <w:tabs>
          <w:tab w:val="left" w:pos="3600"/>
        </w:tabs>
        <w:ind w:left="576"/>
        <w:rPr>
          <w:rFonts w:ascii="Times New Roman" w:hAnsi="Times New Roman" w:cs="Times New Roman"/>
          <w:sz w:val="22"/>
          <w:szCs w:val="22"/>
        </w:rPr>
      </w:pPr>
    </w:p>
    <w:p w14:paraId="7DC8EBF2" w14:textId="77777777" w:rsidR="005047A8" w:rsidRPr="00021DCB" w:rsidRDefault="005047A8" w:rsidP="00F70F95">
      <w:pPr>
        <w:tabs>
          <w:tab w:val="left" w:pos="3600"/>
        </w:tabs>
        <w:ind w:left="576"/>
        <w:rPr>
          <w:rFonts w:ascii="Times New Roman" w:hAnsi="Times New Roman" w:cs="Times New Roman"/>
          <w:vanish/>
          <w:sz w:val="22"/>
          <w:szCs w:val="22"/>
        </w:rPr>
      </w:pPr>
    </w:p>
    <w:p w14:paraId="473CA57C" w14:textId="40869089" w:rsidR="004A66E4" w:rsidRPr="00021DCB" w:rsidRDefault="004A66E4" w:rsidP="00F70F9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b</w:t>
      </w:r>
    </w:p>
    <w:p w14:paraId="7D6B8EBB" w14:textId="77777777" w:rsidR="008F1879"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8F1879">
        <w:rPr>
          <w:rFonts w:ascii="Times New Roman" w:eastAsia="Times New Roman" w:hAnsi="Times New Roman" w:cs="Times New Roman"/>
          <w:color w:val="000000"/>
          <w:sz w:val="22"/>
          <w:szCs w:val="22"/>
        </w:rPr>
        <w:t>Easy</w:t>
      </w:r>
    </w:p>
    <w:p w14:paraId="7CA56FD8" w14:textId="613F685F" w:rsidR="004A66E4" w:rsidRPr="00021DCB" w:rsidRDefault="008F1879"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71C09D96" w14:textId="210CA4B3" w:rsidR="004A66E4" w:rsidRPr="00021DCB" w:rsidRDefault="004A66E4"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41159732" w14:textId="77777777" w:rsidR="008F1879"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8F1879">
        <w:rPr>
          <w:rFonts w:ascii="Times New Roman" w:eastAsia="Times New Roman" w:hAnsi="Times New Roman" w:cs="Times New Roman"/>
          <w:color w:val="000000"/>
          <w:sz w:val="22"/>
          <w:szCs w:val="22"/>
        </w:rPr>
        <w:t>APC.06 - Recording Transactions</w:t>
      </w:r>
    </w:p>
    <w:p w14:paraId="35AB64F1" w14:textId="2434F8C5" w:rsidR="008F1879" w:rsidRDefault="008F1879"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ACCT.AICPA.FN</w:t>
      </w:r>
      <w:r>
        <w:rPr>
          <w:rFonts w:ascii="Times New Roman" w:eastAsia="Times New Roman" w:hAnsi="Times New Roman" w:cs="Times New Roman"/>
          <w:color w:val="000000"/>
          <w:sz w:val="22"/>
          <w:szCs w:val="22"/>
        </w:rPr>
        <w:t>.03 – Measurement</w:t>
      </w:r>
    </w:p>
    <w:p w14:paraId="056A87E5" w14:textId="1F386666" w:rsidR="004A66E4" w:rsidRPr="00021DCB" w:rsidRDefault="008F1879"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30843751" w14:textId="77777777" w:rsidR="001D53AA" w:rsidRPr="00021DCB" w:rsidRDefault="001D53AA" w:rsidP="00F70F95">
      <w:pPr>
        <w:tabs>
          <w:tab w:val="left" w:pos="3600"/>
        </w:tabs>
        <w:ind w:left="576"/>
        <w:rPr>
          <w:rFonts w:ascii="Times New Roman" w:hAnsi="Times New Roman" w:cs="Times New Roman"/>
          <w:sz w:val="22"/>
          <w:szCs w:val="22"/>
        </w:rPr>
      </w:pPr>
    </w:p>
    <w:p w14:paraId="4AF124A1" w14:textId="0C13F07A" w:rsidR="004A66E4" w:rsidRPr="00021DCB" w:rsidRDefault="004A66E4" w:rsidP="00911FD1">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Joshua Scott invests $40,000 into his new business.</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How would this transaction be entered in the journal in good form?</w:t>
      </w:r>
    </w:p>
    <w:p w14:paraId="20171EE4" w14:textId="60C27C03" w:rsidR="004A66E4" w:rsidRPr="00021DCB" w:rsidRDefault="004A66E4" w:rsidP="00262665">
      <w:pPr>
        <w:pStyle w:val="p"/>
        <w:numPr>
          <w:ilvl w:val="0"/>
          <w:numId w:val="6"/>
        </w:numPr>
        <w:tabs>
          <w:tab w:val="left" w:pos="1260"/>
          <w:tab w:val="left" w:pos="1620"/>
          <w:tab w:val="right" w:pos="6480"/>
          <w:tab w:val="right" w:pos="792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​Cash</w:t>
      </w:r>
      <w:r w:rsidR="00021DCB">
        <w:rPr>
          <w:rFonts w:ascii="Times New Roman" w:eastAsia="Times New Roman" w:hAnsi="Times New Roman" w:cs="Times New Roman"/>
          <w:color w:val="000000"/>
          <w:sz w:val="22"/>
          <w:szCs w:val="22"/>
        </w:rPr>
        <w:t xml:space="preserve"> </w:t>
      </w:r>
      <w:r w:rsidR="00262665">
        <w:rPr>
          <w:rFonts w:ascii="Times New Roman" w:eastAsia="Times New Roman" w:hAnsi="Times New Roman" w:cs="Times New Roman"/>
          <w:color w:val="000000"/>
          <w:sz w:val="22"/>
          <w:szCs w:val="22"/>
        </w:rPr>
        <w:tab/>
      </w:r>
      <w:r w:rsidR="00262665">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40,000</w:t>
      </w:r>
    </w:p>
    <w:p w14:paraId="3208C19C" w14:textId="201C697E" w:rsidR="004A66E4" w:rsidRPr="00021DCB" w:rsidRDefault="00262665" w:rsidP="00262665">
      <w:pPr>
        <w:pStyle w:val="p"/>
        <w:tabs>
          <w:tab w:val="left" w:pos="1260"/>
          <w:tab w:val="left" w:pos="1620"/>
          <w:tab w:val="right" w:pos="6480"/>
          <w:tab w:val="right" w:pos="7920"/>
        </w:tabs>
        <w:ind w:left="93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Common Stock</w:t>
      </w:r>
      <w:r w:rsidR="00021DCB">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40,000</w:t>
      </w:r>
    </w:p>
    <w:p w14:paraId="14F83AAB" w14:textId="55C091A4" w:rsidR="004A66E4" w:rsidRPr="00021DCB" w:rsidRDefault="00262665" w:rsidP="00262665">
      <w:pPr>
        <w:pStyle w:val="p"/>
        <w:tabs>
          <w:tab w:val="left" w:pos="1260"/>
          <w:tab w:val="left" w:pos="1620"/>
          <w:tab w:val="right" w:pos="6480"/>
          <w:tab w:val="right" w:pos="7920"/>
        </w:tabs>
        <w:ind w:left="93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Invested cash in business.</w:t>
      </w:r>
    </w:p>
    <w:p w14:paraId="11EF600E" w14:textId="7D07B78C" w:rsidR="004A66E4" w:rsidRPr="00021DCB" w:rsidRDefault="004A66E4" w:rsidP="00262665">
      <w:pPr>
        <w:pStyle w:val="p"/>
        <w:numPr>
          <w:ilvl w:val="0"/>
          <w:numId w:val="6"/>
        </w:numPr>
        <w:tabs>
          <w:tab w:val="left" w:pos="1260"/>
          <w:tab w:val="left" w:pos="1620"/>
          <w:tab w:val="right" w:pos="6480"/>
          <w:tab w:val="right" w:pos="792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Receivable</w:t>
      </w:r>
      <w:r w:rsidR="00021DCB">
        <w:rPr>
          <w:rFonts w:ascii="Times New Roman" w:eastAsia="Times New Roman" w:hAnsi="Times New Roman" w:cs="Times New Roman"/>
          <w:color w:val="000000"/>
          <w:sz w:val="22"/>
          <w:szCs w:val="22"/>
        </w:rPr>
        <w:t xml:space="preserve"> </w:t>
      </w:r>
      <w:r w:rsidR="00262665">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40,000</w:t>
      </w:r>
    </w:p>
    <w:p w14:paraId="2744B9D3" w14:textId="2C197F94" w:rsidR="004A66E4" w:rsidRPr="00021DCB" w:rsidRDefault="00262665" w:rsidP="00262665">
      <w:pPr>
        <w:pStyle w:val="p"/>
        <w:tabs>
          <w:tab w:val="left" w:pos="1260"/>
          <w:tab w:val="left" w:pos="1620"/>
          <w:tab w:val="right" w:pos="6480"/>
          <w:tab w:val="right" w:pos="7920"/>
        </w:tabs>
        <w:ind w:left="93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Common Stock</w:t>
      </w:r>
      <w:r w:rsidR="00021DCB">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40,000</w:t>
      </w:r>
    </w:p>
    <w:p w14:paraId="1299AB19" w14:textId="32EBDA83" w:rsidR="004A66E4" w:rsidRPr="00021DCB" w:rsidRDefault="00262665" w:rsidP="00262665">
      <w:pPr>
        <w:pStyle w:val="p"/>
        <w:tabs>
          <w:tab w:val="left" w:pos="1260"/>
          <w:tab w:val="left" w:pos="1620"/>
          <w:tab w:val="right" w:pos="6480"/>
          <w:tab w:val="right" w:pos="7920"/>
        </w:tabs>
        <w:ind w:left="93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Invested cash in business.</w:t>
      </w:r>
    </w:p>
    <w:p w14:paraId="2C459096" w14:textId="69402535" w:rsidR="004A66E4" w:rsidRPr="00021DCB" w:rsidRDefault="004A66E4" w:rsidP="00262665">
      <w:pPr>
        <w:pStyle w:val="p"/>
        <w:numPr>
          <w:ilvl w:val="0"/>
          <w:numId w:val="6"/>
        </w:numPr>
        <w:tabs>
          <w:tab w:val="left" w:pos="1260"/>
          <w:tab w:val="left" w:pos="1620"/>
          <w:tab w:val="right" w:pos="6480"/>
          <w:tab w:val="right" w:pos="792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​Common Stock</w:t>
      </w:r>
      <w:r w:rsidR="00021DCB">
        <w:rPr>
          <w:rFonts w:ascii="Times New Roman" w:eastAsia="Times New Roman" w:hAnsi="Times New Roman" w:cs="Times New Roman"/>
          <w:color w:val="000000"/>
          <w:sz w:val="22"/>
          <w:szCs w:val="22"/>
        </w:rPr>
        <w:t xml:space="preserve"> </w:t>
      </w:r>
      <w:r w:rsidR="00262665">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40,000</w:t>
      </w:r>
    </w:p>
    <w:p w14:paraId="03C88E4E" w14:textId="5CE0574A" w:rsidR="004A66E4" w:rsidRPr="00021DCB" w:rsidRDefault="00262665" w:rsidP="00262665">
      <w:pPr>
        <w:pStyle w:val="p"/>
        <w:tabs>
          <w:tab w:val="left" w:pos="1260"/>
          <w:tab w:val="left" w:pos="1620"/>
          <w:tab w:val="right" w:pos="6480"/>
          <w:tab w:val="right" w:pos="7920"/>
        </w:tabs>
        <w:ind w:left="93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Cash</w:t>
      </w:r>
      <w:r w:rsidR="00021DCB">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40,000</w:t>
      </w:r>
    </w:p>
    <w:p w14:paraId="40080893" w14:textId="06F081CC" w:rsidR="004A66E4" w:rsidRPr="00021DCB" w:rsidRDefault="00262665" w:rsidP="00262665">
      <w:pPr>
        <w:pStyle w:val="p"/>
        <w:tabs>
          <w:tab w:val="left" w:pos="1260"/>
          <w:tab w:val="left" w:pos="1620"/>
          <w:tab w:val="right" w:pos="6480"/>
          <w:tab w:val="right" w:pos="7920"/>
        </w:tabs>
        <w:ind w:left="93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Invested cash in business.</w:t>
      </w:r>
    </w:p>
    <w:p w14:paraId="0F3DB8C3" w14:textId="2581A772" w:rsidR="004A66E4" w:rsidRPr="00021DCB" w:rsidRDefault="004A66E4" w:rsidP="00262665">
      <w:pPr>
        <w:pStyle w:val="p"/>
        <w:numPr>
          <w:ilvl w:val="0"/>
          <w:numId w:val="6"/>
        </w:numPr>
        <w:tabs>
          <w:tab w:val="left" w:pos="1260"/>
          <w:tab w:val="left" w:pos="1620"/>
          <w:tab w:val="right" w:pos="6480"/>
          <w:tab w:val="right" w:pos="792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Loans Payable</w:t>
      </w:r>
      <w:r w:rsidR="00021DCB">
        <w:rPr>
          <w:rFonts w:ascii="Times New Roman" w:eastAsia="Times New Roman" w:hAnsi="Times New Roman" w:cs="Times New Roman"/>
          <w:color w:val="000000"/>
          <w:sz w:val="22"/>
          <w:szCs w:val="22"/>
        </w:rPr>
        <w:t xml:space="preserve"> </w:t>
      </w:r>
      <w:r w:rsidR="00262665">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40,000</w:t>
      </w:r>
    </w:p>
    <w:p w14:paraId="4DE5BDA5" w14:textId="7A019A06" w:rsidR="004A66E4" w:rsidRPr="00021DCB" w:rsidRDefault="00262665" w:rsidP="00262665">
      <w:pPr>
        <w:pStyle w:val="p"/>
        <w:tabs>
          <w:tab w:val="left" w:pos="1260"/>
          <w:tab w:val="left" w:pos="1620"/>
          <w:tab w:val="right" w:pos="6480"/>
          <w:tab w:val="right" w:pos="7920"/>
        </w:tabs>
        <w:ind w:left="93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Cash</w:t>
      </w:r>
      <w:r w:rsidR="00021DCB">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40,000</w:t>
      </w:r>
    </w:p>
    <w:p w14:paraId="01A9549D" w14:textId="2490C42B" w:rsidR="004A66E4" w:rsidRPr="00021DCB" w:rsidRDefault="00262665" w:rsidP="00262665">
      <w:pPr>
        <w:pStyle w:val="p"/>
        <w:tabs>
          <w:tab w:val="left" w:pos="1260"/>
          <w:tab w:val="left" w:pos="1620"/>
          <w:tab w:val="right" w:pos="6480"/>
          <w:tab w:val="right" w:pos="7920"/>
        </w:tabs>
        <w:ind w:left="93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Invested cash in business.</w:t>
      </w:r>
    </w:p>
    <w:p w14:paraId="581FAD34" w14:textId="77777777" w:rsidR="004A66E4" w:rsidRDefault="004A66E4" w:rsidP="00F70F95">
      <w:pPr>
        <w:tabs>
          <w:tab w:val="left" w:pos="3600"/>
        </w:tabs>
        <w:ind w:left="576"/>
        <w:rPr>
          <w:rFonts w:ascii="Times New Roman" w:hAnsi="Times New Roman" w:cs="Times New Roman"/>
          <w:sz w:val="22"/>
          <w:szCs w:val="22"/>
        </w:rPr>
      </w:pPr>
    </w:p>
    <w:p w14:paraId="2010AD29" w14:textId="77777777" w:rsidR="005047A8" w:rsidRPr="00021DCB" w:rsidRDefault="005047A8" w:rsidP="00F70F95">
      <w:pPr>
        <w:tabs>
          <w:tab w:val="left" w:pos="3600"/>
        </w:tabs>
        <w:ind w:left="576"/>
        <w:rPr>
          <w:rFonts w:ascii="Times New Roman" w:hAnsi="Times New Roman" w:cs="Times New Roman"/>
          <w:vanish/>
          <w:sz w:val="22"/>
          <w:szCs w:val="22"/>
        </w:rPr>
      </w:pPr>
    </w:p>
    <w:p w14:paraId="52447723" w14:textId="6752FAFB" w:rsidR="004A66E4" w:rsidRPr="00021DCB" w:rsidRDefault="004A66E4" w:rsidP="00F70F9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w:t>
      </w:r>
    </w:p>
    <w:p w14:paraId="5F7A3059" w14:textId="77777777" w:rsidR="008F1879"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8F1879">
        <w:rPr>
          <w:rFonts w:ascii="Times New Roman" w:eastAsia="Times New Roman" w:hAnsi="Times New Roman" w:cs="Times New Roman"/>
          <w:color w:val="000000"/>
          <w:sz w:val="22"/>
          <w:szCs w:val="22"/>
        </w:rPr>
        <w:t>Moderate</w:t>
      </w:r>
    </w:p>
    <w:p w14:paraId="279B5774" w14:textId="55D9A9D7" w:rsidR="004A66E4" w:rsidRPr="00021DCB" w:rsidRDefault="008F1879"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0D76B989" w14:textId="7F38B49F" w:rsidR="004A66E4" w:rsidRPr="00021DCB" w:rsidRDefault="004A66E4"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5EFCCE57" w14:textId="77777777" w:rsidR="008F1879"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8F1879">
        <w:rPr>
          <w:rFonts w:ascii="Times New Roman" w:eastAsia="Times New Roman" w:hAnsi="Times New Roman" w:cs="Times New Roman"/>
          <w:color w:val="000000"/>
          <w:sz w:val="22"/>
          <w:szCs w:val="22"/>
        </w:rPr>
        <w:t>APC.06 - Recording Transactions</w:t>
      </w:r>
    </w:p>
    <w:p w14:paraId="3F5C1019" w14:textId="07581C2E" w:rsidR="008F1879" w:rsidRDefault="008F1879"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1EB87FAF" w14:textId="5A3DC22A" w:rsidR="004A66E4" w:rsidRPr="00021DCB" w:rsidRDefault="008F1879"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77E2403F" w14:textId="3DC797D7" w:rsidR="001D53AA" w:rsidRPr="00021DCB" w:rsidRDefault="005047A8" w:rsidP="005047A8">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4A3F2D1F" w14:textId="4B631FE0" w:rsidR="004A66E4" w:rsidRPr="00262665" w:rsidRDefault="004A66E4" w:rsidP="00262665">
      <w:pPr>
        <w:pStyle w:val="p"/>
        <w:numPr>
          <w:ilvl w:val="0"/>
          <w:numId w:val="2"/>
        </w:numPr>
        <w:tabs>
          <w:tab w:val="right" w:pos="1440"/>
          <w:tab w:val="left" w:pos="1800"/>
          <w:tab w:val="left" w:pos="2160"/>
          <w:tab w:val="left" w:pos="2520"/>
          <w:tab w:val="right" w:pos="6480"/>
          <w:tab w:val="right" w:pos="7920"/>
        </w:tabs>
        <w:rPr>
          <w:rFonts w:ascii="Times New Roman" w:hAnsi="Times New Roman" w:cs="Times New Roman"/>
          <w:sz w:val="22"/>
          <w:szCs w:val="22"/>
        </w:rPr>
      </w:pPr>
      <w:r w:rsidRPr="00262665">
        <w:rPr>
          <w:rFonts w:ascii="Times New Roman" w:eastAsia="Times New Roman" w:hAnsi="Times New Roman" w:cs="Times New Roman"/>
          <w:color w:val="000000"/>
          <w:sz w:val="22"/>
          <w:szCs w:val="22"/>
        </w:rPr>
        <w:lastRenderedPageBreak/>
        <w:t>May</w:t>
      </w:r>
      <w:r w:rsidRPr="00262665">
        <w:rPr>
          <w:rFonts w:ascii="Times New Roman" w:hAnsi="Times New Roman" w:cs="Times New Roman"/>
          <w:sz w:val="22"/>
          <w:szCs w:val="22"/>
        </w:rPr>
        <w:tab/>
      </w:r>
      <w:r w:rsidRPr="00262665">
        <w:rPr>
          <w:rFonts w:ascii="Times New Roman" w:eastAsia="Times New Roman" w:hAnsi="Times New Roman" w:cs="Times New Roman"/>
          <w:color w:val="000000"/>
          <w:sz w:val="22"/>
          <w:szCs w:val="22"/>
        </w:rPr>
        <w:t>23</w:t>
      </w:r>
      <w:r w:rsidRPr="00262665">
        <w:rPr>
          <w:rFonts w:ascii="Times New Roman" w:hAnsi="Times New Roman" w:cs="Times New Roman"/>
          <w:sz w:val="22"/>
          <w:szCs w:val="22"/>
        </w:rPr>
        <w:tab/>
      </w:r>
      <w:r w:rsidRPr="00262665">
        <w:rPr>
          <w:rFonts w:ascii="Times New Roman" w:eastAsia="Times New Roman" w:hAnsi="Times New Roman" w:cs="Times New Roman"/>
          <w:color w:val="000000"/>
          <w:sz w:val="22"/>
          <w:szCs w:val="22"/>
        </w:rPr>
        <w:t>Cash</w:t>
      </w:r>
      <w:r w:rsidRPr="00262665">
        <w:rPr>
          <w:rFonts w:ascii="Times New Roman" w:hAnsi="Times New Roman" w:cs="Times New Roman"/>
          <w:sz w:val="22"/>
          <w:szCs w:val="22"/>
        </w:rPr>
        <w:tab/>
      </w:r>
      <w:r w:rsidRPr="00262665">
        <w:rPr>
          <w:rFonts w:ascii="Times New Roman" w:eastAsia="Times New Roman" w:hAnsi="Times New Roman" w:cs="Times New Roman"/>
          <w:color w:val="000000"/>
          <w:sz w:val="22"/>
          <w:szCs w:val="22"/>
        </w:rPr>
        <w:t> </w:t>
      </w:r>
      <w:r w:rsidRPr="00262665">
        <w:rPr>
          <w:rFonts w:ascii="Times New Roman" w:hAnsi="Times New Roman" w:cs="Times New Roman"/>
          <w:sz w:val="22"/>
          <w:szCs w:val="22"/>
        </w:rPr>
        <w:tab/>
      </w:r>
      <w:r w:rsidRPr="00262665">
        <w:rPr>
          <w:rFonts w:ascii="Times New Roman" w:eastAsia="Times New Roman" w:hAnsi="Times New Roman" w:cs="Times New Roman"/>
          <w:color w:val="000000"/>
          <w:sz w:val="22"/>
          <w:szCs w:val="22"/>
        </w:rPr>
        <w:t>22,000</w:t>
      </w:r>
      <w:r w:rsidRPr="00262665">
        <w:rPr>
          <w:rFonts w:ascii="Times New Roman" w:hAnsi="Times New Roman" w:cs="Times New Roman"/>
          <w:sz w:val="22"/>
          <w:szCs w:val="22"/>
        </w:rPr>
        <w:tab/>
      </w:r>
      <w:r w:rsidRPr="00262665">
        <w:rPr>
          <w:rFonts w:ascii="Times New Roman" w:eastAsia="Times New Roman" w:hAnsi="Times New Roman" w:cs="Times New Roman"/>
          <w:color w:val="000000"/>
          <w:sz w:val="22"/>
          <w:szCs w:val="22"/>
        </w:rPr>
        <w:t> </w:t>
      </w:r>
    </w:p>
    <w:p w14:paraId="74B2E223" w14:textId="6C06C8FB" w:rsidR="004A66E4" w:rsidRPr="00021DCB" w:rsidRDefault="004A66E4" w:rsidP="00262665">
      <w:pPr>
        <w:pStyle w:val="p"/>
        <w:tabs>
          <w:tab w:val="right" w:pos="1440"/>
          <w:tab w:val="left" w:pos="1800"/>
          <w:tab w:val="left" w:pos="2160"/>
          <w:tab w:val="left" w:pos="2520"/>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262665">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Common Stock</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22,000</w:t>
      </w:r>
    </w:p>
    <w:p w14:paraId="0D9A5DCA" w14:textId="603C521F" w:rsidR="004A66E4" w:rsidRPr="00021DCB" w:rsidRDefault="004A66E4" w:rsidP="00262665">
      <w:pPr>
        <w:tabs>
          <w:tab w:val="right" w:pos="1440"/>
          <w:tab w:val="left" w:pos="1800"/>
          <w:tab w:val="left" w:pos="2160"/>
          <w:tab w:val="left" w:pos="2520"/>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262665">
        <w:rPr>
          <w:rFonts w:ascii="Times New Roman" w:eastAsia="Times New Roman" w:hAnsi="Times New Roman" w:cs="Times New Roman"/>
          <w:color w:val="000000"/>
          <w:sz w:val="22"/>
          <w:szCs w:val="22"/>
        </w:rPr>
        <w:tab/>
      </w:r>
      <w:r w:rsidR="00262665">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Invest cash in business.</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760CD8A2" w14:textId="77777777" w:rsidR="004A66E4" w:rsidRPr="00021DCB" w:rsidRDefault="004A66E4" w:rsidP="00F70F95">
      <w:pPr>
        <w:pStyle w:val="p"/>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p w14:paraId="65DFBF47" w14:textId="77777777" w:rsidR="004A66E4" w:rsidRPr="00021DCB" w:rsidRDefault="004A66E4" w:rsidP="00F70F95">
      <w:pPr>
        <w:pStyle w:val="p"/>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This journal entry will</w:t>
      </w:r>
    </w:p>
    <w:p w14:paraId="53B9ED85" w14:textId="29A318CC" w:rsidR="004A66E4" w:rsidRPr="00021DCB" w:rsidRDefault="004A66E4" w:rsidP="00262665">
      <w:pPr>
        <w:pStyle w:val="p"/>
        <w:numPr>
          <w:ilvl w:val="0"/>
          <w:numId w:val="7"/>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increase Common Stock and decrease Cash</w:t>
      </w:r>
    </w:p>
    <w:p w14:paraId="1ED9E248" w14:textId="0D09275D" w:rsidR="004A66E4" w:rsidRPr="00021DCB" w:rsidRDefault="004A66E4" w:rsidP="00262665">
      <w:pPr>
        <w:pStyle w:val="p"/>
        <w:numPr>
          <w:ilvl w:val="0"/>
          <w:numId w:val="7"/>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increase Cash and decrease Common Stock</w:t>
      </w:r>
    </w:p>
    <w:p w14:paraId="27CAAB44" w14:textId="7D3BC5AA" w:rsidR="004A66E4" w:rsidRPr="00021DCB" w:rsidRDefault="004A66E4" w:rsidP="00262665">
      <w:pPr>
        <w:pStyle w:val="p"/>
        <w:numPr>
          <w:ilvl w:val="0"/>
          <w:numId w:val="7"/>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increase Cash and increase Common Stock</w:t>
      </w:r>
    </w:p>
    <w:p w14:paraId="251911A4" w14:textId="1F51FC2A" w:rsidR="004A66E4" w:rsidRPr="00021DCB" w:rsidRDefault="004A66E4" w:rsidP="00262665">
      <w:pPr>
        <w:pStyle w:val="p"/>
        <w:numPr>
          <w:ilvl w:val="0"/>
          <w:numId w:val="7"/>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decrease Cash and decrease Common Stock</w:t>
      </w:r>
    </w:p>
    <w:p w14:paraId="4DC6946C" w14:textId="77777777" w:rsidR="004A66E4" w:rsidRDefault="004A66E4" w:rsidP="00F70F95">
      <w:pPr>
        <w:tabs>
          <w:tab w:val="left" w:pos="3600"/>
        </w:tabs>
        <w:ind w:left="576"/>
        <w:rPr>
          <w:rFonts w:ascii="Times New Roman" w:hAnsi="Times New Roman" w:cs="Times New Roman"/>
          <w:sz w:val="22"/>
          <w:szCs w:val="22"/>
        </w:rPr>
      </w:pPr>
    </w:p>
    <w:p w14:paraId="2D18DCC3" w14:textId="77777777" w:rsidR="005047A8" w:rsidRPr="00021DCB" w:rsidRDefault="005047A8" w:rsidP="00F70F95">
      <w:pPr>
        <w:tabs>
          <w:tab w:val="left" w:pos="3600"/>
        </w:tabs>
        <w:ind w:left="576"/>
        <w:rPr>
          <w:rFonts w:ascii="Times New Roman" w:hAnsi="Times New Roman" w:cs="Times New Roman"/>
          <w:vanish/>
          <w:sz w:val="22"/>
          <w:szCs w:val="22"/>
        </w:rPr>
      </w:pPr>
    </w:p>
    <w:p w14:paraId="5638D6E3" w14:textId="31C27213" w:rsidR="004A66E4" w:rsidRPr="00021DCB" w:rsidRDefault="004A66E4" w:rsidP="00F70F9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w:t>
      </w:r>
    </w:p>
    <w:p w14:paraId="788DDB83" w14:textId="77777777" w:rsidR="008F1879"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8F1879">
        <w:rPr>
          <w:rFonts w:ascii="Times New Roman" w:eastAsia="Times New Roman" w:hAnsi="Times New Roman" w:cs="Times New Roman"/>
          <w:color w:val="000000"/>
          <w:sz w:val="22"/>
          <w:szCs w:val="22"/>
        </w:rPr>
        <w:t>Moderate</w:t>
      </w:r>
    </w:p>
    <w:p w14:paraId="5D98B2A2" w14:textId="11BA1300" w:rsidR="004A66E4" w:rsidRPr="00021DCB" w:rsidRDefault="008F1879"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4609C778" w14:textId="55E71A30" w:rsidR="004A66E4" w:rsidRPr="00021DCB" w:rsidRDefault="004A66E4"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4B4B3686" w14:textId="77777777" w:rsidR="008F1879"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8F1879">
        <w:rPr>
          <w:rFonts w:ascii="Times New Roman" w:eastAsia="Times New Roman" w:hAnsi="Times New Roman" w:cs="Times New Roman"/>
          <w:color w:val="000000"/>
          <w:sz w:val="22"/>
          <w:szCs w:val="22"/>
        </w:rPr>
        <w:t>APC.06 - Recording Transactions</w:t>
      </w:r>
    </w:p>
    <w:p w14:paraId="6EC2F26B" w14:textId="5443BD76" w:rsidR="008F1879" w:rsidRDefault="008F1879"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00361F8A" w14:textId="45C8330E" w:rsidR="004A66E4" w:rsidRPr="00021DCB" w:rsidRDefault="008F1879"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672E5EF9" w14:textId="77777777" w:rsidR="001D53AA" w:rsidRPr="00021DCB" w:rsidRDefault="001D53AA" w:rsidP="00F70F95">
      <w:pPr>
        <w:tabs>
          <w:tab w:val="left" w:pos="3600"/>
        </w:tabs>
        <w:ind w:left="576"/>
        <w:rPr>
          <w:rFonts w:ascii="Times New Roman" w:hAnsi="Times New Roman" w:cs="Times New Roman"/>
          <w:sz w:val="22"/>
          <w:szCs w:val="22"/>
        </w:rPr>
      </w:pPr>
    </w:p>
    <w:p w14:paraId="40D8AD14" w14:textId="0D7603B9" w:rsidR="004A66E4" w:rsidRPr="00262665" w:rsidRDefault="004A66E4" w:rsidP="008A71F0">
      <w:pPr>
        <w:pStyle w:val="p"/>
        <w:numPr>
          <w:ilvl w:val="0"/>
          <w:numId w:val="2"/>
        </w:numPr>
        <w:tabs>
          <w:tab w:val="right" w:pos="1440"/>
          <w:tab w:val="left" w:pos="1800"/>
          <w:tab w:val="left" w:pos="2160"/>
          <w:tab w:val="left" w:pos="2520"/>
          <w:tab w:val="right" w:pos="6480"/>
          <w:tab w:val="right" w:pos="7920"/>
        </w:tabs>
        <w:rPr>
          <w:rFonts w:ascii="Times New Roman" w:hAnsi="Times New Roman" w:cs="Times New Roman"/>
          <w:sz w:val="22"/>
          <w:szCs w:val="22"/>
        </w:rPr>
      </w:pPr>
      <w:r w:rsidRPr="00262665">
        <w:rPr>
          <w:rFonts w:ascii="Times New Roman" w:eastAsia="Times New Roman" w:hAnsi="Times New Roman" w:cs="Times New Roman"/>
          <w:color w:val="000000"/>
          <w:sz w:val="22"/>
          <w:szCs w:val="22"/>
        </w:rPr>
        <w:t>May</w:t>
      </w:r>
      <w:r w:rsidRPr="00262665">
        <w:rPr>
          <w:rFonts w:ascii="Times New Roman" w:hAnsi="Times New Roman" w:cs="Times New Roman"/>
          <w:sz w:val="22"/>
          <w:szCs w:val="22"/>
        </w:rPr>
        <w:tab/>
      </w:r>
      <w:r w:rsidRPr="00262665">
        <w:rPr>
          <w:rFonts w:ascii="Times New Roman" w:eastAsia="Times New Roman" w:hAnsi="Times New Roman" w:cs="Times New Roman"/>
          <w:color w:val="000000"/>
          <w:sz w:val="22"/>
          <w:szCs w:val="22"/>
        </w:rPr>
        <w:t>24</w:t>
      </w:r>
      <w:r w:rsidRPr="00262665">
        <w:rPr>
          <w:rFonts w:ascii="Times New Roman" w:hAnsi="Times New Roman" w:cs="Times New Roman"/>
          <w:sz w:val="22"/>
          <w:szCs w:val="22"/>
        </w:rPr>
        <w:tab/>
      </w:r>
      <w:r w:rsidRPr="00262665">
        <w:rPr>
          <w:rFonts w:ascii="Times New Roman" w:eastAsia="Times New Roman" w:hAnsi="Times New Roman" w:cs="Times New Roman"/>
          <w:color w:val="000000"/>
          <w:sz w:val="22"/>
          <w:szCs w:val="22"/>
        </w:rPr>
        <w:t>Land</w:t>
      </w:r>
      <w:r w:rsidRPr="00262665">
        <w:rPr>
          <w:rFonts w:ascii="Times New Roman" w:hAnsi="Times New Roman" w:cs="Times New Roman"/>
          <w:sz w:val="22"/>
          <w:szCs w:val="22"/>
        </w:rPr>
        <w:tab/>
      </w:r>
      <w:r w:rsidRPr="00262665">
        <w:rPr>
          <w:rFonts w:ascii="Times New Roman" w:eastAsia="Times New Roman" w:hAnsi="Times New Roman" w:cs="Times New Roman"/>
          <w:color w:val="000000"/>
          <w:sz w:val="22"/>
          <w:szCs w:val="22"/>
        </w:rPr>
        <w:t> </w:t>
      </w:r>
      <w:r w:rsidRPr="00262665">
        <w:rPr>
          <w:rFonts w:ascii="Times New Roman" w:hAnsi="Times New Roman" w:cs="Times New Roman"/>
          <w:sz w:val="22"/>
          <w:szCs w:val="22"/>
        </w:rPr>
        <w:tab/>
      </w:r>
      <w:r w:rsidRPr="00262665">
        <w:rPr>
          <w:rFonts w:ascii="Times New Roman" w:eastAsia="Times New Roman" w:hAnsi="Times New Roman" w:cs="Times New Roman"/>
          <w:color w:val="000000"/>
          <w:sz w:val="22"/>
          <w:szCs w:val="22"/>
        </w:rPr>
        <w:t>105,000</w:t>
      </w:r>
      <w:r w:rsidRPr="00262665">
        <w:rPr>
          <w:rFonts w:ascii="Times New Roman" w:hAnsi="Times New Roman" w:cs="Times New Roman"/>
          <w:sz w:val="22"/>
          <w:szCs w:val="22"/>
        </w:rPr>
        <w:tab/>
      </w:r>
      <w:r w:rsidRPr="00262665">
        <w:rPr>
          <w:rFonts w:ascii="Times New Roman" w:eastAsia="Times New Roman" w:hAnsi="Times New Roman" w:cs="Times New Roman"/>
          <w:color w:val="000000"/>
          <w:sz w:val="22"/>
          <w:szCs w:val="22"/>
        </w:rPr>
        <w:t> </w:t>
      </w:r>
    </w:p>
    <w:p w14:paraId="5374BF37" w14:textId="06400E4F" w:rsidR="004A66E4" w:rsidRPr="00021DCB" w:rsidRDefault="004A66E4" w:rsidP="008A71F0">
      <w:pPr>
        <w:pStyle w:val="p"/>
        <w:tabs>
          <w:tab w:val="right" w:pos="1440"/>
          <w:tab w:val="left" w:pos="1800"/>
          <w:tab w:val="left" w:pos="2160"/>
          <w:tab w:val="left" w:pos="2520"/>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8A71F0">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Cash</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105,000</w:t>
      </w:r>
    </w:p>
    <w:p w14:paraId="40D890D9" w14:textId="530298DF" w:rsidR="004A66E4" w:rsidRPr="00021DCB" w:rsidRDefault="004A66E4" w:rsidP="008A71F0">
      <w:pPr>
        <w:tabs>
          <w:tab w:val="right" w:pos="1440"/>
          <w:tab w:val="left" w:pos="1800"/>
          <w:tab w:val="left" w:pos="2160"/>
          <w:tab w:val="left" w:pos="2520"/>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8A71F0">
        <w:rPr>
          <w:rFonts w:ascii="Times New Roman" w:eastAsia="Times New Roman" w:hAnsi="Times New Roman" w:cs="Times New Roman"/>
          <w:color w:val="000000"/>
          <w:sz w:val="22"/>
          <w:szCs w:val="22"/>
        </w:rPr>
        <w:tab/>
      </w:r>
      <w:r w:rsidR="008A71F0">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Purchased land for business.</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4F39B5F0" w14:textId="77777777" w:rsidR="004A66E4" w:rsidRPr="00021DCB" w:rsidRDefault="004A66E4" w:rsidP="00F70F95">
      <w:pPr>
        <w:pStyle w:val="p"/>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p w14:paraId="7405A19C" w14:textId="77777777" w:rsidR="004A66E4" w:rsidRPr="00021DCB" w:rsidRDefault="004A66E4" w:rsidP="00F70F95">
      <w:pPr>
        <w:pStyle w:val="p"/>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What effects does this journal entry have on the accounts?</w:t>
      </w:r>
    </w:p>
    <w:p w14:paraId="1715CD51" w14:textId="46FD7F43" w:rsidR="004A66E4" w:rsidRPr="00021DCB" w:rsidRDefault="004A66E4" w:rsidP="00262665">
      <w:pPr>
        <w:pStyle w:val="p"/>
        <w:numPr>
          <w:ilvl w:val="0"/>
          <w:numId w:val="9"/>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increase Cash and increase Land</w:t>
      </w:r>
    </w:p>
    <w:p w14:paraId="3A7268C7" w14:textId="4682EC80" w:rsidR="004A66E4" w:rsidRPr="00021DCB" w:rsidRDefault="004A66E4" w:rsidP="00262665">
      <w:pPr>
        <w:pStyle w:val="p"/>
        <w:numPr>
          <w:ilvl w:val="0"/>
          <w:numId w:val="9"/>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increase Land and decrease Cash</w:t>
      </w:r>
    </w:p>
    <w:p w14:paraId="522A77A7" w14:textId="5169BE77" w:rsidR="004A66E4" w:rsidRPr="00021DCB" w:rsidRDefault="004A66E4" w:rsidP="00262665">
      <w:pPr>
        <w:pStyle w:val="p"/>
        <w:numPr>
          <w:ilvl w:val="0"/>
          <w:numId w:val="9"/>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decrease Cash and decrease Land</w:t>
      </w:r>
    </w:p>
    <w:p w14:paraId="423D27F2" w14:textId="429DC3A9" w:rsidR="004A66E4" w:rsidRPr="00021DCB" w:rsidRDefault="004A66E4" w:rsidP="00262665">
      <w:pPr>
        <w:pStyle w:val="p"/>
        <w:numPr>
          <w:ilvl w:val="0"/>
          <w:numId w:val="9"/>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increase Cash and decrease Land</w:t>
      </w:r>
    </w:p>
    <w:p w14:paraId="3F32466E" w14:textId="77777777" w:rsidR="004A66E4" w:rsidRDefault="004A66E4" w:rsidP="00F70F95">
      <w:pPr>
        <w:tabs>
          <w:tab w:val="left" w:pos="3600"/>
        </w:tabs>
        <w:ind w:left="576"/>
        <w:rPr>
          <w:rFonts w:ascii="Times New Roman" w:hAnsi="Times New Roman" w:cs="Times New Roman"/>
          <w:sz w:val="22"/>
          <w:szCs w:val="22"/>
        </w:rPr>
      </w:pPr>
    </w:p>
    <w:p w14:paraId="2DD9ED86" w14:textId="77777777" w:rsidR="005047A8" w:rsidRPr="00021DCB" w:rsidRDefault="005047A8" w:rsidP="00F70F95">
      <w:pPr>
        <w:tabs>
          <w:tab w:val="left" w:pos="3600"/>
        </w:tabs>
        <w:ind w:left="576"/>
        <w:rPr>
          <w:rFonts w:ascii="Times New Roman" w:hAnsi="Times New Roman" w:cs="Times New Roman"/>
          <w:vanish/>
          <w:sz w:val="22"/>
          <w:szCs w:val="22"/>
        </w:rPr>
      </w:pPr>
    </w:p>
    <w:p w14:paraId="06C4C9CC" w14:textId="6EEF260A" w:rsidR="004A66E4" w:rsidRPr="00021DCB" w:rsidRDefault="004A66E4" w:rsidP="00F70F9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b</w:t>
      </w:r>
    </w:p>
    <w:p w14:paraId="4CB4A705" w14:textId="77777777" w:rsidR="008F1879"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8F1879">
        <w:rPr>
          <w:rFonts w:ascii="Times New Roman" w:eastAsia="Times New Roman" w:hAnsi="Times New Roman" w:cs="Times New Roman"/>
          <w:color w:val="000000"/>
          <w:sz w:val="22"/>
          <w:szCs w:val="22"/>
        </w:rPr>
        <w:t>Moderate</w:t>
      </w:r>
    </w:p>
    <w:p w14:paraId="467E56CC" w14:textId="2533DB1C" w:rsidR="004A66E4" w:rsidRPr="00021DCB" w:rsidRDefault="008F1879"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77D4B915" w14:textId="51E74734" w:rsidR="004A66E4" w:rsidRPr="00021DCB" w:rsidRDefault="004A66E4"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5B4175B3" w14:textId="77777777" w:rsidR="008F1879"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8F1879">
        <w:rPr>
          <w:rFonts w:ascii="Times New Roman" w:eastAsia="Times New Roman" w:hAnsi="Times New Roman" w:cs="Times New Roman"/>
          <w:color w:val="000000"/>
          <w:sz w:val="22"/>
          <w:szCs w:val="22"/>
        </w:rPr>
        <w:t>APC.06 - Recording Transactions</w:t>
      </w:r>
    </w:p>
    <w:p w14:paraId="2B059F0F" w14:textId="167A29B7" w:rsidR="008F1879" w:rsidRDefault="008F1879"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36CD46D4" w14:textId="679F14EA" w:rsidR="004A66E4" w:rsidRPr="00021DCB" w:rsidRDefault="008F1879"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288D6691" w14:textId="037990E0" w:rsidR="001D53AA" w:rsidRPr="00021DCB" w:rsidRDefault="001D53AA" w:rsidP="005047A8">
      <w:pPr>
        <w:tabs>
          <w:tab w:val="left" w:pos="3600"/>
        </w:tabs>
        <w:ind w:left="576"/>
        <w:rPr>
          <w:rFonts w:ascii="Times New Roman" w:hAnsi="Times New Roman" w:cs="Times New Roman"/>
          <w:sz w:val="22"/>
          <w:szCs w:val="22"/>
        </w:rPr>
      </w:pPr>
    </w:p>
    <w:p w14:paraId="328C65FC" w14:textId="0E6977D3" w:rsidR="004A66E4" w:rsidRPr="00262665" w:rsidRDefault="004A66E4" w:rsidP="008A71F0">
      <w:pPr>
        <w:pStyle w:val="p"/>
        <w:numPr>
          <w:ilvl w:val="0"/>
          <w:numId w:val="2"/>
        </w:numPr>
        <w:tabs>
          <w:tab w:val="right" w:pos="1440"/>
          <w:tab w:val="left" w:pos="1800"/>
          <w:tab w:val="left" w:pos="2160"/>
          <w:tab w:val="left" w:pos="2520"/>
          <w:tab w:val="right" w:pos="6480"/>
          <w:tab w:val="right" w:pos="7920"/>
        </w:tabs>
        <w:rPr>
          <w:rFonts w:ascii="Times New Roman" w:hAnsi="Times New Roman" w:cs="Times New Roman"/>
          <w:sz w:val="22"/>
          <w:szCs w:val="22"/>
        </w:rPr>
      </w:pPr>
      <w:r w:rsidRPr="00262665">
        <w:rPr>
          <w:rFonts w:ascii="Times New Roman" w:eastAsia="Times New Roman" w:hAnsi="Times New Roman" w:cs="Times New Roman"/>
          <w:color w:val="000000"/>
          <w:sz w:val="22"/>
          <w:szCs w:val="22"/>
        </w:rPr>
        <w:t>March</w:t>
      </w:r>
      <w:r w:rsidRPr="00262665">
        <w:rPr>
          <w:rFonts w:ascii="Times New Roman" w:hAnsi="Times New Roman" w:cs="Times New Roman"/>
          <w:sz w:val="22"/>
          <w:szCs w:val="22"/>
        </w:rPr>
        <w:tab/>
      </w:r>
      <w:r w:rsidRPr="00262665">
        <w:rPr>
          <w:rFonts w:ascii="Times New Roman" w:eastAsia="Times New Roman" w:hAnsi="Times New Roman" w:cs="Times New Roman"/>
          <w:color w:val="000000"/>
          <w:sz w:val="22"/>
          <w:szCs w:val="22"/>
        </w:rPr>
        <w:t>10</w:t>
      </w:r>
      <w:r w:rsidRPr="00262665">
        <w:rPr>
          <w:rFonts w:ascii="Times New Roman" w:hAnsi="Times New Roman" w:cs="Times New Roman"/>
          <w:sz w:val="22"/>
          <w:szCs w:val="22"/>
        </w:rPr>
        <w:tab/>
      </w:r>
      <w:r w:rsidRPr="00262665">
        <w:rPr>
          <w:rFonts w:ascii="Times New Roman" w:eastAsia="Times New Roman" w:hAnsi="Times New Roman" w:cs="Times New Roman"/>
          <w:color w:val="000000"/>
          <w:sz w:val="22"/>
          <w:szCs w:val="22"/>
        </w:rPr>
        <w:t>Accounts Payable</w:t>
      </w:r>
      <w:r w:rsidRPr="00262665">
        <w:rPr>
          <w:rFonts w:ascii="Times New Roman" w:hAnsi="Times New Roman" w:cs="Times New Roman"/>
          <w:sz w:val="22"/>
          <w:szCs w:val="22"/>
        </w:rPr>
        <w:tab/>
      </w:r>
      <w:r w:rsidRPr="00262665">
        <w:rPr>
          <w:rFonts w:ascii="Times New Roman" w:eastAsia="Times New Roman" w:hAnsi="Times New Roman" w:cs="Times New Roman"/>
          <w:color w:val="000000"/>
          <w:sz w:val="22"/>
          <w:szCs w:val="22"/>
        </w:rPr>
        <w:t> 800</w:t>
      </w:r>
      <w:r w:rsidRPr="00262665">
        <w:rPr>
          <w:rFonts w:ascii="Times New Roman" w:hAnsi="Times New Roman" w:cs="Times New Roman"/>
          <w:sz w:val="22"/>
          <w:szCs w:val="22"/>
        </w:rPr>
        <w:tab/>
      </w:r>
      <w:r w:rsidRPr="00262665">
        <w:rPr>
          <w:rFonts w:ascii="Times New Roman" w:eastAsia="Times New Roman" w:hAnsi="Times New Roman" w:cs="Times New Roman"/>
          <w:color w:val="000000"/>
          <w:sz w:val="22"/>
          <w:szCs w:val="22"/>
        </w:rPr>
        <w:t> </w:t>
      </w:r>
    </w:p>
    <w:p w14:paraId="4F314AC0" w14:textId="18C22B60" w:rsidR="004A66E4" w:rsidRPr="00021DCB" w:rsidRDefault="004A66E4" w:rsidP="008A71F0">
      <w:pPr>
        <w:tabs>
          <w:tab w:val="right" w:pos="1440"/>
          <w:tab w:val="left" w:pos="1800"/>
          <w:tab w:val="left" w:pos="2160"/>
          <w:tab w:val="left" w:pos="2520"/>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8A71F0">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Cash</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008A71F0">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800</w:t>
      </w:r>
    </w:p>
    <w:p w14:paraId="310D93E9" w14:textId="58FF213C" w:rsidR="004A66E4" w:rsidRPr="00021DCB" w:rsidRDefault="004A66E4" w:rsidP="008A71F0">
      <w:pPr>
        <w:tabs>
          <w:tab w:val="right" w:pos="1440"/>
          <w:tab w:val="left" w:pos="1800"/>
          <w:tab w:val="left" w:pos="2160"/>
          <w:tab w:val="left" w:pos="2520"/>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8A71F0">
        <w:rPr>
          <w:rFonts w:ascii="Times New Roman" w:eastAsia="Times New Roman" w:hAnsi="Times New Roman" w:cs="Times New Roman"/>
          <w:color w:val="000000"/>
          <w:sz w:val="22"/>
          <w:szCs w:val="22"/>
        </w:rPr>
        <w:tab/>
      </w:r>
      <w:r w:rsidR="008A71F0">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Paid creditors on account.</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70F01FDE" w14:textId="77777777" w:rsidR="004A66E4" w:rsidRPr="00021DCB" w:rsidRDefault="004A66E4" w:rsidP="00F70F95">
      <w:pPr>
        <w:pStyle w:val="p"/>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p w14:paraId="470379C4" w14:textId="77777777" w:rsidR="004A66E4" w:rsidRPr="00021DCB" w:rsidRDefault="004A66E4" w:rsidP="00F70F95">
      <w:pPr>
        <w:pStyle w:val="p"/>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What effects does this journal entry have on the accounts?</w:t>
      </w:r>
    </w:p>
    <w:p w14:paraId="6B632041" w14:textId="069F9089" w:rsidR="004A66E4" w:rsidRPr="00021DCB" w:rsidRDefault="004A66E4" w:rsidP="00262665">
      <w:pPr>
        <w:pStyle w:val="p"/>
        <w:numPr>
          <w:ilvl w:val="0"/>
          <w:numId w:val="11"/>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decrease Accounts Payable, increase Cash</w:t>
      </w:r>
    </w:p>
    <w:p w14:paraId="54D94577" w14:textId="33C9612F" w:rsidR="004A66E4" w:rsidRPr="00021DCB" w:rsidRDefault="004A66E4" w:rsidP="00262665">
      <w:pPr>
        <w:pStyle w:val="p"/>
        <w:numPr>
          <w:ilvl w:val="0"/>
          <w:numId w:val="11"/>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increase Cash, decrease Accounts Payable</w:t>
      </w:r>
    </w:p>
    <w:p w14:paraId="2E4AB6C8" w14:textId="15C03070" w:rsidR="004A66E4" w:rsidRPr="00021DCB" w:rsidRDefault="004A66E4" w:rsidP="00262665">
      <w:pPr>
        <w:pStyle w:val="p"/>
        <w:numPr>
          <w:ilvl w:val="0"/>
          <w:numId w:val="11"/>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increase Accounts Payable, increase Cash</w:t>
      </w:r>
    </w:p>
    <w:p w14:paraId="0352D440" w14:textId="1F5298BB" w:rsidR="004A66E4" w:rsidRPr="00021DCB" w:rsidRDefault="004A66E4" w:rsidP="00262665">
      <w:pPr>
        <w:pStyle w:val="p"/>
        <w:numPr>
          <w:ilvl w:val="0"/>
          <w:numId w:val="11"/>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decrease Accounts Payable, decrease Cash</w:t>
      </w:r>
    </w:p>
    <w:p w14:paraId="1BA55A91" w14:textId="77777777" w:rsidR="004A66E4" w:rsidRDefault="004A66E4" w:rsidP="00F70F95">
      <w:pPr>
        <w:tabs>
          <w:tab w:val="left" w:pos="3600"/>
        </w:tabs>
        <w:ind w:left="576"/>
        <w:rPr>
          <w:rFonts w:ascii="Times New Roman" w:hAnsi="Times New Roman" w:cs="Times New Roman"/>
          <w:sz w:val="22"/>
          <w:szCs w:val="22"/>
        </w:rPr>
      </w:pPr>
    </w:p>
    <w:p w14:paraId="6BFEAA83" w14:textId="77777777" w:rsidR="005047A8" w:rsidRPr="00021DCB" w:rsidRDefault="005047A8" w:rsidP="00F70F95">
      <w:pPr>
        <w:tabs>
          <w:tab w:val="left" w:pos="3600"/>
        </w:tabs>
        <w:ind w:left="576"/>
        <w:rPr>
          <w:rFonts w:ascii="Times New Roman" w:hAnsi="Times New Roman" w:cs="Times New Roman"/>
          <w:vanish/>
          <w:sz w:val="22"/>
          <w:szCs w:val="22"/>
        </w:rPr>
      </w:pPr>
    </w:p>
    <w:p w14:paraId="319032D0" w14:textId="25AB4E08" w:rsidR="004A66E4" w:rsidRPr="00021DCB" w:rsidRDefault="004A66E4" w:rsidP="00F70F9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w:t>
      </w:r>
    </w:p>
    <w:p w14:paraId="54B96CF3" w14:textId="77777777" w:rsidR="008F1879"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8F1879">
        <w:rPr>
          <w:rFonts w:ascii="Times New Roman" w:eastAsia="Times New Roman" w:hAnsi="Times New Roman" w:cs="Times New Roman"/>
          <w:color w:val="000000"/>
          <w:sz w:val="22"/>
          <w:szCs w:val="22"/>
        </w:rPr>
        <w:t>Moderate</w:t>
      </w:r>
    </w:p>
    <w:p w14:paraId="03FA20A5" w14:textId="49191F50" w:rsidR="004A66E4" w:rsidRPr="00021DCB" w:rsidRDefault="008F1879"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2DC30D92" w14:textId="7912C682" w:rsidR="004A66E4" w:rsidRPr="00021DCB" w:rsidRDefault="004A66E4"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35EE7512" w14:textId="77777777" w:rsidR="008F1879"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8F1879">
        <w:rPr>
          <w:rFonts w:ascii="Times New Roman" w:eastAsia="Times New Roman" w:hAnsi="Times New Roman" w:cs="Times New Roman"/>
          <w:color w:val="000000"/>
          <w:sz w:val="22"/>
          <w:szCs w:val="22"/>
        </w:rPr>
        <w:t>APC.06 - Recording Transactions</w:t>
      </w:r>
    </w:p>
    <w:p w14:paraId="106F8F2A" w14:textId="77777777" w:rsidR="008F1879" w:rsidRDefault="008F1879"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2EEC5349" w14:textId="3AA80B8B" w:rsidR="004A66E4" w:rsidRPr="00021DCB" w:rsidRDefault="008F1879"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6D811225" w14:textId="77777777" w:rsidR="001D53AA" w:rsidRPr="00021DCB" w:rsidRDefault="001D53AA" w:rsidP="00F70F95">
      <w:pPr>
        <w:tabs>
          <w:tab w:val="left" w:pos="3600"/>
        </w:tabs>
        <w:ind w:left="576"/>
        <w:rPr>
          <w:rFonts w:ascii="Times New Roman" w:hAnsi="Times New Roman" w:cs="Times New Roman"/>
          <w:sz w:val="22"/>
          <w:szCs w:val="22"/>
        </w:rPr>
      </w:pPr>
    </w:p>
    <w:p w14:paraId="4C8295C4" w14:textId="1305AC97" w:rsidR="004A66E4" w:rsidRPr="00021DCB" w:rsidRDefault="004A66E4" w:rsidP="00911FD1">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Which of the following accounts would be increased with a credit?</w:t>
      </w:r>
    </w:p>
    <w:p w14:paraId="48B84F8D" w14:textId="117A518F"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Land; Accounts Payable; Dividends</w:t>
      </w:r>
    </w:p>
    <w:p w14:paraId="61D0BBC6" w14:textId="7BE3ECEA"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Payable; Unearned Revenue; Common Stock</w:t>
      </w:r>
    </w:p>
    <w:p w14:paraId="1FC075D2" w14:textId="3D2D4332"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Dividends; Accounts Receivable; Unearned Revenue</w:t>
      </w:r>
    </w:p>
    <w:p w14:paraId="3574B96E" w14:textId="65061C1B"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Cash; Accounts Receivable; Common Stock</w:t>
      </w:r>
    </w:p>
    <w:p w14:paraId="59FA7705" w14:textId="77777777" w:rsidR="004A66E4" w:rsidRDefault="004A66E4" w:rsidP="00F70F95">
      <w:pPr>
        <w:tabs>
          <w:tab w:val="left" w:pos="3600"/>
        </w:tabs>
        <w:ind w:left="576"/>
        <w:rPr>
          <w:rFonts w:ascii="Times New Roman" w:hAnsi="Times New Roman" w:cs="Times New Roman"/>
          <w:sz w:val="22"/>
          <w:szCs w:val="22"/>
        </w:rPr>
      </w:pPr>
    </w:p>
    <w:p w14:paraId="23E063DE" w14:textId="77777777" w:rsidR="005047A8" w:rsidRPr="00021DCB" w:rsidRDefault="005047A8" w:rsidP="00F70F95">
      <w:pPr>
        <w:tabs>
          <w:tab w:val="left" w:pos="3600"/>
        </w:tabs>
        <w:ind w:left="576"/>
        <w:rPr>
          <w:rFonts w:ascii="Times New Roman" w:hAnsi="Times New Roman" w:cs="Times New Roman"/>
          <w:vanish/>
          <w:sz w:val="22"/>
          <w:szCs w:val="22"/>
        </w:rPr>
      </w:pPr>
    </w:p>
    <w:p w14:paraId="78B4CE49" w14:textId="6206CB61" w:rsidR="004A66E4" w:rsidRPr="00021DCB" w:rsidRDefault="004A66E4" w:rsidP="00F70F9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b</w:t>
      </w:r>
    </w:p>
    <w:p w14:paraId="488FF58B" w14:textId="77777777" w:rsidR="008F1879"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8F1879">
        <w:rPr>
          <w:rFonts w:ascii="Times New Roman" w:eastAsia="Times New Roman" w:hAnsi="Times New Roman" w:cs="Times New Roman"/>
          <w:color w:val="000000"/>
          <w:sz w:val="22"/>
          <w:szCs w:val="22"/>
        </w:rPr>
        <w:t>Moderate</w:t>
      </w:r>
    </w:p>
    <w:p w14:paraId="4B5AADB2" w14:textId="03F25252" w:rsidR="004A66E4" w:rsidRPr="00021DCB" w:rsidRDefault="008F1879"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70C66425" w14:textId="157D0EEF" w:rsidR="004A66E4" w:rsidRPr="00021DCB" w:rsidRDefault="004A66E4"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56CD2A24" w14:textId="78D6D9BB" w:rsidR="008F1879"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8F1879">
        <w:rPr>
          <w:rFonts w:ascii="Times New Roman" w:eastAsia="Times New Roman" w:hAnsi="Times New Roman" w:cs="Times New Roman"/>
          <w:color w:val="000000"/>
          <w:sz w:val="22"/>
          <w:szCs w:val="22"/>
        </w:rPr>
        <w:t>ACCT.ACBSP.APC.02 – GAAP</w:t>
      </w:r>
    </w:p>
    <w:p w14:paraId="092A6B17" w14:textId="77777777" w:rsidR="008F1879" w:rsidRDefault="008F1879"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40A15743" w14:textId="1FB5753F" w:rsidR="008F1879" w:rsidRDefault="008F1879"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05FCE185" w14:textId="0F5FB7B9" w:rsidR="004A66E4" w:rsidRPr="00021DCB" w:rsidRDefault="008F1879"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095C8CB2" w14:textId="77777777" w:rsidR="001D53AA" w:rsidRPr="00021DCB" w:rsidRDefault="001D53AA" w:rsidP="00F70F95">
      <w:pPr>
        <w:tabs>
          <w:tab w:val="left" w:pos="3600"/>
        </w:tabs>
        <w:ind w:left="576"/>
        <w:rPr>
          <w:rFonts w:ascii="Times New Roman" w:hAnsi="Times New Roman" w:cs="Times New Roman"/>
          <w:sz w:val="22"/>
          <w:szCs w:val="22"/>
        </w:rPr>
      </w:pPr>
    </w:p>
    <w:p w14:paraId="0D1F92CE" w14:textId="53B6F6B2" w:rsidR="004A66E4" w:rsidRPr="00021DCB" w:rsidRDefault="004A66E4" w:rsidP="00911FD1">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In accordance with the debit and credit rules, which of the following is true?</w:t>
      </w:r>
    </w:p>
    <w:p w14:paraId="0F4FAC6D" w14:textId="1C52699F"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Debits increase assets.</w:t>
      </w:r>
    </w:p>
    <w:p w14:paraId="7E967EED" w14:textId="50D1D87C"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Credits increase assets.</w:t>
      </w:r>
    </w:p>
    <w:p w14:paraId="6E90462D" w14:textId="28C6A889"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Debits increase both assets and common stock.</w:t>
      </w:r>
    </w:p>
    <w:p w14:paraId="2FE124C2" w14:textId="6E9B6F23"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Credits increase both assets and liabilities.</w:t>
      </w:r>
    </w:p>
    <w:p w14:paraId="6B4BFC6B" w14:textId="77777777" w:rsidR="004A66E4" w:rsidRDefault="004A66E4" w:rsidP="00F70F95">
      <w:pPr>
        <w:tabs>
          <w:tab w:val="left" w:pos="3600"/>
        </w:tabs>
        <w:ind w:left="576"/>
        <w:rPr>
          <w:rFonts w:ascii="Times New Roman" w:hAnsi="Times New Roman" w:cs="Times New Roman"/>
          <w:sz w:val="22"/>
          <w:szCs w:val="22"/>
        </w:rPr>
      </w:pPr>
    </w:p>
    <w:p w14:paraId="72641449" w14:textId="77777777" w:rsidR="005047A8" w:rsidRPr="00021DCB" w:rsidRDefault="005047A8" w:rsidP="00F70F95">
      <w:pPr>
        <w:tabs>
          <w:tab w:val="left" w:pos="3600"/>
        </w:tabs>
        <w:ind w:left="576"/>
        <w:rPr>
          <w:rFonts w:ascii="Times New Roman" w:hAnsi="Times New Roman" w:cs="Times New Roman"/>
          <w:vanish/>
          <w:sz w:val="22"/>
          <w:szCs w:val="22"/>
        </w:rPr>
      </w:pPr>
    </w:p>
    <w:p w14:paraId="5D1F7BD2" w14:textId="49DB1A75" w:rsidR="004A66E4" w:rsidRPr="00021DCB" w:rsidRDefault="004A66E4" w:rsidP="00F70F9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w:t>
      </w:r>
    </w:p>
    <w:p w14:paraId="3FC9631B" w14:textId="77777777" w:rsidR="008F1879"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8F1879">
        <w:rPr>
          <w:rFonts w:ascii="Times New Roman" w:eastAsia="Times New Roman" w:hAnsi="Times New Roman" w:cs="Times New Roman"/>
          <w:color w:val="000000"/>
          <w:sz w:val="22"/>
          <w:szCs w:val="22"/>
        </w:rPr>
        <w:t>Moderate</w:t>
      </w:r>
    </w:p>
    <w:p w14:paraId="1BDE174F" w14:textId="1300D808" w:rsidR="004A66E4" w:rsidRPr="00021DCB" w:rsidRDefault="008F1879"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3230FA61" w14:textId="06D7D0EB" w:rsidR="004A66E4" w:rsidRPr="00021DCB" w:rsidRDefault="004A66E4"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32B2A42C" w14:textId="211AFB90" w:rsidR="008F1879"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8F1879">
        <w:rPr>
          <w:rFonts w:ascii="Times New Roman" w:eastAsia="Times New Roman" w:hAnsi="Times New Roman" w:cs="Times New Roman"/>
          <w:color w:val="000000"/>
          <w:sz w:val="22"/>
          <w:szCs w:val="22"/>
        </w:rPr>
        <w:t>ACCT.ACBSP.APC.02 – GAAP</w:t>
      </w:r>
    </w:p>
    <w:p w14:paraId="0A6C5F9A" w14:textId="77777777" w:rsidR="008F1879" w:rsidRDefault="008F1879"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1F2EFCDF" w14:textId="1B13DE22" w:rsidR="008F1879" w:rsidRDefault="008F1879"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1C023C6C" w14:textId="643D70DA" w:rsidR="004A66E4" w:rsidRPr="00021DCB" w:rsidRDefault="008F1879"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20330B8A" w14:textId="7125F033" w:rsidR="001D53AA" w:rsidRPr="00021DCB" w:rsidRDefault="001D53AA" w:rsidP="005047A8">
      <w:pPr>
        <w:tabs>
          <w:tab w:val="left" w:pos="3600"/>
        </w:tabs>
        <w:ind w:left="576"/>
        <w:rPr>
          <w:rFonts w:ascii="Times New Roman" w:hAnsi="Times New Roman" w:cs="Times New Roman"/>
          <w:sz w:val="22"/>
          <w:szCs w:val="22"/>
        </w:rPr>
      </w:pPr>
    </w:p>
    <w:p w14:paraId="08B46183" w14:textId="7C9DBC7F" w:rsidR="004A66E4" w:rsidRPr="00021DCB" w:rsidRDefault="004A66E4" w:rsidP="00911FD1">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xml:space="preserve">All of the following accounts are increased with a debit </w:t>
      </w:r>
      <w:r w:rsidRPr="00021DCB">
        <w:rPr>
          <w:rFonts w:ascii="Times New Roman" w:eastAsia="Times New Roman" w:hAnsi="Times New Roman" w:cs="Times New Roman"/>
          <w:b/>
          <w:bCs/>
          <w:color w:val="000000"/>
          <w:sz w:val="22"/>
          <w:szCs w:val="22"/>
          <w:u w:val="single"/>
        </w:rPr>
        <w:t>except</w:t>
      </w:r>
    </w:p>
    <w:p w14:paraId="0B0D8DCC" w14:textId="2BA13548"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Unearned Revenues</w:t>
      </w:r>
    </w:p>
    <w:p w14:paraId="22058F39" w14:textId="442DC4A4"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Land</w:t>
      </w:r>
    </w:p>
    <w:p w14:paraId="4A543574" w14:textId="145DEDD9"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Receivable</w:t>
      </w:r>
    </w:p>
    <w:p w14:paraId="1B938261" w14:textId="592979E5"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Cash</w:t>
      </w:r>
    </w:p>
    <w:p w14:paraId="04FD718C" w14:textId="77777777" w:rsidR="004A66E4" w:rsidRDefault="004A66E4" w:rsidP="00F70F95">
      <w:pPr>
        <w:tabs>
          <w:tab w:val="left" w:pos="3600"/>
        </w:tabs>
        <w:ind w:left="576"/>
        <w:rPr>
          <w:rFonts w:ascii="Times New Roman" w:hAnsi="Times New Roman" w:cs="Times New Roman"/>
          <w:sz w:val="22"/>
          <w:szCs w:val="22"/>
        </w:rPr>
      </w:pPr>
    </w:p>
    <w:p w14:paraId="1BF617A2" w14:textId="77777777" w:rsidR="005047A8" w:rsidRPr="00021DCB" w:rsidRDefault="005047A8" w:rsidP="00F70F95">
      <w:pPr>
        <w:tabs>
          <w:tab w:val="left" w:pos="3600"/>
        </w:tabs>
        <w:ind w:left="576"/>
        <w:rPr>
          <w:rFonts w:ascii="Times New Roman" w:hAnsi="Times New Roman" w:cs="Times New Roman"/>
          <w:vanish/>
          <w:sz w:val="22"/>
          <w:szCs w:val="22"/>
        </w:rPr>
      </w:pPr>
    </w:p>
    <w:p w14:paraId="09F9C514" w14:textId="55C2B05D" w:rsidR="004A66E4" w:rsidRPr="00021DCB" w:rsidRDefault="004A66E4" w:rsidP="00F70F9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w:t>
      </w:r>
    </w:p>
    <w:p w14:paraId="5EB50FBF" w14:textId="77777777" w:rsidR="008F1879"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8F1879">
        <w:rPr>
          <w:rFonts w:ascii="Times New Roman" w:eastAsia="Times New Roman" w:hAnsi="Times New Roman" w:cs="Times New Roman"/>
          <w:color w:val="000000"/>
          <w:sz w:val="22"/>
          <w:szCs w:val="22"/>
        </w:rPr>
        <w:t>Easy</w:t>
      </w:r>
    </w:p>
    <w:p w14:paraId="4E0A531A" w14:textId="5D9F98FA" w:rsidR="004A66E4" w:rsidRPr="00021DCB" w:rsidRDefault="008F1879"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7D22E72E" w14:textId="55FAF343" w:rsidR="004A66E4" w:rsidRPr="00021DCB" w:rsidRDefault="004A66E4"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3565A3F1" w14:textId="40A76703" w:rsidR="008F1879"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8F1879">
        <w:rPr>
          <w:rFonts w:ascii="Times New Roman" w:eastAsia="Times New Roman" w:hAnsi="Times New Roman" w:cs="Times New Roman"/>
          <w:color w:val="000000"/>
          <w:sz w:val="22"/>
          <w:szCs w:val="22"/>
        </w:rPr>
        <w:t>ACCT.ACBSP.APC.02 – GAAP</w:t>
      </w:r>
    </w:p>
    <w:p w14:paraId="208C57E5" w14:textId="77777777" w:rsidR="008F1879" w:rsidRDefault="008F1879"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53B1E909" w14:textId="063ED56E" w:rsidR="008F1879" w:rsidRDefault="008F1879"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3F0BCEA4" w14:textId="338E8FB0" w:rsidR="004A66E4" w:rsidRPr="00021DCB" w:rsidRDefault="008F1879"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41452B7C" w14:textId="15A1FDDB" w:rsidR="001D53AA" w:rsidRPr="00021DCB" w:rsidRDefault="008A71F0" w:rsidP="008A71F0">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0DE35BD7" w14:textId="56701996" w:rsidR="004A66E4" w:rsidRPr="00021DCB" w:rsidRDefault="004A66E4" w:rsidP="00911FD1">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Which of the following stockholders' equity accounts follows the same debit and credit rules as liabilities?</w:t>
      </w:r>
    </w:p>
    <w:p w14:paraId="6646F08A" w14:textId="03A69D89"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expense accounts only</w:t>
      </w:r>
    </w:p>
    <w:p w14:paraId="4A86C921" w14:textId="68D888B8"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dividends accounts only</w:t>
      </w:r>
    </w:p>
    <w:p w14:paraId="2FDEDF84" w14:textId="22204E87"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revenue accounts only</w:t>
      </w:r>
    </w:p>
    <w:p w14:paraId="14318D58" w14:textId="35075E52"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expense and dividends accounts</w:t>
      </w:r>
    </w:p>
    <w:p w14:paraId="4C0819E6" w14:textId="77777777" w:rsidR="004A66E4" w:rsidRDefault="004A66E4" w:rsidP="00F70F95">
      <w:pPr>
        <w:tabs>
          <w:tab w:val="left" w:pos="3600"/>
        </w:tabs>
        <w:ind w:left="576"/>
        <w:rPr>
          <w:rFonts w:ascii="Times New Roman" w:hAnsi="Times New Roman" w:cs="Times New Roman"/>
          <w:sz w:val="22"/>
          <w:szCs w:val="22"/>
        </w:rPr>
      </w:pPr>
    </w:p>
    <w:p w14:paraId="4AF55DB8" w14:textId="77777777" w:rsidR="005047A8" w:rsidRPr="00021DCB" w:rsidRDefault="005047A8" w:rsidP="00F70F95">
      <w:pPr>
        <w:tabs>
          <w:tab w:val="left" w:pos="3600"/>
        </w:tabs>
        <w:ind w:left="576"/>
        <w:rPr>
          <w:rFonts w:ascii="Times New Roman" w:hAnsi="Times New Roman" w:cs="Times New Roman"/>
          <w:vanish/>
          <w:sz w:val="22"/>
          <w:szCs w:val="22"/>
        </w:rPr>
      </w:pPr>
    </w:p>
    <w:p w14:paraId="6DD6577B" w14:textId="583C7F89" w:rsidR="004A66E4" w:rsidRPr="00021DCB" w:rsidRDefault="004A66E4" w:rsidP="00F70F9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w:t>
      </w:r>
    </w:p>
    <w:p w14:paraId="363681E8" w14:textId="77777777" w:rsidR="008F1879"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8F1879">
        <w:rPr>
          <w:rFonts w:ascii="Times New Roman" w:eastAsia="Times New Roman" w:hAnsi="Times New Roman" w:cs="Times New Roman"/>
          <w:color w:val="000000"/>
          <w:sz w:val="22"/>
          <w:szCs w:val="22"/>
        </w:rPr>
        <w:t>Challenging</w:t>
      </w:r>
    </w:p>
    <w:p w14:paraId="52E6FC19" w14:textId="178FC052" w:rsidR="004A66E4" w:rsidRPr="00021DCB" w:rsidRDefault="008F1879"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02623303" w14:textId="570C3858" w:rsidR="004A66E4" w:rsidRPr="00021DCB" w:rsidRDefault="004A66E4"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08C6F1D8" w14:textId="0F855AE1" w:rsidR="008F1879"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8F1879">
        <w:rPr>
          <w:rFonts w:ascii="Times New Roman" w:eastAsia="Times New Roman" w:hAnsi="Times New Roman" w:cs="Times New Roman"/>
          <w:color w:val="000000"/>
          <w:sz w:val="22"/>
          <w:szCs w:val="22"/>
        </w:rPr>
        <w:t>ACCT.ACBSP.APC.02 – GAAP</w:t>
      </w:r>
    </w:p>
    <w:p w14:paraId="3947E4DE" w14:textId="77777777" w:rsidR="008F1879" w:rsidRDefault="008F1879"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5A858BE2" w14:textId="5B123460" w:rsidR="006F3F8D" w:rsidRDefault="008F1879"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6F3F8D">
        <w:rPr>
          <w:rFonts w:ascii="Times New Roman" w:eastAsia="Times New Roman" w:hAnsi="Times New Roman" w:cs="Times New Roman"/>
          <w:color w:val="000000"/>
          <w:sz w:val="22"/>
          <w:szCs w:val="22"/>
        </w:rPr>
        <w:t>ACCT.AICPA.FN.03 – Measurement</w:t>
      </w:r>
    </w:p>
    <w:p w14:paraId="0C4BAB19" w14:textId="64703039"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57234148" w14:textId="77777777" w:rsidR="001D53AA" w:rsidRPr="00021DCB" w:rsidRDefault="001D53AA" w:rsidP="00F70F95">
      <w:pPr>
        <w:tabs>
          <w:tab w:val="left" w:pos="3600"/>
        </w:tabs>
        <w:ind w:left="576"/>
        <w:rPr>
          <w:rFonts w:ascii="Times New Roman" w:hAnsi="Times New Roman" w:cs="Times New Roman"/>
          <w:sz w:val="22"/>
          <w:szCs w:val="22"/>
        </w:rPr>
      </w:pPr>
    </w:p>
    <w:p w14:paraId="1DEEBB06" w14:textId="429E7CF5" w:rsidR="004A66E4" w:rsidRPr="00021DCB" w:rsidRDefault="004A66E4" w:rsidP="00911FD1">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payment for the monthly rent will require which of the following entries?</w:t>
      </w:r>
    </w:p>
    <w:p w14:paraId="6A898638" w14:textId="05B9662E"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debit Cash and debit Rent Expense</w:t>
      </w:r>
    </w:p>
    <w:p w14:paraId="38EEFAE8" w14:textId="54957A9B"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credit Cash and credit Rent Expense</w:t>
      </w:r>
    </w:p>
    <w:p w14:paraId="431C6F4C" w14:textId="1E497DD2"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debit Rent Expense and credit Cash</w:t>
      </w:r>
    </w:p>
    <w:p w14:paraId="34E6885B" w14:textId="585F8929"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credit Rent Expense and debit Cash</w:t>
      </w:r>
    </w:p>
    <w:p w14:paraId="0B09EB6C" w14:textId="77777777" w:rsidR="004A66E4" w:rsidRDefault="004A66E4" w:rsidP="00F70F95">
      <w:pPr>
        <w:tabs>
          <w:tab w:val="left" w:pos="3600"/>
        </w:tabs>
        <w:ind w:left="576"/>
        <w:rPr>
          <w:rFonts w:ascii="Times New Roman" w:hAnsi="Times New Roman" w:cs="Times New Roman"/>
          <w:sz w:val="22"/>
          <w:szCs w:val="22"/>
        </w:rPr>
      </w:pPr>
    </w:p>
    <w:p w14:paraId="42193AB4" w14:textId="77777777" w:rsidR="005047A8" w:rsidRPr="00021DCB" w:rsidRDefault="005047A8" w:rsidP="00F70F95">
      <w:pPr>
        <w:tabs>
          <w:tab w:val="left" w:pos="3600"/>
        </w:tabs>
        <w:ind w:left="576"/>
        <w:rPr>
          <w:rFonts w:ascii="Times New Roman" w:hAnsi="Times New Roman" w:cs="Times New Roman"/>
          <w:vanish/>
          <w:sz w:val="22"/>
          <w:szCs w:val="22"/>
        </w:rPr>
      </w:pPr>
    </w:p>
    <w:p w14:paraId="169931FA" w14:textId="3A8D78FA" w:rsidR="004A66E4" w:rsidRPr="00021DCB" w:rsidRDefault="004A66E4" w:rsidP="00F70F9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w:t>
      </w:r>
    </w:p>
    <w:p w14:paraId="207DF6ED"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Moderate</w:t>
      </w:r>
    </w:p>
    <w:p w14:paraId="0E1F0FF3" w14:textId="3376CA7C"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58B3A5BB" w14:textId="3F988ED8" w:rsidR="004A66E4" w:rsidRPr="00021DCB" w:rsidRDefault="004A66E4"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6E354A16"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6F3F8D">
        <w:rPr>
          <w:rFonts w:ascii="Times New Roman" w:eastAsia="Times New Roman" w:hAnsi="Times New Roman" w:cs="Times New Roman"/>
          <w:color w:val="000000"/>
          <w:sz w:val="22"/>
          <w:szCs w:val="22"/>
        </w:rPr>
        <w:t>APC.06 - Recording Transactions</w:t>
      </w:r>
    </w:p>
    <w:p w14:paraId="5C21CD35" w14:textId="2B9E6C98"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7EE9E992" w14:textId="77B8CE72"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22D1FD9B" w14:textId="577CB57C" w:rsidR="001D53AA" w:rsidRPr="00021DCB" w:rsidRDefault="001D53AA" w:rsidP="005047A8">
      <w:pPr>
        <w:tabs>
          <w:tab w:val="left" w:pos="3600"/>
        </w:tabs>
        <w:ind w:left="576"/>
        <w:rPr>
          <w:rFonts w:ascii="Times New Roman" w:hAnsi="Times New Roman" w:cs="Times New Roman"/>
          <w:sz w:val="22"/>
          <w:szCs w:val="22"/>
        </w:rPr>
      </w:pPr>
    </w:p>
    <w:p w14:paraId="56B9588B" w14:textId="78B3E006" w:rsidR="004A66E4" w:rsidRPr="00021DCB" w:rsidRDefault="004A66E4" w:rsidP="00911FD1">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Expenses follow the same debit and credit rules as</w:t>
      </w:r>
    </w:p>
    <w:p w14:paraId="1F86AB5C" w14:textId="2B5DF4D6"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revenues</w:t>
      </w:r>
    </w:p>
    <w:p w14:paraId="0C689A41" w14:textId="19732D7F"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asset account</w:t>
      </w:r>
    </w:p>
    <w:p w14:paraId="23F25B13" w14:textId="43175111"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common stock account</w:t>
      </w:r>
    </w:p>
    <w:p w14:paraId="239CA8DE" w14:textId="0DBC7CEB"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liabilities</w:t>
      </w:r>
    </w:p>
    <w:p w14:paraId="4C0712A2" w14:textId="77777777" w:rsidR="004A66E4" w:rsidRDefault="004A66E4" w:rsidP="00F70F95">
      <w:pPr>
        <w:tabs>
          <w:tab w:val="left" w:pos="3600"/>
        </w:tabs>
        <w:ind w:left="576"/>
        <w:rPr>
          <w:rFonts w:ascii="Times New Roman" w:hAnsi="Times New Roman" w:cs="Times New Roman"/>
          <w:sz w:val="22"/>
          <w:szCs w:val="22"/>
        </w:rPr>
      </w:pPr>
    </w:p>
    <w:p w14:paraId="70D4AEBF" w14:textId="77777777" w:rsidR="005047A8" w:rsidRPr="00021DCB" w:rsidRDefault="005047A8" w:rsidP="00F70F95">
      <w:pPr>
        <w:tabs>
          <w:tab w:val="left" w:pos="3600"/>
        </w:tabs>
        <w:ind w:left="576"/>
        <w:rPr>
          <w:rFonts w:ascii="Times New Roman" w:hAnsi="Times New Roman" w:cs="Times New Roman"/>
          <w:vanish/>
          <w:sz w:val="22"/>
          <w:szCs w:val="22"/>
        </w:rPr>
      </w:pPr>
    </w:p>
    <w:p w14:paraId="46629D5A" w14:textId="6C2A537E" w:rsidR="004A66E4" w:rsidRPr="00021DCB" w:rsidRDefault="004A66E4" w:rsidP="00F70F9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b</w:t>
      </w:r>
    </w:p>
    <w:p w14:paraId="0ABC880D"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Moderate</w:t>
      </w:r>
    </w:p>
    <w:p w14:paraId="503B70FE" w14:textId="32542DE2"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136A9E50" w14:textId="2203BA5E" w:rsidR="004A66E4" w:rsidRPr="00021DCB" w:rsidRDefault="004A66E4"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231D27D5" w14:textId="09CBF09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ACCT.ACBSP.APC.02 – GAAP</w:t>
      </w:r>
    </w:p>
    <w:p w14:paraId="51B6D665" w14:textId="77777777"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797692DF" w14:textId="02384184"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7C4814F6" w14:textId="43360EB0"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317ECDA5" w14:textId="68A4080F" w:rsidR="001D53AA" w:rsidRPr="00021DCB" w:rsidRDefault="008A71F0" w:rsidP="008A71F0">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6B18C600" w14:textId="5C1F6093" w:rsidR="004A66E4" w:rsidRPr="00021DCB" w:rsidRDefault="004A66E4" w:rsidP="00911FD1">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Net income will result when</w:t>
      </w:r>
    </w:p>
    <w:p w14:paraId="3070CF1C" w14:textId="1072BCC6"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revenues (credits) &gt; expenses (debits)</w:t>
      </w:r>
    </w:p>
    <w:p w14:paraId="72C6283B" w14:textId="268805F0"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revenues (debits) &gt; expenses (credits)</w:t>
      </w:r>
    </w:p>
    <w:p w14:paraId="37024F14" w14:textId="1FC31572"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expenses (credits) = revenues (debits)</w:t>
      </w:r>
    </w:p>
    <w:p w14:paraId="6EA07E9D" w14:textId="03E40FEA"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revenues (credits) = expenses (debits)</w:t>
      </w:r>
    </w:p>
    <w:p w14:paraId="1E2650C3" w14:textId="77777777" w:rsidR="004A66E4" w:rsidRDefault="004A66E4" w:rsidP="00F70F95">
      <w:pPr>
        <w:tabs>
          <w:tab w:val="left" w:pos="3600"/>
        </w:tabs>
        <w:ind w:left="576"/>
        <w:rPr>
          <w:rFonts w:ascii="Times New Roman" w:hAnsi="Times New Roman" w:cs="Times New Roman"/>
          <w:sz w:val="22"/>
          <w:szCs w:val="22"/>
        </w:rPr>
      </w:pPr>
    </w:p>
    <w:p w14:paraId="2A40C0C3" w14:textId="77777777" w:rsidR="005047A8" w:rsidRPr="00021DCB" w:rsidRDefault="005047A8" w:rsidP="00F70F95">
      <w:pPr>
        <w:tabs>
          <w:tab w:val="left" w:pos="3600"/>
        </w:tabs>
        <w:ind w:left="576"/>
        <w:rPr>
          <w:rFonts w:ascii="Times New Roman" w:hAnsi="Times New Roman" w:cs="Times New Roman"/>
          <w:vanish/>
          <w:sz w:val="22"/>
          <w:szCs w:val="22"/>
        </w:rPr>
      </w:pPr>
    </w:p>
    <w:p w14:paraId="3EF508E7" w14:textId="34330837" w:rsidR="004A66E4" w:rsidRPr="00021DCB" w:rsidRDefault="004A66E4" w:rsidP="00F70F9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w:t>
      </w:r>
    </w:p>
    <w:p w14:paraId="6BA74275"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Moderate</w:t>
      </w:r>
    </w:p>
    <w:p w14:paraId="59636B5F" w14:textId="38D6210B"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561AF31A" w14:textId="7CE24361" w:rsidR="004A66E4" w:rsidRPr="00021DCB" w:rsidRDefault="004A66E4"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69B9E714" w14:textId="11D85EE3"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ACCT.ACBSP.APC.02 – GAAP</w:t>
      </w:r>
    </w:p>
    <w:p w14:paraId="77E1D808" w14:textId="77777777"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51E27F38" w14:textId="2E500A50"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62ED133F" w14:textId="4FA87155"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5D9581C4" w14:textId="77777777" w:rsidR="001D53AA" w:rsidRPr="00021DCB" w:rsidRDefault="001D53AA" w:rsidP="00F70F95">
      <w:pPr>
        <w:tabs>
          <w:tab w:val="left" w:pos="3600"/>
        </w:tabs>
        <w:ind w:left="576"/>
        <w:rPr>
          <w:rFonts w:ascii="Times New Roman" w:hAnsi="Times New Roman" w:cs="Times New Roman"/>
          <w:sz w:val="22"/>
          <w:szCs w:val="22"/>
        </w:rPr>
      </w:pPr>
    </w:p>
    <w:p w14:paraId="6EB7F262" w14:textId="05885957" w:rsidR="004A66E4" w:rsidRPr="00021DCB" w:rsidRDefault="004A66E4" w:rsidP="00911FD1">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Which of the following will increase stockholders' equity?</w:t>
      </w:r>
    </w:p>
    <w:p w14:paraId="21DA95AF" w14:textId="40DEF85C"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​expenses &gt; revenues</w:t>
      </w:r>
    </w:p>
    <w:p w14:paraId="59AD2C9F" w14:textId="7B1C16A6"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company pays dividends</w:t>
      </w:r>
    </w:p>
    <w:p w14:paraId="6395A5A1" w14:textId="647409BC"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​revenues &gt; expenses</w:t>
      </w:r>
    </w:p>
    <w:p w14:paraId="7EFFF178" w14:textId="51104A37"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​cash is received from customers on account</w:t>
      </w:r>
    </w:p>
    <w:p w14:paraId="3BDF7C95" w14:textId="77777777" w:rsidR="004A66E4" w:rsidRDefault="004A66E4" w:rsidP="00F70F95">
      <w:pPr>
        <w:tabs>
          <w:tab w:val="left" w:pos="3600"/>
        </w:tabs>
        <w:ind w:left="576"/>
        <w:rPr>
          <w:rFonts w:ascii="Times New Roman" w:hAnsi="Times New Roman" w:cs="Times New Roman"/>
          <w:sz w:val="22"/>
          <w:szCs w:val="22"/>
        </w:rPr>
      </w:pPr>
    </w:p>
    <w:p w14:paraId="112FB78F" w14:textId="77777777" w:rsidR="005047A8" w:rsidRPr="00021DCB" w:rsidRDefault="005047A8" w:rsidP="00F70F95">
      <w:pPr>
        <w:tabs>
          <w:tab w:val="left" w:pos="3600"/>
        </w:tabs>
        <w:ind w:left="576"/>
        <w:rPr>
          <w:rFonts w:ascii="Times New Roman" w:hAnsi="Times New Roman" w:cs="Times New Roman"/>
          <w:vanish/>
          <w:sz w:val="22"/>
          <w:szCs w:val="22"/>
        </w:rPr>
      </w:pPr>
    </w:p>
    <w:p w14:paraId="07BB40DD" w14:textId="04650393" w:rsidR="004A66E4" w:rsidRPr="00021DCB" w:rsidRDefault="004A66E4" w:rsidP="00F70F9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w:t>
      </w:r>
    </w:p>
    <w:p w14:paraId="77EF3E49"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Moderate</w:t>
      </w:r>
    </w:p>
    <w:p w14:paraId="35B424DE" w14:textId="0C6EFC19"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5AF73688" w14:textId="5905684B" w:rsidR="004A66E4" w:rsidRPr="00021DCB" w:rsidRDefault="004A66E4"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189C2119" w14:textId="0C061C5D"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ACCT.ACBSP.APC.02 – GAAP</w:t>
      </w:r>
    </w:p>
    <w:p w14:paraId="29B4D472" w14:textId="77777777"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APC.09 - Financial Statements</w:t>
      </w:r>
    </w:p>
    <w:p w14:paraId="1E612920" w14:textId="69253B4C"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58F3F019" w14:textId="5460B404"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2C34DFAC" w14:textId="664B31AF" w:rsidR="001D53AA" w:rsidRPr="00021DCB" w:rsidRDefault="001D53AA" w:rsidP="005047A8">
      <w:pPr>
        <w:tabs>
          <w:tab w:val="left" w:pos="3600"/>
        </w:tabs>
        <w:ind w:left="576"/>
        <w:rPr>
          <w:rFonts w:ascii="Times New Roman" w:hAnsi="Times New Roman" w:cs="Times New Roman"/>
          <w:sz w:val="22"/>
          <w:szCs w:val="22"/>
        </w:rPr>
      </w:pPr>
    </w:p>
    <w:p w14:paraId="75980E86" w14:textId="77A1A33A" w:rsidR="004A66E4" w:rsidRPr="00021DCB" w:rsidRDefault="004A66E4" w:rsidP="00911FD1">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Which of the following situations increase stockholders' equity?</w:t>
      </w:r>
    </w:p>
    <w:p w14:paraId="65721B4C" w14:textId="4541ACBD"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​Supplies are purchased on account.</w:t>
      </w:r>
    </w:p>
    <w:p w14:paraId="658E0CBF" w14:textId="47FD9317"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​Services are provided on account.</w:t>
      </w:r>
    </w:p>
    <w:p w14:paraId="158BE8EF" w14:textId="46A79727"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​Cash is received from customers on account.</w:t>
      </w:r>
    </w:p>
    <w:p w14:paraId="3373E1BB" w14:textId="126E8D42"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​Utility bill will be paid next month.</w:t>
      </w:r>
    </w:p>
    <w:p w14:paraId="7FA792A7" w14:textId="77777777" w:rsidR="004A66E4" w:rsidRDefault="004A66E4" w:rsidP="00F70F95">
      <w:pPr>
        <w:tabs>
          <w:tab w:val="left" w:pos="3600"/>
        </w:tabs>
        <w:ind w:left="576"/>
        <w:rPr>
          <w:rFonts w:ascii="Times New Roman" w:hAnsi="Times New Roman" w:cs="Times New Roman"/>
          <w:sz w:val="22"/>
          <w:szCs w:val="22"/>
        </w:rPr>
      </w:pPr>
    </w:p>
    <w:p w14:paraId="534995D9" w14:textId="77777777" w:rsidR="005047A8" w:rsidRPr="00021DCB" w:rsidRDefault="005047A8" w:rsidP="00F70F95">
      <w:pPr>
        <w:tabs>
          <w:tab w:val="left" w:pos="3600"/>
        </w:tabs>
        <w:ind w:left="576"/>
        <w:rPr>
          <w:rFonts w:ascii="Times New Roman" w:hAnsi="Times New Roman" w:cs="Times New Roman"/>
          <w:vanish/>
          <w:sz w:val="22"/>
          <w:szCs w:val="22"/>
        </w:rPr>
      </w:pPr>
    </w:p>
    <w:p w14:paraId="5AB21B0F" w14:textId="3BEE90C9" w:rsidR="004A66E4" w:rsidRPr="00021DCB" w:rsidRDefault="004A66E4" w:rsidP="00F70F9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b</w:t>
      </w:r>
    </w:p>
    <w:p w14:paraId="5FA1A11F"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Challenging</w:t>
      </w:r>
    </w:p>
    <w:p w14:paraId="7DC4FB2B" w14:textId="15F855DB"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08E48FF8" w14:textId="787B3BC4" w:rsidR="004A66E4" w:rsidRPr="00021DCB" w:rsidRDefault="004A66E4"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40501F14" w14:textId="242C50A1"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ACCT.ACBSP.APC.02 – GAAP</w:t>
      </w:r>
    </w:p>
    <w:p w14:paraId="312AF194" w14:textId="77777777"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0318CE0F" w14:textId="39D208CF"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ACCT.AICPA</w:t>
      </w:r>
      <w:r>
        <w:rPr>
          <w:rFonts w:ascii="Times New Roman" w:eastAsia="Times New Roman" w:hAnsi="Times New Roman" w:cs="Times New Roman"/>
          <w:color w:val="000000"/>
          <w:sz w:val="22"/>
          <w:szCs w:val="22"/>
        </w:rPr>
        <w:t>.FN.03 – Measurement</w:t>
      </w:r>
    </w:p>
    <w:p w14:paraId="4373CD93" w14:textId="49A8CA2F"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246DFEE2" w14:textId="2AD7F57A" w:rsidR="001D53AA" w:rsidRPr="00021DCB" w:rsidRDefault="008A71F0" w:rsidP="008A71F0">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0C7F002E" w14:textId="41DCBAF2" w:rsidR="004A66E4" w:rsidRPr="00021DCB" w:rsidRDefault="004A66E4" w:rsidP="00911FD1">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Which of the following groups of accounts are increased with a debit?</w:t>
      </w:r>
    </w:p>
    <w:p w14:paraId="7F369F3A" w14:textId="604BCCAB"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assets, liabilities, stockholders’ equity</w:t>
      </w:r>
    </w:p>
    <w:p w14:paraId="6D876EF3" w14:textId="72DF146F"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assets, dividends, expenses</w:t>
      </w:r>
    </w:p>
    <w:p w14:paraId="7FB85C48" w14:textId="27CAB296"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assets, revenues, expenses</w:t>
      </w:r>
    </w:p>
    <w:p w14:paraId="5EB927AC" w14:textId="669AD8B0"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assets, liabilities, revenues</w:t>
      </w:r>
    </w:p>
    <w:p w14:paraId="0033D285" w14:textId="77777777" w:rsidR="004A66E4" w:rsidRDefault="004A66E4" w:rsidP="00F70F95">
      <w:pPr>
        <w:tabs>
          <w:tab w:val="left" w:pos="3600"/>
        </w:tabs>
        <w:ind w:left="576"/>
        <w:rPr>
          <w:rFonts w:ascii="Times New Roman" w:hAnsi="Times New Roman" w:cs="Times New Roman"/>
          <w:sz w:val="22"/>
          <w:szCs w:val="22"/>
        </w:rPr>
      </w:pPr>
    </w:p>
    <w:p w14:paraId="49069387" w14:textId="77777777" w:rsidR="005047A8" w:rsidRPr="00021DCB" w:rsidRDefault="005047A8" w:rsidP="00F70F95">
      <w:pPr>
        <w:tabs>
          <w:tab w:val="left" w:pos="3600"/>
        </w:tabs>
        <w:ind w:left="576"/>
        <w:rPr>
          <w:rFonts w:ascii="Times New Roman" w:hAnsi="Times New Roman" w:cs="Times New Roman"/>
          <w:vanish/>
          <w:sz w:val="22"/>
          <w:szCs w:val="22"/>
        </w:rPr>
      </w:pPr>
    </w:p>
    <w:p w14:paraId="5F1FF468" w14:textId="039F755F" w:rsidR="004A66E4" w:rsidRPr="00021DCB" w:rsidRDefault="004A66E4" w:rsidP="00F70F9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b</w:t>
      </w:r>
    </w:p>
    <w:p w14:paraId="104E9523"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Moderate</w:t>
      </w:r>
    </w:p>
    <w:p w14:paraId="67F02D8B" w14:textId="17DA093C"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04102E14" w14:textId="23D99618" w:rsidR="004A66E4" w:rsidRPr="00021DCB" w:rsidRDefault="004A66E4"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13EC6EEA" w14:textId="47C7C0D4"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ACCT.ACBSP.APC.02 – GAAP</w:t>
      </w:r>
    </w:p>
    <w:p w14:paraId="21E126A2" w14:textId="77777777"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064EA4E0" w14:textId="1E4EF08C"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7BC45D0D" w14:textId="556EE84D"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5BED9064" w14:textId="77777777" w:rsidR="001D53AA" w:rsidRPr="00021DCB" w:rsidRDefault="001D53AA" w:rsidP="00911FD1">
      <w:pPr>
        <w:tabs>
          <w:tab w:val="left" w:pos="3600"/>
        </w:tabs>
        <w:rPr>
          <w:rFonts w:ascii="Times New Roman" w:hAnsi="Times New Roman" w:cs="Times New Roman"/>
          <w:sz w:val="22"/>
          <w:szCs w:val="22"/>
        </w:rPr>
      </w:pPr>
    </w:p>
    <w:p w14:paraId="67BC11FD" w14:textId="619EC99E" w:rsidR="004A66E4" w:rsidRPr="00021DCB" w:rsidRDefault="004A66E4" w:rsidP="00911FD1">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Which of the following groups of accounts increase with a credit?</w:t>
      </w:r>
    </w:p>
    <w:p w14:paraId="350AF58C" w14:textId="566878B0"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common stock, revenues, expenses</w:t>
      </w:r>
    </w:p>
    <w:p w14:paraId="007ABF26" w14:textId="4F10A7D7"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assets, common stock, revenues</w:t>
      </w:r>
    </w:p>
    <w:p w14:paraId="0003CCA1" w14:textId="2277786F"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liabilities, common stock, revenues</w:t>
      </w:r>
    </w:p>
    <w:p w14:paraId="2CCDFC54" w14:textId="1C2CB3C2"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none of these</w:t>
      </w:r>
    </w:p>
    <w:p w14:paraId="7555FE8F" w14:textId="77777777" w:rsidR="004A66E4" w:rsidRDefault="004A66E4" w:rsidP="00F70F95">
      <w:pPr>
        <w:tabs>
          <w:tab w:val="left" w:pos="3600"/>
        </w:tabs>
        <w:ind w:left="576"/>
        <w:rPr>
          <w:rFonts w:ascii="Times New Roman" w:hAnsi="Times New Roman" w:cs="Times New Roman"/>
          <w:sz w:val="22"/>
          <w:szCs w:val="22"/>
        </w:rPr>
      </w:pPr>
    </w:p>
    <w:p w14:paraId="1C5678E3" w14:textId="77777777" w:rsidR="005047A8" w:rsidRPr="00021DCB" w:rsidRDefault="005047A8" w:rsidP="00F70F95">
      <w:pPr>
        <w:tabs>
          <w:tab w:val="left" w:pos="3600"/>
        </w:tabs>
        <w:ind w:left="576"/>
        <w:rPr>
          <w:rFonts w:ascii="Times New Roman" w:hAnsi="Times New Roman" w:cs="Times New Roman"/>
          <w:vanish/>
          <w:sz w:val="22"/>
          <w:szCs w:val="22"/>
        </w:rPr>
      </w:pPr>
    </w:p>
    <w:p w14:paraId="7F13B845" w14:textId="3725ED07" w:rsidR="004A66E4" w:rsidRPr="00021DCB" w:rsidRDefault="004A66E4" w:rsidP="00F70F9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w:t>
      </w:r>
    </w:p>
    <w:p w14:paraId="1EC59FDC"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Moderate</w:t>
      </w:r>
    </w:p>
    <w:p w14:paraId="329126E1" w14:textId="729C50FB"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058D4A4D" w14:textId="3829B9F4" w:rsidR="004A66E4" w:rsidRPr="00021DCB" w:rsidRDefault="004A66E4"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14C27344" w14:textId="4039E9FE"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ACCT.ACBSP.APC.02 – GAAP</w:t>
      </w:r>
    </w:p>
    <w:p w14:paraId="7FA47637" w14:textId="77777777"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2AF19E35" w14:textId="75C003F5"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1868272B" w14:textId="6264CD62"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23FFAEE8" w14:textId="6DBDE608" w:rsidR="001D53AA" w:rsidRPr="00021DCB" w:rsidRDefault="001D53AA" w:rsidP="00911FD1">
      <w:pPr>
        <w:tabs>
          <w:tab w:val="left" w:pos="3600"/>
        </w:tabs>
        <w:rPr>
          <w:rFonts w:ascii="Times New Roman" w:hAnsi="Times New Roman" w:cs="Times New Roman"/>
          <w:sz w:val="22"/>
          <w:szCs w:val="22"/>
        </w:rPr>
      </w:pPr>
    </w:p>
    <w:p w14:paraId="52BC7C91" w14:textId="600BB2D4" w:rsidR="004A66E4" w:rsidRPr="00021DCB" w:rsidRDefault="004A66E4" w:rsidP="00911FD1">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Which of the following is true regarding normal balances of accounts?</w:t>
      </w:r>
    </w:p>
    <w:p w14:paraId="240397FA" w14:textId="4F93A187"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​All accounts have a normal debit balance.</w:t>
      </w:r>
    </w:p>
    <w:p w14:paraId="38EA085E" w14:textId="764AA445"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normal balance of all accounts will have either a positive or negative balance.</w:t>
      </w:r>
    </w:p>
    <w:p w14:paraId="054FE0FC" w14:textId="426C7954"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that have a normal debit balance will only have debit entries, never credit entries.</w:t>
      </w:r>
    </w:p>
    <w:p w14:paraId="6476C710" w14:textId="3E443C8C"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normal balance is on the increase side of the account.</w:t>
      </w:r>
    </w:p>
    <w:p w14:paraId="3BBF8E66" w14:textId="77777777" w:rsidR="004A66E4" w:rsidRDefault="004A66E4" w:rsidP="00F70F95">
      <w:pPr>
        <w:tabs>
          <w:tab w:val="left" w:pos="3600"/>
        </w:tabs>
        <w:ind w:left="576"/>
        <w:rPr>
          <w:rFonts w:ascii="Times New Roman" w:hAnsi="Times New Roman" w:cs="Times New Roman"/>
          <w:sz w:val="22"/>
          <w:szCs w:val="22"/>
        </w:rPr>
      </w:pPr>
    </w:p>
    <w:p w14:paraId="51C50F03" w14:textId="77777777" w:rsidR="005047A8" w:rsidRPr="00021DCB" w:rsidRDefault="005047A8" w:rsidP="00F70F95">
      <w:pPr>
        <w:tabs>
          <w:tab w:val="left" w:pos="3600"/>
        </w:tabs>
        <w:ind w:left="576"/>
        <w:rPr>
          <w:rFonts w:ascii="Times New Roman" w:hAnsi="Times New Roman" w:cs="Times New Roman"/>
          <w:vanish/>
          <w:sz w:val="22"/>
          <w:szCs w:val="22"/>
        </w:rPr>
      </w:pPr>
    </w:p>
    <w:p w14:paraId="3EC6B3E0" w14:textId="0A4275D6" w:rsidR="004A66E4" w:rsidRPr="00021DCB" w:rsidRDefault="004A66E4" w:rsidP="00F70F9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w:t>
      </w:r>
    </w:p>
    <w:p w14:paraId="2A76B4C6"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Moderate</w:t>
      </w:r>
    </w:p>
    <w:p w14:paraId="67EF6387" w14:textId="0FB6F923"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65CA1300" w14:textId="59135434" w:rsidR="004A66E4" w:rsidRPr="00021DCB" w:rsidRDefault="004A66E4"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505F3950" w14:textId="023DF058"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ACCT.ACBSP.APC.02 – GAAP</w:t>
      </w:r>
    </w:p>
    <w:p w14:paraId="7C4554AF" w14:textId="77777777"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69A0F8F7" w14:textId="3C29494E"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 xml:space="preserve">ACCT.AICPA.FN.03 </w:t>
      </w:r>
      <w:r>
        <w:rPr>
          <w:rFonts w:ascii="Times New Roman" w:eastAsia="Times New Roman" w:hAnsi="Times New Roman" w:cs="Times New Roman"/>
          <w:color w:val="000000"/>
          <w:sz w:val="22"/>
          <w:szCs w:val="22"/>
        </w:rPr>
        <w:t>–</w:t>
      </w:r>
      <w:r w:rsidR="004A66E4" w:rsidRPr="00021DCB">
        <w:rPr>
          <w:rFonts w:ascii="Times New Roman" w:eastAsia="Times New Roman" w:hAnsi="Times New Roman" w:cs="Times New Roman"/>
          <w:color w:val="000000"/>
          <w:sz w:val="22"/>
          <w:szCs w:val="22"/>
        </w:rPr>
        <w:t xml:space="preserve"> Measuremen</w:t>
      </w:r>
      <w:r>
        <w:rPr>
          <w:rFonts w:ascii="Times New Roman" w:eastAsia="Times New Roman" w:hAnsi="Times New Roman" w:cs="Times New Roman"/>
          <w:color w:val="000000"/>
          <w:sz w:val="22"/>
          <w:szCs w:val="22"/>
        </w:rPr>
        <w:t>t</w:t>
      </w:r>
    </w:p>
    <w:p w14:paraId="1447C27E" w14:textId="16EE12B3"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0FBD1266" w14:textId="637786D4" w:rsidR="001D53AA" w:rsidRPr="00021DCB" w:rsidRDefault="008A71F0" w:rsidP="008A71F0">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159A0500" w14:textId="6EF30006" w:rsidR="004A66E4" w:rsidRPr="00021DCB" w:rsidRDefault="004A66E4" w:rsidP="00911FD1">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 xml:space="preserve">Which of the following is </w:t>
      </w:r>
      <w:r w:rsidRPr="00021DCB">
        <w:rPr>
          <w:rFonts w:ascii="Times New Roman" w:eastAsia="Times New Roman" w:hAnsi="Times New Roman" w:cs="Times New Roman"/>
          <w:b/>
          <w:bCs/>
          <w:color w:val="000000"/>
          <w:sz w:val="22"/>
          <w:szCs w:val="22"/>
          <w:u w:val="single"/>
        </w:rPr>
        <w:t>not</w:t>
      </w:r>
      <w:r w:rsidRPr="00021DCB">
        <w:rPr>
          <w:rFonts w:ascii="Times New Roman" w:eastAsia="Times New Roman" w:hAnsi="Times New Roman" w:cs="Times New Roman"/>
          <w:color w:val="000000"/>
          <w:sz w:val="22"/>
          <w:szCs w:val="22"/>
        </w:rPr>
        <w:t xml:space="preserve"> true with a double-entry accounting system?</w:t>
      </w:r>
    </w:p>
    <w:p w14:paraId="50BE9D20" w14:textId="2B8A2C9C"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accounting equation remains in balance.</w:t>
      </w:r>
    </w:p>
    <w:p w14:paraId="3B9EC372" w14:textId="5BDE6848"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sum of all debits is always equal to the sum of all credits in each journal entry.</w:t>
      </w:r>
    </w:p>
    <w:p w14:paraId="54BCB8B1" w14:textId="6203E011"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Each business transaction will have two debits.</w:t>
      </w:r>
    </w:p>
    <w:p w14:paraId="670634B1" w14:textId="2A11DAAE"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Every transaction affects at least two accounts.</w:t>
      </w:r>
    </w:p>
    <w:p w14:paraId="742054B2" w14:textId="77777777" w:rsidR="004A66E4" w:rsidRDefault="004A66E4" w:rsidP="00F70F95">
      <w:pPr>
        <w:tabs>
          <w:tab w:val="left" w:pos="3600"/>
        </w:tabs>
        <w:ind w:left="576"/>
        <w:rPr>
          <w:rFonts w:ascii="Times New Roman" w:hAnsi="Times New Roman" w:cs="Times New Roman"/>
          <w:sz w:val="22"/>
          <w:szCs w:val="22"/>
        </w:rPr>
      </w:pPr>
    </w:p>
    <w:p w14:paraId="0FDDB84A" w14:textId="77777777" w:rsidR="005047A8" w:rsidRPr="00021DCB" w:rsidRDefault="005047A8" w:rsidP="00F70F95">
      <w:pPr>
        <w:tabs>
          <w:tab w:val="left" w:pos="3600"/>
        </w:tabs>
        <w:ind w:left="576"/>
        <w:rPr>
          <w:rFonts w:ascii="Times New Roman" w:hAnsi="Times New Roman" w:cs="Times New Roman"/>
          <w:vanish/>
          <w:sz w:val="22"/>
          <w:szCs w:val="22"/>
        </w:rPr>
      </w:pPr>
    </w:p>
    <w:p w14:paraId="175E2E2C" w14:textId="4B069A76" w:rsidR="004A66E4" w:rsidRPr="00021DCB" w:rsidRDefault="004A66E4" w:rsidP="00F70F9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w:t>
      </w:r>
    </w:p>
    <w:p w14:paraId="0A732112"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Challenging</w:t>
      </w:r>
    </w:p>
    <w:p w14:paraId="131E0B0E" w14:textId="0C7157C8"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029ACCFD" w14:textId="67E0774A" w:rsidR="004A66E4" w:rsidRPr="00021DCB" w:rsidRDefault="004A66E4"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2C9D1AA4" w14:textId="46368283"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ACCT.ACBSP.APC.02 – GAAP</w:t>
      </w:r>
    </w:p>
    <w:p w14:paraId="45CF3D36" w14:textId="77777777"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ACCT.ACBSP.APC.06 - Recordin</w:t>
      </w:r>
      <w:r>
        <w:rPr>
          <w:rFonts w:ascii="Times New Roman" w:eastAsia="Times New Roman" w:hAnsi="Times New Roman" w:cs="Times New Roman"/>
          <w:color w:val="000000"/>
          <w:sz w:val="22"/>
          <w:szCs w:val="22"/>
        </w:rPr>
        <w:t>g Transactions</w:t>
      </w:r>
    </w:p>
    <w:p w14:paraId="30BFA718" w14:textId="3FBDF942"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07B6C288" w14:textId="76101D3C"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2212A972" w14:textId="77777777" w:rsidR="001D53AA" w:rsidRPr="00021DCB" w:rsidRDefault="001D53AA" w:rsidP="00F70F95">
      <w:pPr>
        <w:tabs>
          <w:tab w:val="left" w:pos="3600"/>
        </w:tabs>
        <w:ind w:left="576"/>
        <w:rPr>
          <w:rFonts w:ascii="Times New Roman" w:hAnsi="Times New Roman" w:cs="Times New Roman"/>
          <w:sz w:val="22"/>
          <w:szCs w:val="22"/>
        </w:rPr>
      </w:pPr>
    </w:p>
    <w:p w14:paraId="1030CAA7" w14:textId="15B473B8" w:rsidR="004A66E4" w:rsidRPr="008A71F0" w:rsidRDefault="004A66E4" w:rsidP="008A71F0">
      <w:pPr>
        <w:pStyle w:val="p"/>
        <w:numPr>
          <w:ilvl w:val="0"/>
          <w:numId w:val="2"/>
        </w:numPr>
        <w:tabs>
          <w:tab w:val="right" w:pos="1440"/>
          <w:tab w:val="left" w:pos="1800"/>
          <w:tab w:val="left" w:pos="2160"/>
          <w:tab w:val="left" w:pos="2520"/>
          <w:tab w:val="right" w:pos="6480"/>
          <w:tab w:val="right" w:pos="7920"/>
        </w:tabs>
        <w:rPr>
          <w:rFonts w:ascii="Times New Roman" w:hAnsi="Times New Roman" w:cs="Times New Roman"/>
          <w:sz w:val="22"/>
          <w:szCs w:val="22"/>
        </w:rPr>
      </w:pPr>
      <w:r w:rsidRPr="008A71F0">
        <w:rPr>
          <w:rFonts w:ascii="Times New Roman" w:eastAsia="Times New Roman" w:hAnsi="Times New Roman" w:cs="Times New Roman"/>
          <w:color w:val="000000"/>
          <w:sz w:val="22"/>
          <w:szCs w:val="22"/>
        </w:rPr>
        <w:t>March</w:t>
      </w:r>
      <w:r w:rsidRPr="008A71F0">
        <w:rPr>
          <w:rFonts w:ascii="Times New Roman" w:hAnsi="Times New Roman" w:cs="Times New Roman"/>
          <w:sz w:val="22"/>
          <w:szCs w:val="22"/>
        </w:rPr>
        <w:tab/>
      </w:r>
      <w:r w:rsidRPr="008A71F0">
        <w:rPr>
          <w:rFonts w:ascii="Times New Roman" w:eastAsia="Times New Roman" w:hAnsi="Times New Roman" w:cs="Times New Roman"/>
          <w:color w:val="000000"/>
          <w:sz w:val="22"/>
          <w:szCs w:val="22"/>
        </w:rPr>
        <w:t>6</w:t>
      </w:r>
      <w:r w:rsidRPr="008A71F0">
        <w:rPr>
          <w:rFonts w:ascii="Times New Roman" w:hAnsi="Times New Roman" w:cs="Times New Roman"/>
          <w:sz w:val="22"/>
          <w:szCs w:val="22"/>
        </w:rPr>
        <w:tab/>
      </w:r>
      <w:r w:rsidRPr="008A71F0">
        <w:rPr>
          <w:rFonts w:ascii="Times New Roman" w:eastAsia="Times New Roman" w:hAnsi="Times New Roman" w:cs="Times New Roman"/>
          <w:color w:val="000000"/>
          <w:sz w:val="22"/>
          <w:szCs w:val="22"/>
        </w:rPr>
        <w:t>Cash</w:t>
      </w:r>
      <w:r w:rsidRPr="008A71F0">
        <w:rPr>
          <w:rFonts w:ascii="Times New Roman" w:hAnsi="Times New Roman" w:cs="Times New Roman"/>
          <w:sz w:val="22"/>
          <w:szCs w:val="22"/>
        </w:rPr>
        <w:tab/>
      </w:r>
      <w:r w:rsidRPr="008A71F0">
        <w:rPr>
          <w:rFonts w:ascii="Times New Roman" w:eastAsia="Times New Roman" w:hAnsi="Times New Roman" w:cs="Times New Roman"/>
          <w:color w:val="000000"/>
          <w:sz w:val="22"/>
          <w:szCs w:val="22"/>
        </w:rPr>
        <w:t> </w:t>
      </w:r>
      <w:r w:rsidRPr="008A71F0">
        <w:rPr>
          <w:rFonts w:ascii="Times New Roman" w:hAnsi="Times New Roman" w:cs="Times New Roman"/>
          <w:sz w:val="22"/>
          <w:szCs w:val="22"/>
        </w:rPr>
        <w:tab/>
      </w:r>
      <w:r w:rsidRPr="008A71F0">
        <w:rPr>
          <w:rFonts w:ascii="Times New Roman" w:eastAsia="Times New Roman" w:hAnsi="Times New Roman" w:cs="Times New Roman"/>
          <w:color w:val="000000"/>
          <w:sz w:val="22"/>
          <w:szCs w:val="22"/>
        </w:rPr>
        <w:t>2,500</w:t>
      </w:r>
      <w:r w:rsidRPr="008A71F0">
        <w:rPr>
          <w:rFonts w:ascii="Times New Roman" w:hAnsi="Times New Roman" w:cs="Times New Roman"/>
          <w:sz w:val="22"/>
          <w:szCs w:val="22"/>
        </w:rPr>
        <w:tab/>
      </w:r>
      <w:r w:rsidRPr="008A71F0">
        <w:rPr>
          <w:rFonts w:ascii="Times New Roman" w:eastAsia="Times New Roman" w:hAnsi="Times New Roman" w:cs="Times New Roman"/>
          <w:color w:val="000000"/>
          <w:sz w:val="22"/>
          <w:szCs w:val="22"/>
        </w:rPr>
        <w:t> </w:t>
      </w:r>
    </w:p>
    <w:p w14:paraId="3ADB32EC" w14:textId="52555590" w:rsidR="004A66E4" w:rsidRPr="00021DCB" w:rsidRDefault="004A66E4" w:rsidP="008A71F0">
      <w:pPr>
        <w:pStyle w:val="p"/>
        <w:tabs>
          <w:tab w:val="right" w:pos="1440"/>
          <w:tab w:val="left" w:pos="1800"/>
          <w:tab w:val="left" w:pos="2160"/>
          <w:tab w:val="left" w:pos="2520"/>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8A71F0">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Unearned Fees</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2,500</w:t>
      </w:r>
    </w:p>
    <w:p w14:paraId="063D61CD" w14:textId="6E8729A3" w:rsidR="004A66E4" w:rsidRDefault="004A66E4" w:rsidP="008A71F0">
      <w:pPr>
        <w:tabs>
          <w:tab w:val="right" w:pos="1440"/>
          <w:tab w:val="left" w:pos="1800"/>
          <w:tab w:val="left" w:pos="2160"/>
          <w:tab w:val="left" w:pos="2520"/>
          <w:tab w:val="right" w:pos="6480"/>
          <w:tab w:val="right" w:pos="792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8A71F0">
        <w:rPr>
          <w:rFonts w:ascii="Times New Roman" w:eastAsia="Times New Roman" w:hAnsi="Times New Roman" w:cs="Times New Roman"/>
          <w:color w:val="000000"/>
          <w:sz w:val="22"/>
          <w:szCs w:val="22"/>
        </w:rPr>
        <w:tab/>
      </w:r>
      <w:r w:rsidR="008A71F0">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6174A4A0" w14:textId="77777777" w:rsidR="008A71F0" w:rsidRPr="00021DCB" w:rsidRDefault="008A71F0" w:rsidP="00F70F95">
      <w:pPr>
        <w:tabs>
          <w:tab w:val="left" w:pos="3600"/>
        </w:tabs>
        <w:ind w:left="576"/>
        <w:rPr>
          <w:rFonts w:ascii="Times New Roman" w:hAnsi="Times New Roman" w:cs="Times New Roman"/>
          <w:sz w:val="22"/>
          <w:szCs w:val="22"/>
        </w:rPr>
      </w:pPr>
    </w:p>
    <w:p w14:paraId="7BDDB5AF" w14:textId="77777777" w:rsidR="004A66E4" w:rsidRPr="00021DCB" w:rsidRDefault="004A66E4" w:rsidP="00F70F95">
      <w:pPr>
        <w:pStyle w:val="p"/>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What is the best explanation for this journal entry?</w:t>
      </w:r>
    </w:p>
    <w:p w14:paraId="038FEDF8" w14:textId="47D613D5" w:rsidR="004A66E4" w:rsidRPr="00021DCB" w:rsidRDefault="004A66E4" w:rsidP="008A71F0">
      <w:pPr>
        <w:pStyle w:val="p"/>
        <w:numPr>
          <w:ilvl w:val="0"/>
          <w:numId w:val="1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​Received cash for services performed.</w:t>
      </w:r>
    </w:p>
    <w:p w14:paraId="43A8EC14" w14:textId="7B742228" w:rsidR="004A66E4" w:rsidRPr="00021DCB" w:rsidRDefault="004A66E4" w:rsidP="008A71F0">
      <w:pPr>
        <w:pStyle w:val="p"/>
        <w:numPr>
          <w:ilvl w:val="0"/>
          <w:numId w:val="1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​Received cash for services to be performed in the future.</w:t>
      </w:r>
    </w:p>
    <w:p w14:paraId="4275A2D1" w14:textId="4BB2D9FA" w:rsidR="004A66E4" w:rsidRPr="00021DCB" w:rsidRDefault="004A66E4" w:rsidP="008A71F0">
      <w:pPr>
        <w:pStyle w:val="p"/>
        <w:numPr>
          <w:ilvl w:val="0"/>
          <w:numId w:val="1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​Paid cash in advance for services to be performed.</w:t>
      </w:r>
    </w:p>
    <w:p w14:paraId="35F406D1" w14:textId="56C320FC" w:rsidR="004A66E4" w:rsidRPr="00021DCB" w:rsidRDefault="004A66E4" w:rsidP="008A71F0">
      <w:pPr>
        <w:pStyle w:val="p"/>
        <w:numPr>
          <w:ilvl w:val="0"/>
          <w:numId w:val="1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​Performed services for which cash is owed.</w:t>
      </w:r>
    </w:p>
    <w:p w14:paraId="6DB64010" w14:textId="77777777" w:rsidR="004A66E4" w:rsidRDefault="004A66E4" w:rsidP="00F70F95">
      <w:pPr>
        <w:tabs>
          <w:tab w:val="left" w:pos="3600"/>
        </w:tabs>
        <w:ind w:left="576"/>
        <w:rPr>
          <w:rFonts w:ascii="Times New Roman" w:hAnsi="Times New Roman" w:cs="Times New Roman"/>
          <w:sz w:val="22"/>
          <w:szCs w:val="22"/>
        </w:rPr>
      </w:pPr>
    </w:p>
    <w:p w14:paraId="47F3AC53" w14:textId="77777777" w:rsidR="005047A8" w:rsidRPr="00021DCB" w:rsidRDefault="005047A8" w:rsidP="00F70F95">
      <w:pPr>
        <w:tabs>
          <w:tab w:val="left" w:pos="3600"/>
        </w:tabs>
        <w:ind w:left="576"/>
        <w:rPr>
          <w:rFonts w:ascii="Times New Roman" w:hAnsi="Times New Roman" w:cs="Times New Roman"/>
          <w:vanish/>
          <w:sz w:val="22"/>
          <w:szCs w:val="22"/>
        </w:rPr>
      </w:pPr>
    </w:p>
    <w:p w14:paraId="03C4923D" w14:textId="3F8076C1" w:rsidR="004A66E4" w:rsidRPr="00021DCB" w:rsidRDefault="004A66E4" w:rsidP="00F70F9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b</w:t>
      </w:r>
    </w:p>
    <w:p w14:paraId="6DC89F9C"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Moderate</w:t>
      </w:r>
    </w:p>
    <w:p w14:paraId="272ADB58" w14:textId="4A3A6BFD"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41BD24B1"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FNMN.WARD.16.02-02 - LO: 02-02</w:t>
      </w:r>
    </w:p>
    <w:p w14:paraId="322D86C0" w14:textId="6DACBB23"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FNMN.WARD.16.02-03 - LO: 02-03</w:t>
      </w:r>
    </w:p>
    <w:p w14:paraId="49BBAFD8"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w:t>
      </w:r>
      <w:r w:rsidR="006F3F8D">
        <w:rPr>
          <w:rFonts w:ascii="Times New Roman" w:eastAsia="Times New Roman" w:hAnsi="Times New Roman" w:cs="Times New Roman"/>
          <w:color w:val="000000"/>
          <w:sz w:val="22"/>
          <w:szCs w:val="22"/>
        </w:rPr>
        <w:t>ACBSP.APC.04 - Cash vs. Accrual</w:t>
      </w:r>
    </w:p>
    <w:p w14:paraId="2F3C7854" w14:textId="77777777"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2ABA2033" w14:textId="2898FF18"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17974E0B" w14:textId="107F09DF"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7D87B493" w14:textId="5A2756C6" w:rsidR="001D53AA" w:rsidRPr="00021DCB" w:rsidRDefault="008A71F0" w:rsidP="008A71F0">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641A418C" w14:textId="016930C0" w:rsidR="004A66E4" w:rsidRPr="008A71F0" w:rsidRDefault="004A66E4" w:rsidP="008A71F0">
      <w:pPr>
        <w:pStyle w:val="p"/>
        <w:numPr>
          <w:ilvl w:val="0"/>
          <w:numId w:val="2"/>
        </w:numPr>
        <w:tabs>
          <w:tab w:val="right" w:pos="1440"/>
          <w:tab w:val="left" w:pos="1800"/>
          <w:tab w:val="left" w:pos="2160"/>
          <w:tab w:val="left" w:pos="2520"/>
          <w:tab w:val="right" w:pos="6480"/>
          <w:tab w:val="right" w:pos="7920"/>
        </w:tabs>
        <w:rPr>
          <w:rFonts w:ascii="Times New Roman" w:hAnsi="Times New Roman" w:cs="Times New Roman"/>
          <w:sz w:val="22"/>
          <w:szCs w:val="22"/>
        </w:rPr>
      </w:pPr>
      <w:r w:rsidRPr="008A71F0">
        <w:rPr>
          <w:rFonts w:ascii="Times New Roman" w:eastAsia="Times New Roman" w:hAnsi="Times New Roman" w:cs="Times New Roman"/>
          <w:color w:val="000000"/>
          <w:sz w:val="22"/>
          <w:szCs w:val="22"/>
        </w:rPr>
        <w:lastRenderedPageBreak/>
        <w:t>April</w:t>
      </w:r>
      <w:r w:rsidRPr="008A71F0">
        <w:rPr>
          <w:rFonts w:ascii="Times New Roman" w:hAnsi="Times New Roman" w:cs="Times New Roman"/>
          <w:sz w:val="22"/>
          <w:szCs w:val="22"/>
        </w:rPr>
        <w:tab/>
      </w:r>
      <w:r w:rsidRPr="008A71F0">
        <w:rPr>
          <w:rFonts w:ascii="Times New Roman" w:eastAsia="Times New Roman" w:hAnsi="Times New Roman" w:cs="Times New Roman"/>
          <w:color w:val="000000"/>
          <w:sz w:val="22"/>
          <w:szCs w:val="22"/>
        </w:rPr>
        <w:t>14</w:t>
      </w:r>
      <w:r w:rsidRPr="008A71F0">
        <w:rPr>
          <w:rFonts w:ascii="Times New Roman" w:hAnsi="Times New Roman" w:cs="Times New Roman"/>
          <w:sz w:val="22"/>
          <w:szCs w:val="22"/>
        </w:rPr>
        <w:tab/>
      </w:r>
      <w:r w:rsidRPr="008A71F0">
        <w:rPr>
          <w:rFonts w:ascii="Times New Roman" w:eastAsia="Times New Roman" w:hAnsi="Times New Roman" w:cs="Times New Roman"/>
          <w:color w:val="000000"/>
          <w:sz w:val="22"/>
          <w:szCs w:val="22"/>
        </w:rPr>
        <w:t>Equipment</w:t>
      </w:r>
      <w:r w:rsidRPr="008A71F0">
        <w:rPr>
          <w:rFonts w:ascii="Times New Roman" w:hAnsi="Times New Roman" w:cs="Times New Roman"/>
          <w:sz w:val="22"/>
          <w:szCs w:val="22"/>
        </w:rPr>
        <w:tab/>
      </w:r>
      <w:r w:rsidRPr="008A71F0">
        <w:rPr>
          <w:rFonts w:ascii="Times New Roman" w:eastAsia="Times New Roman" w:hAnsi="Times New Roman" w:cs="Times New Roman"/>
          <w:color w:val="000000"/>
          <w:sz w:val="22"/>
          <w:szCs w:val="22"/>
        </w:rPr>
        <w:t> 15,000</w:t>
      </w:r>
      <w:r w:rsidRPr="008A71F0">
        <w:rPr>
          <w:rFonts w:ascii="Times New Roman" w:hAnsi="Times New Roman" w:cs="Times New Roman"/>
          <w:sz w:val="22"/>
          <w:szCs w:val="22"/>
        </w:rPr>
        <w:tab/>
      </w:r>
      <w:r w:rsidRPr="008A71F0">
        <w:rPr>
          <w:rFonts w:ascii="Times New Roman" w:eastAsia="Times New Roman" w:hAnsi="Times New Roman" w:cs="Times New Roman"/>
          <w:color w:val="000000"/>
          <w:sz w:val="22"/>
          <w:szCs w:val="22"/>
        </w:rPr>
        <w:t> </w:t>
      </w:r>
    </w:p>
    <w:p w14:paraId="5E51731F" w14:textId="362B9BD9" w:rsidR="004A66E4" w:rsidRPr="00021DCB" w:rsidRDefault="004A66E4" w:rsidP="008A71F0">
      <w:pPr>
        <w:pStyle w:val="p"/>
        <w:tabs>
          <w:tab w:val="right" w:pos="1440"/>
          <w:tab w:val="left" w:pos="1800"/>
          <w:tab w:val="left" w:pos="2160"/>
          <w:tab w:val="left" w:pos="2520"/>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8A71F0">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Cash</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5,000</w:t>
      </w:r>
    </w:p>
    <w:p w14:paraId="75BA4F3D" w14:textId="11D4B89B" w:rsidR="004A66E4" w:rsidRPr="00021DCB" w:rsidRDefault="004A66E4" w:rsidP="008A71F0">
      <w:pPr>
        <w:pStyle w:val="p"/>
        <w:tabs>
          <w:tab w:val="right" w:pos="1440"/>
          <w:tab w:val="left" w:pos="1800"/>
          <w:tab w:val="left" w:pos="2160"/>
          <w:tab w:val="left" w:pos="2520"/>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8A71F0">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Note Payable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10,000</w:t>
      </w:r>
    </w:p>
    <w:p w14:paraId="077ED558" w14:textId="633B9FAA" w:rsidR="004A66E4" w:rsidRPr="00021DCB" w:rsidRDefault="004A66E4" w:rsidP="008A71F0">
      <w:pPr>
        <w:tabs>
          <w:tab w:val="right" w:pos="1440"/>
          <w:tab w:val="left" w:pos="1800"/>
          <w:tab w:val="left" w:pos="2160"/>
          <w:tab w:val="left" w:pos="2520"/>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8A71F0">
        <w:rPr>
          <w:rFonts w:ascii="Times New Roman" w:eastAsia="Times New Roman" w:hAnsi="Times New Roman" w:cs="Times New Roman"/>
          <w:color w:val="000000"/>
          <w:sz w:val="22"/>
          <w:szCs w:val="22"/>
        </w:rPr>
        <w:tab/>
      </w:r>
      <w:r w:rsidR="008A71F0">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07713D06" w14:textId="77777777" w:rsidR="008A71F0" w:rsidRDefault="008A71F0" w:rsidP="00F70F95">
      <w:pPr>
        <w:pStyle w:val="p"/>
        <w:tabs>
          <w:tab w:val="left" w:pos="3600"/>
        </w:tabs>
        <w:ind w:left="576"/>
        <w:outlineLvl w:val="0"/>
        <w:rPr>
          <w:rFonts w:ascii="Times New Roman" w:eastAsia="Times New Roman" w:hAnsi="Times New Roman" w:cs="Times New Roman"/>
          <w:color w:val="000000"/>
          <w:sz w:val="22"/>
          <w:szCs w:val="22"/>
        </w:rPr>
      </w:pPr>
    </w:p>
    <w:p w14:paraId="27CB3FF3" w14:textId="77777777" w:rsidR="004A66E4" w:rsidRPr="00021DCB" w:rsidRDefault="004A66E4" w:rsidP="00F70F95">
      <w:pPr>
        <w:pStyle w:val="p"/>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Which is the best explanation for this journal entry?</w:t>
      </w:r>
    </w:p>
    <w:p w14:paraId="3B6122D9" w14:textId="254F3010" w:rsidR="004A66E4" w:rsidRPr="00021DCB" w:rsidRDefault="004A66E4" w:rsidP="008A71F0">
      <w:pPr>
        <w:pStyle w:val="p"/>
        <w:numPr>
          <w:ilvl w:val="0"/>
          <w:numId w:val="14"/>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Purchased equipment; paid cash of $5,000, with the remainder to be paid in the future.</w:t>
      </w:r>
    </w:p>
    <w:p w14:paraId="1882A2F2" w14:textId="0E448F01" w:rsidR="004A66E4" w:rsidRPr="00021DCB" w:rsidRDefault="004A66E4" w:rsidP="008A71F0">
      <w:pPr>
        <w:pStyle w:val="p"/>
        <w:numPr>
          <w:ilvl w:val="0"/>
          <w:numId w:val="14"/>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Purchased equipment; paid cash of $10,000, with the remainder to be received in the future.</w:t>
      </w:r>
    </w:p>
    <w:p w14:paraId="66B1D5A9" w14:textId="59E260DD" w:rsidR="004A66E4" w:rsidRPr="00021DCB" w:rsidRDefault="004A66E4" w:rsidP="008A71F0">
      <w:pPr>
        <w:pStyle w:val="p"/>
        <w:numPr>
          <w:ilvl w:val="0"/>
          <w:numId w:val="14"/>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Purchased equipment with cash.</w:t>
      </w:r>
    </w:p>
    <w:p w14:paraId="4F5E93A1" w14:textId="20A81B82" w:rsidR="004A66E4" w:rsidRPr="00021DCB" w:rsidRDefault="004A66E4" w:rsidP="008A71F0">
      <w:pPr>
        <w:pStyle w:val="p"/>
        <w:numPr>
          <w:ilvl w:val="0"/>
          <w:numId w:val="14"/>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Purchased equipment on account.</w:t>
      </w:r>
    </w:p>
    <w:p w14:paraId="7A525C27" w14:textId="77777777" w:rsidR="004A66E4" w:rsidRDefault="004A66E4" w:rsidP="00F70F95">
      <w:pPr>
        <w:tabs>
          <w:tab w:val="left" w:pos="3600"/>
        </w:tabs>
        <w:ind w:left="576"/>
        <w:rPr>
          <w:rFonts w:ascii="Times New Roman" w:hAnsi="Times New Roman" w:cs="Times New Roman"/>
          <w:sz w:val="22"/>
          <w:szCs w:val="22"/>
        </w:rPr>
      </w:pPr>
    </w:p>
    <w:p w14:paraId="38D076AE" w14:textId="77777777" w:rsidR="005047A8" w:rsidRPr="00021DCB" w:rsidRDefault="005047A8" w:rsidP="00F70F95">
      <w:pPr>
        <w:tabs>
          <w:tab w:val="left" w:pos="3600"/>
        </w:tabs>
        <w:ind w:left="576"/>
        <w:rPr>
          <w:rFonts w:ascii="Times New Roman" w:hAnsi="Times New Roman" w:cs="Times New Roman"/>
          <w:vanish/>
          <w:sz w:val="22"/>
          <w:szCs w:val="22"/>
        </w:rPr>
      </w:pPr>
    </w:p>
    <w:p w14:paraId="44A64E1C" w14:textId="32AD1F87" w:rsidR="004A66E4" w:rsidRPr="00021DCB" w:rsidRDefault="004A66E4" w:rsidP="00F70F9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w:t>
      </w:r>
    </w:p>
    <w:p w14:paraId="4A4F8635"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Moderate</w:t>
      </w:r>
    </w:p>
    <w:p w14:paraId="3B0F7172" w14:textId="112113C1"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33B28B52"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FNMN.WARD.16.02-02 - LO: 02-02</w:t>
      </w:r>
    </w:p>
    <w:p w14:paraId="5A80041F" w14:textId="47A935CE"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FNMN.WARD.16.02-03 - LO: 02-03</w:t>
      </w:r>
    </w:p>
    <w:p w14:paraId="2FE74F75"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w:t>
      </w:r>
      <w:r w:rsidR="006F3F8D">
        <w:rPr>
          <w:rFonts w:ascii="Times New Roman" w:eastAsia="Times New Roman" w:hAnsi="Times New Roman" w:cs="Times New Roman"/>
          <w:color w:val="000000"/>
          <w:sz w:val="22"/>
          <w:szCs w:val="22"/>
        </w:rPr>
        <w:t>ACBSP.APC.04 - Cash vs. Accrual</w:t>
      </w:r>
    </w:p>
    <w:p w14:paraId="0058B261" w14:textId="77777777"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18B656A2" w14:textId="2032FE05"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7C2AEDB4" w14:textId="5F47BE29"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3B41DD9C" w14:textId="77777777" w:rsidR="001D53AA" w:rsidRPr="00021DCB" w:rsidRDefault="001D53AA" w:rsidP="00F70F95">
      <w:pPr>
        <w:tabs>
          <w:tab w:val="left" w:pos="3600"/>
        </w:tabs>
        <w:ind w:left="576"/>
        <w:rPr>
          <w:rFonts w:ascii="Times New Roman" w:hAnsi="Times New Roman" w:cs="Times New Roman"/>
          <w:sz w:val="22"/>
          <w:szCs w:val="22"/>
        </w:rPr>
      </w:pPr>
    </w:p>
    <w:p w14:paraId="42AF1326" w14:textId="2493D74B" w:rsidR="004A66E4" w:rsidRPr="00021DCB" w:rsidRDefault="004A66E4" w:rsidP="00911FD1">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process of transferring the debits and credits from the journal entries to the accounts is called</w:t>
      </w:r>
    </w:p>
    <w:p w14:paraId="517E6A2D" w14:textId="44EE8836"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sliding</w:t>
      </w:r>
    </w:p>
    <w:p w14:paraId="79BC2439" w14:textId="4005659B"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transposing</w:t>
      </w:r>
    </w:p>
    <w:p w14:paraId="41C6A3C8" w14:textId="6D2C91E3"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journalizing</w:t>
      </w:r>
    </w:p>
    <w:p w14:paraId="7C85F9E8" w14:textId="42F20979"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posting</w:t>
      </w:r>
    </w:p>
    <w:p w14:paraId="3AD139B6" w14:textId="77777777" w:rsidR="004A66E4" w:rsidRDefault="004A66E4" w:rsidP="00F70F95">
      <w:pPr>
        <w:tabs>
          <w:tab w:val="left" w:pos="3600"/>
        </w:tabs>
        <w:ind w:left="576"/>
        <w:rPr>
          <w:rFonts w:ascii="Times New Roman" w:hAnsi="Times New Roman" w:cs="Times New Roman"/>
          <w:sz w:val="22"/>
          <w:szCs w:val="22"/>
        </w:rPr>
      </w:pPr>
    </w:p>
    <w:p w14:paraId="3065C19C" w14:textId="77777777" w:rsidR="005047A8" w:rsidRPr="00021DCB" w:rsidRDefault="005047A8" w:rsidP="00F70F95">
      <w:pPr>
        <w:tabs>
          <w:tab w:val="left" w:pos="3600"/>
        </w:tabs>
        <w:ind w:left="576"/>
        <w:rPr>
          <w:rFonts w:ascii="Times New Roman" w:hAnsi="Times New Roman" w:cs="Times New Roman"/>
          <w:vanish/>
          <w:sz w:val="22"/>
          <w:szCs w:val="22"/>
        </w:rPr>
      </w:pPr>
    </w:p>
    <w:p w14:paraId="079FBB7C" w14:textId="3B26F718" w:rsidR="004A66E4" w:rsidRPr="00021DCB" w:rsidRDefault="004A66E4" w:rsidP="00F70F9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w:t>
      </w:r>
    </w:p>
    <w:p w14:paraId="4EC74AA7"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Easy</w:t>
      </w:r>
    </w:p>
    <w:p w14:paraId="15E838A6" w14:textId="4B2670EA"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08D1FF6A" w14:textId="6EAD747A" w:rsidR="004A66E4" w:rsidRPr="00021DCB" w:rsidRDefault="004A66E4"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FNMN.WARD.16.02-03 - LO: 02-03</w:t>
      </w:r>
    </w:p>
    <w:p w14:paraId="089CDA9D"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w:t>
      </w:r>
      <w:r w:rsidR="006F3F8D">
        <w:rPr>
          <w:rFonts w:ascii="Times New Roman" w:eastAsia="Times New Roman" w:hAnsi="Times New Roman" w:cs="Times New Roman"/>
          <w:color w:val="000000"/>
          <w:sz w:val="22"/>
          <w:szCs w:val="22"/>
        </w:rPr>
        <w:t>ACBSP.APC.05 - Accounting Cycle</w:t>
      </w:r>
    </w:p>
    <w:p w14:paraId="1B821500" w14:textId="77777777"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25E7F614" w14:textId="12DA03A8"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 xml:space="preserve">ACCT.AICPA.FN.03 </w:t>
      </w:r>
      <w:r>
        <w:rPr>
          <w:rFonts w:ascii="Times New Roman" w:eastAsia="Times New Roman" w:hAnsi="Times New Roman" w:cs="Times New Roman"/>
          <w:color w:val="000000"/>
          <w:sz w:val="22"/>
          <w:szCs w:val="22"/>
        </w:rPr>
        <w:t>–</w:t>
      </w:r>
      <w:r w:rsidR="004A66E4" w:rsidRPr="00021DCB">
        <w:rPr>
          <w:rFonts w:ascii="Times New Roman" w:eastAsia="Times New Roman" w:hAnsi="Times New Roman" w:cs="Times New Roman"/>
          <w:color w:val="000000"/>
          <w:sz w:val="22"/>
          <w:szCs w:val="22"/>
        </w:rPr>
        <w:t xml:space="preserve"> Measur</w:t>
      </w:r>
      <w:r>
        <w:rPr>
          <w:rFonts w:ascii="Times New Roman" w:eastAsia="Times New Roman" w:hAnsi="Times New Roman" w:cs="Times New Roman"/>
          <w:color w:val="000000"/>
          <w:sz w:val="22"/>
          <w:szCs w:val="22"/>
        </w:rPr>
        <w:t>ement</w:t>
      </w:r>
    </w:p>
    <w:p w14:paraId="7B404771" w14:textId="50CAFDBA"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4C4C2A62" w14:textId="77777777" w:rsidR="001D53AA" w:rsidRPr="00021DCB" w:rsidRDefault="001D53AA" w:rsidP="00F70F95">
      <w:pPr>
        <w:tabs>
          <w:tab w:val="left" w:pos="3600"/>
        </w:tabs>
        <w:ind w:left="576"/>
        <w:rPr>
          <w:rFonts w:ascii="Times New Roman" w:hAnsi="Times New Roman" w:cs="Times New Roman"/>
          <w:sz w:val="22"/>
          <w:szCs w:val="22"/>
        </w:rPr>
      </w:pPr>
    </w:p>
    <w:p w14:paraId="1E250354" w14:textId="2D9937CC" w:rsidR="004A66E4" w:rsidRPr="00021DCB" w:rsidRDefault="004A66E4" w:rsidP="00911FD1">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posting process will include the transfer of which of the following data from the journal to the account?</w:t>
      </w:r>
    </w:p>
    <w:p w14:paraId="0CFD7CB8" w14:textId="30946D5B"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date, amount (debit or credit)</w:t>
      </w:r>
    </w:p>
    <w:p w14:paraId="73A65218" w14:textId="6C2DC1C3"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date, amount (debit or credit), journal page number</w:t>
      </w:r>
    </w:p>
    <w:p w14:paraId="4EA845D9" w14:textId="719E5443"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amount (debit or credit), account number</w:t>
      </w:r>
    </w:p>
    <w:p w14:paraId="288C7BA9" w14:textId="208FFC01"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date, amount (debit or credit), account number</w:t>
      </w:r>
    </w:p>
    <w:p w14:paraId="3070D677" w14:textId="77777777" w:rsidR="004A66E4" w:rsidRDefault="004A66E4" w:rsidP="00F70F95">
      <w:pPr>
        <w:tabs>
          <w:tab w:val="left" w:pos="3600"/>
        </w:tabs>
        <w:ind w:left="576"/>
        <w:rPr>
          <w:rFonts w:ascii="Times New Roman" w:hAnsi="Times New Roman" w:cs="Times New Roman"/>
          <w:sz w:val="22"/>
          <w:szCs w:val="22"/>
        </w:rPr>
      </w:pPr>
    </w:p>
    <w:p w14:paraId="4AC153B0" w14:textId="77777777" w:rsidR="005047A8" w:rsidRPr="00021DCB" w:rsidRDefault="005047A8" w:rsidP="00F70F95">
      <w:pPr>
        <w:tabs>
          <w:tab w:val="left" w:pos="3600"/>
        </w:tabs>
        <w:ind w:left="576"/>
        <w:rPr>
          <w:rFonts w:ascii="Times New Roman" w:hAnsi="Times New Roman" w:cs="Times New Roman"/>
          <w:vanish/>
          <w:sz w:val="22"/>
          <w:szCs w:val="22"/>
        </w:rPr>
      </w:pPr>
    </w:p>
    <w:p w14:paraId="73E0656D" w14:textId="731E8C66" w:rsidR="004A66E4" w:rsidRPr="00021DCB" w:rsidRDefault="004A66E4" w:rsidP="00F70F9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b</w:t>
      </w:r>
    </w:p>
    <w:p w14:paraId="12BE30DF"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Challenging</w:t>
      </w:r>
    </w:p>
    <w:p w14:paraId="029FEA68" w14:textId="47038175"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4BF04929" w14:textId="70293720" w:rsidR="004A66E4" w:rsidRPr="00021DCB" w:rsidRDefault="004A66E4"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FNMN.WARD.16.02-03 - LO: 02-03</w:t>
      </w:r>
    </w:p>
    <w:p w14:paraId="0F0320C4"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w:t>
      </w:r>
      <w:r w:rsidR="006F3F8D">
        <w:rPr>
          <w:rFonts w:ascii="Times New Roman" w:eastAsia="Times New Roman" w:hAnsi="Times New Roman" w:cs="Times New Roman"/>
          <w:color w:val="000000"/>
          <w:sz w:val="22"/>
          <w:szCs w:val="22"/>
        </w:rPr>
        <w:t>ACBSP.APC.05 - Accounting Cycle</w:t>
      </w:r>
    </w:p>
    <w:p w14:paraId="41A910AB" w14:textId="77777777"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ACCT.ACBSP.APC.06 - Recording Tra</w:t>
      </w:r>
      <w:r>
        <w:rPr>
          <w:rFonts w:ascii="Times New Roman" w:eastAsia="Times New Roman" w:hAnsi="Times New Roman" w:cs="Times New Roman"/>
          <w:color w:val="000000"/>
          <w:sz w:val="22"/>
          <w:szCs w:val="22"/>
        </w:rPr>
        <w:t>nsactions</w:t>
      </w:r>
    </w:p>
    <w:p w14:paraId="49C578FB" w14:textId="01FE55AC"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5C337845" w14:textId="152969CD"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332BBF26" w14:textId="3050F4DD" w:rsidR="001D53AA" w:rsidRPr="00021DCB" w:rsidRDefault="008A71F0" w:rsidP="008A71F0">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3EDB2A23" w14:textId="4F99BBE5" w:rsidR="004A66E4" w:rsidRPr="00021DCB" w:rsidRDefault="004A66E4" w:rsidP="00911FD1">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The Posting Reference columns are used to trace transactions from the accounts to the journal. What will be entered in the Posting Reference column of (1) the journal and (2) the account?</w:t>
      </w:r>
    </w:p>
    <w:p w14:paraId="78EC6291" w14:textId="7702A658"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 the amount of the debit or credit and (2) the journal page number</w:t>
      </w:r>
    </w:p>
    <w:p w14:paraId="1F8E5D6C" w14:textId="1730C61C"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 the journal page number and (2) the date of the transaction</w:t>
      </w:r>
    </w:p>
    <w:p w14:paraId="33A2BEBE" w14:textId="65726572"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 the journal page number and (2) the account number</w:t>
      </w:r>
    </w:p>
    <w:p w14:paraId="057C55F2" w14:textId="613C5C75"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 the account number and (2) the journal page number</w:t>
      </w:r>
    </w:p>
    <w:p w14:paraId="0DF9CD01" w14:textId="77777777" w:rsidR="004A66E4" w:rsidRDefault="004A66E4" w:rsidP="00F70F95">
      <w:pPr>
        <w:tabs>
          <w:tab w:val="left" w:pos="3600"/>
        </w:tabs>
        <w:ind w:left="576"/>
        <w:rPr>
          <w:rFonts w:ascii="Times New Roman" w:hAnsi="Times New Roman" w:cs="Times New Roman"/>
          <w:sz w:val="22"/>
          <w:szCs w:val="22"/>
        </w:rPr>
      </w:pPr>
    </w:p>
    <w:p w14:paraId="75B474DB" w14:textId="77777777" w:rsidR="005047A8" w:rsidRPr="00021DCB" w:rsidRDefault="005047A8" w:rsidP="00F70F95">
      <w:pPr>
        <w:tabs>
          <w:tab w:val="left" w:pos="3600"/>
        </w:tabs>
        <w:ind w:left="576"/>
        <w:rPr>
          <w:rFonts w:ascii="Times New Roman" w:hAnsi="Times New Roman" w:cs="Times New Roman"/>
          <w:vanish/>
          <w:sz w:val="22"/>
          <w:szCs w:val="22"/>
        </w:rPr>
      </w:pPr>
    </w:p>
    <w:p w14:paraId="433A59A8" w14:textId="2B26E8A5" w:rsidR="004A66E4" w:rsidRPr="00021DCB" w:rsidRDefault="004A66E4" w:rsidP="00F70F9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w:t>
      </w:r>
    </w:p>
    <w:p w14:paraId="71749360"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Challenging</w:t>
      </w:r>
    </w:p>
    <w:p w14:paraId="308E6803" w14:textId="534DDAD8"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6238F6BB" w14:textId="3C1F85B2" w:rsidR="004A66E4" w:rsidRPr="00021DCB" w:rsidRDefault="004A66E4"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FNMN.WARD.16.02-03 - LO: 02-03</w:t>
      </w:r>
    </w:p>
    <w:p w14:paraId="3A60B96E"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w:t>
      </w:r>
      <w:r w:rsidR="006F3F8D">
        <w:rPr>
          <w:rFonts w:ascii="Times New Roman" w:eastAsia="Times New Roman" w:hAnsi="Times New Roman" w:cs="Times New Roman"/>
          <w:color w:val="000000"/>
          <w:sz w:val="22"/>
          <w:szCs w:val="22"/>
        </w:rPr>
        <w:t>ACBSP.APC.05 - Accounting Cycle</w:t>
      </w:r>
    </w:p>
    <w:p w14:paraId="459FF116" w14:textId="77777777"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2FAC7474" w14:textId="168E35AA"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3E5E5440" w14:textId="68AD72A7"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26F3E14F" w14:textId="77777777" w:rsidR="005047A8" w:rsidRDefault="005047A8" w:rsidP="005047A8">
      <w:pPr>
        <w:pStyle w:val="p"/>
        <w:tabs>
          <w:tab w:val="left" w:pos="3600"/>
        </w:tabs>
        <w:rPr>
          <w:rFonts w:ascii="Times New Roman" w:hAnsi="Times New Roman" w:cs="Times New Roman"/>
          <w:sz w:val="22"/>
          <w:szCs w:val="22"/>
        </w:rPr>
      </w:pPr>
    </w:p>
    <w:p w14:paraId="7D78D272" w14:textId="77777777" w:rsidR="004A66E4" w:rsidRPr="00021DCB" w:rsidRDefault="004A66E4" w:rsidP="005047A8">
      <w:pPr>
        <w:pStyle w:val="p"/>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chart of accounts for the Corning Company includes the following:</w:t>
      </w:r>
      <w:r w:rsidRPr="00021DCB">
        <w:rPr>
          <w:rFonts w:ascii="Times New Roman" w:eastAsia="Times New Roman" w:hAnsi="Times New Roman" w:cs="Times New Roman"/>
          <w:color w:val="000000"/>
          <w:sz w:val="22"/>
          <w:szCs w:val="22"/>
        </w:rPr>
        <w:br/>
      </w:r>
    </w:p>
    <w:p w14:paraId="1F2E5F2B" w14:textId="77777777" w:rsidR="004A66E4" w:rsidRPr="00021DCB" w:rsidRDefault="004A66E4" w:rsidP="008A71F0">
      <w:pPr>
        <w:pStyle w:val="p"/>
        <w:tabs>
          <w:tab w:val="center" w:pos="3600"/>
        </w:tabs>
        <w:ind w:left="576"/>
        <w:rPr>
          <w:rFonts w:ascii="Times New Roman" w:hAnsi="Times New Roman" w:cs="Times New Roman"/>
          <w:sz w:val="22"/>
          <w:szCs w:val="22"/>
        </w:rPr>
      </w:pPr>
      <w:r w:rsidRPr="00021DCB">
        <w:rPr>
          <w:rFonts w:ascii="Times New Roman" w:eastAsia="Times New Roman" w:hAnsi="Times New Roman" w:cs="Times New Roman"/>
          <w:b/>
          <w:bCs/>
          <w:color w:val="000000"/>
          <w:sz w:val="22"/>
          <w:szCs w:val="22"/>
        </w:rPr>
        <w:t>Account Name</w:t>
      </w:r>
      <w:r w:rsidRPr="00021DCB">
        <w:rPr>
          <w:rFonts w:ascii="Times New Roman" w:hAnsi="Times New Roman" w:cs="Times New Roman"/>
          <w:sz w:val="22"/>
          <w:szCs w:val="22"/>
        </w:rPr>
        <w:tab/>
      </w:r>
      <w:r w:rsidRPr="00021DCB">
        <w:rPr>
          <w:rFonts w:ascii="Times New Roman" w:eastAsia="Times New Roman" w:hAnsi="Times New Roman" w:cs="Times New Roman"/>
          <w:b/>
          <w:bCs/>
          <w:color w:val="000000"/>
          <w:sz w:val="22"/>
          <w:szCs w:val="22"/>
        </w:rPr>
        <w:t>Account Number</w:t>
      </w:r>
    </w:p>
    <w:p w14:paraId="5105C2EC" w14:textId="77777777" w:rsidR="004A66E4" w:rsidRPr="00021DCB" w:rsidRDefault="004A66E4" w:rsidP="008A71F0">
      <w:pPr>
        <w:pStyle w:val="p"/>
        <w:tabs>
          <w:tab w:val="center"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Cash</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11</w:t>
      </w:r>
    </w:p>
    <w:p w14:paraId="6513AA74" w14:textId="77777777" w:rsidR="004A66E4" w:rsidRPr="00021DCB" w:rsidRDefault="004A66E4" w:rsidP="008A71F0">
      <w:pPr>
        <w:pStyle w:val="p"/>
        <w:tabs>
          <w:tab w:val="center"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Receivable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13</w:t>
      </w:r>
    </w:p>
    <w:p w14:paraId="3E7F125C" w14:textId="77777777" w:rsidR="004A66E4" w:rsidRPr="00021DCB" w:rsidRDefault="004A66E4" w:rsidP="008A71F0">
      <w:pPr>
        <w:pStyle w:val="p"/>
        <w:tabs>
          <w:tab w:val="center"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Prepaid Insurance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15</w:t>
      </w:r>
    </w:p>
    <w:p w14:paraId="2BF034AE" w14:textId="77777777" w:rsidR="004A66E4" w:rsidRPr="00021DCB" w:rsidRDefault="004A66E4" w:rsidP="008A71F0">
      <w:pPr>
        <w:pStyle w:val="p"/>
        <w:tabs>
          <w:tab w:val="center"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Payable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21</w:t>
      </w:r>
    </w:p>
    <w:p w14:paraId="3921C836" w14:textId="77777777" w:rsidR="004A66E4" w:rsidRPr="00021DCB" w:rsidRDefault="004A66E4" w:rsidP="008A71F0">
      <w:pPr>
        <w:pStyle w:val="p"/>
        <w:tabs>
          <w:tab w:val="center"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Unearned Revenue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24</w:t>
      </w:r>
    </w:p>
    <w:p w14:paraId="600A80A7" w14:textId="77777777" w:rsidR="004A66E4" w:rsidRPr="00021DCB" w:rsidRDefault="004A66E4" w:rsidP="008A71F0">
      <w:pPr>
        <w:pStyle w:val="p"/>
        <w:tabs>
          <w:tab w:val="center"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Common Stock</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31</w:t>
      </w:r>
    </w:p>
    <w:p w14:paraId="0DF679FC" w14:textId="77777777" w:rsidR="004A66E4" w:rsidRPr="00021DCB" w:rsidRDefault="004A66E4" w:rsidP="008A71F0">
      <w:pPr>
        <w:pStyle w:val="p"/>
        <w:tabs>
          <w:tab w:val="center"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Dividends</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32</w:t>
      </w:r>
    </w:p>
    <w:p w14:paraId="43B280ED" w14:textId="77777777" w:rsidR="004A66E4" w:rsidRPr="00021DCB" w:rsidRDefault="004A66E4" w:rsidP="008A71F0">
      <w:pPr>
        <w:pStyle w:val="p"/>
        <w:tabs>
          <w:tab w:val="center"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Fees Earned</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41</w:t>
      </w:r>
    </w:p>
    <w:p w14:paraId="3208EFC5" w14:textId="77777777" w:rsidR="004A66E4" w:rsidRPr="00021DCB" w:rsidRDefault="004A66E4" w:rsidP="008A71F0">
      <w:pPr>
        <w:pStyle w:val="p"/>
        <w:tabs>
          <w:tab w:val="center"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Salaries Expense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54</w:t>
      </w:r>
    </w:p>
    <w:p w14:paraId="1BE33315" w14:textId="77777777" w:rsidR="004A66E4" w:rsidRPr="00021DCB" w:rsidRDefault="004A66E4" w:rsidP="008A71F0">
      <w:pPr>
        <w:pStyle w:val="p"/>
        <w:tabs>
          <w:tab w:val="center"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Rent Expense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56</w:t>
      </w:r>
    </w:p>
    <w:p w14:paraId="762B7049" w14:textId="77777777" w:rsidR="004A66E4" w:rsidRPr="00021DCB" w:rsidRDefault="004A66E4" w:rsidP="00F70F95">
      <w:pPr>
        <w:pStyle w:val="p"/>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p w14:paraId="7B7FA18B" w14:textId="77777777" w:rsidR="004A66E4" w:rsidRPr="00021DCB" w:rsidRDefault="004A66E4" w:rsidP="005047A8">
      <w:pPr>
        <w:pStyle w:val="p"/>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Page 3 of the journal contains the following entry:</w:t>
      </w:r>
      <w:r w:rsidRPr="00021DCB">
        <w:rPr>
          <w:rFonts w:ascii="Times New Roman" w:eastAsia="Times New Roman" w:hAnsi="Times New Roman" w:cs="Times New Roman"/>
          <w:color w:val="000000"/>
          <w:sz w:val="22"/>
          <w:szCs w:val="22"/>
        </w:rPr>
        <w:br/>
      </w:r>
    </w:p>
    <w:p w14:paraId="6A65499B" w14:textId="77777777" w:rsidR="004A66E4" w:rsidRPr="00021DCB" w:rsidRDefault="004A66E4" w:rsidP="008A71F0">
      <w:pPr>
        <w:tabs>
          <w:tab w:val="left" w:pos="900"/>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Prepaid Insurance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1,530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4AC59FBE" w14:textId="2CCE96E1" w:rsidR="004A66E4" w:rsidRPr="00021DCB" w:rsidRDefault="00021DCB" w:rsidP="008A71F0">
      <w:pPr>
        <w:pStyle w:val="p"/>
        <w:tabs>
          <w:tab w:val="left" w:pos="900"/>
          <w:tab w:val="right" w:pos="6480"/>
          <w:tab w:val="right" w:pos="792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8A71F0">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Cash</w:t>
      </w:r>
      <w:r w:rsidR="004A66E4" w:rsidRPr="00021DCB">
        <w:rPr>
          <w:rFonts w:ascii="Times New Roman" w:hAnsi="Times New Roman" w:cs="Times New Roman"/>
          <w:sz w:val="22"/>
          <w:szCs w:val="22"/>
        </w:rPr>
        <w:tab/>
      </w:r>
      <w:r w:rsidR="004A66E4" w:rsidRPr="00021DCB">
        <w:rPr>
          <w:rFonts w:ascii="Times New Roman" w:eastAsia="Times New Roman" w:hAnsi="Times New Roman" w:cs="Times New Roman"/>
          <w:color w:val="000000"/>
          <w:sz w:val="22"/>
          <w:szCs w:val="22"/>
        </w:rPr>
        <w:t> </w:t>
      </w:r>
      <w:r w:rsidR="004A66E4" w:rsidRPr="00021DCB">
        <w:rPr>
          <w:rFonts w:ascii="Times New Roman" w:hAnsi="Times New Roman" w:cs="Times New Roman"/>
          <w:sz w:val="22"/>
          <w:szCs w:val="22"/>
        </w:rPr>
        <w:tab/>
      </w:r>
      <w:r w:rsidR="004A66E4" w:rsidRPr="00021DCB">
        <w:rPr>
          <w:rFonts w:ascii="Times New Roman" w:eastAsia="Times New Roman" w:hAnsi="Times New Roman" w:cs="Times New Roman"/>
          <w:color w:val="000000"/>
          <w:sz w:val="22"/>
          <w:szCs w:val="22"/>
        </w:rPr>
        <w:t>1,530</w:t>
      </w:r>
    </w:p>
    <w:p w14:paraId="67937B6C" w14:textId="3CD5ACFC" w:rsidR="001D53AA" w:rsidRPr="00021DCB" w:rsidRDefault="004A66E4" w:rsidP="005047A8">
      <w:pPr>
        <w:pStyle w:val="p"/>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p w14:paraId="2D49A3FF" w14:textId="4550184A" w:rsidR="004A66E4" w:rsidRPr="00021DCB" w:rsidRDefault="004A66E4" w:rsidP="00911FD1">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What is the posting reference that will be found in the cash account?</w:t>
      </w:r>
    </w:p>
    <w:p w14:paraId="7D25309F" w14:textId="0E79139E"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11</w:t>
      </w:r>
    </w:p>
    <w:p w14:paraId="16C72C70" w14:textId="4C5A1B6C"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15</w:t>
      </w:r>
    </w:p>
    <w:p w14:paraId="72009515" w14:textId="649CC02C"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3</w:t>
      </w:r>
    </w:p>
    <w:p w14:paraId="1B644303" w14:textId="4F36A1E8"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13</w:t>
      </w:r>
    </w:p>
    <w:p w14:paraId="706B91A5" w14:textId="77777777" w:rsidR="004A66E4" w:rsidRDefault="004A66E4" w:rsidP="00F70F95">
      <w:pPr>
        <w:tabs>
          <w:tab w:val="left" w:pos="3600"/>
        </w:tabs>
        <w:ind w:left="576"/>
        <w:rPr>
          <w:rFonts w:ascii="Times New Roman" w:hAnsi="Times New Roman" w:cs="Times New Roman"/>
          <w:sz w:val="22"/>
          <w:szCs w:val="22"/>
        </w:rPr>
      </w:pPr>
    </w:p>
    <w:p w14:paraId="6C5A1C4E" w14:textId="77777777" w:rsidR="005047A8" w:rsidRPr="00021DCB" w:rsidRDefault="005047A8" w:rsidP="00F70F95">
      <w:pPr>
        <w:tabs>
          <w:tab w:val="left" w:pos="3600"/>
        </w:tabs>
        <w:ind w:left="576"/>
        <w:rPr>
          <w:rFonts w:ascii="Times New Roman" w:hAnsi="Times New Roman" w:cs="Times New Roman"/>
          <w:vanish/>
          <w:sz w:val="22"/>
          <w:szCs w:val="22"/>
        </w:rPr>
      </w:pPr>
    </w:p>
    <w:p w14:paraId="69BF52B0" w14:textId="55BF26AA" w:rsidR="004A66E4" w:rsidRPr="00021DCB" w:rsidRDefault="004A66E4" w:rsidP="00F70F9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w:t>
      </w:r>
    </w:p>
    <w:p w14:paraId="6560CD88"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Moderate</w:t>
      </w:r>
    </w:p>
    <w:p w14:paraId="6BD40B91" w14:textId="69D71473"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Applying</w:t>
      </w:r>
    </w:p>
    <w:p w14:paraId="40CCAD84" w14:textId="12480C12" w:rsidR="004A66E4" w:rsidRPr="00021DCB" w:rsidRDefault="004A66E4"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FNMN.WARD.16.02-03 - LO: 02-03</w:t>
      </w:r>
    </w:p>
    <w:p w14:paraId="4147D538" w14:textId="77777777" w:rsidR="006F3F8D" w:rsidRDefault="004A66E4" w:rsidP="005047A8">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w:t>
      </w:r>
      <w:r w:rsidR="006F3F8D">
        <w:rPr>
          <w:rFonts w:ascii="Times New Roman" w:eastAsia="Times New Roman" w:hAnsi="Times New Roman" w:cs="Times New Roman"/>
          <w:color w:val="000000"/>
          <w:sz w:val="22"/>
          <w:szCs w:val="22"/>
        </w:rPr>
        <w:t>ACBSP.APC.05 - Accounting Cycle</w:t>
      </w:r>
    </w:p>
    <w:p w14:paraId="4BE3B88D" w14:textId="77777777" w:rsidR="006F3F8D" w:rsidRDefault="006F3F8D" w:rsidP="005047A8">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30349BC3" w14:textId="15B85D4D" w:rsidR="006F3F8D" w:rsidRDefault="006F3F8D" w:rsidP="005047A8">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5C501B51" w14:textId="5CE01ECC" w:rsidR="004A66E4" w:rsidRPr="00021DCB" w:rsidRDefault="006F3F8D" w:rsidP="005047A8">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6CC116CD" w14:textId="4694AB36" w:rsidR="001D53AA" w:rsidRPr="00021DCB" w:rsidRDefault="005047A8" w:rsidP="005047A8">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5BF855D7" w14:textId="74EB6601" w:rsidR="004A66E4" w:rsidRPr="00021DCB" w:rsidRDefault="004A66E4" w:rsidP="00911FD1">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What is the posting reference that will be found in the prepaid insurance account?</w:t>
      </w:r>
    </w:p>
    <w:p w14:paraId="6101FBA2" w14:textId="10F9D1A9"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11</w:t>
      </w:r>
    </w:p>
    <w:p w14:paraId="241F7096" w14:textId="501DBAA1"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15</w:t>
      </w:r>
    </w:p>
    <w:p w14:paraId="652EF232" w14:textId="16FF2527"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3</w:t>
      </w:r>
    </w:p>
    <w:p w14:paraId="550E61D9" w14:textId="3A59C9E8"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13</w:t>
      </w:r>
    </w:p>
    <w:p w14:paraId="23CC9B13" w14:textId="77777777" w:rsidR="004A66E4" w:rsidRDefault="004A66E4" w:rsidP="00F70F95">
      <w:pPr>
        <w:tabs>
          <w:tab w:val="left" w:pos="3600"/>
        </w:tabs>
        <w:ind w:left="576"/>
        <w:rPr>
          <w:rFonts w:ascii="Times New Roman" w:hAnsi="Times New Roman" w:cs="Times New Roman"/>
          <w:sz w:val="22"/>
          <w:szCs w:val="22"/>
        </w:rPr>
      </w:pPr>
    </w:p>
    <w:p w14:paraId="50791075" w14:textId="77777777" w:rsidR="005047A8" w:rsidRPr="00021DCB" w:rsidRDefault="005047A8" w:rsidP="00F70F95">
      <w:pPr>
        <w:tabs>
          <w:tab w:val="left" w:pos="3600"/>
        </w:tabs>
        <w:ind w:left="576"/>
        <w:rPr>
          <w:rFonts w:ascii="Times New Roman" w:hAnsi="Times New Roman" w:cs="Times New Roman"/>
          <w:vanish/>
          <w:sz w:val="22"/>
          <w:szCs w:val="22"/>
        </w:rPr>
      </w:pPr>
    </w:p>
    <w:p w14:paraId="7B65E830" w14:textId="40BA671E" w:rsidR="004A66E4" w:rsidRPr="00021DCB" w:rsidRDefault="004A66E4" w:rsidP="00F70F9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w:t>
      </w:r>
    </w:p>
    <w:p w14:paraId="34ADF2A2"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Moderate</w:t>
      </w:r>
    </w:p>
    <w:p w14:paraId="0F8973CC" w14:textId="4FE34282"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Applying</w:t>
      </w:r>
    </w:p>
    <w:p w14:paraId="272C246A" w14:textId="7EC1B4A1" w:rsidR="004A66E4" w:rsidRPr="00021DCB" w:rsidRDefault="004A66E4"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FNMN.WARD.16.02-03 - LO: 02-03</w:t>
      </w:r>
    </w:p>
    <w:p w14:paraId="02080BAE" w14:textId="77777777" w:rsidR="006F3F8D" w:rsidRDefault="004A66E4" w:rsidP="005047A8">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w:t>
      </w:r>
      <w:r w:rsidR="006F3F8D">
        <w:rPr>
          <w:rFonts w:ascii="Times New Roman" w:eastAsia="Times New Roman" w:hAnsi="Times New Roman" w:cs="Times New Roman"/>
          <w:color w:val="000000"/>
          <w:sz w:val="22"/>
          <w:szCs w:val="22"/>
        </w:rPr>
        <w:t>ACBSP.APC.05 - Accounting Cycle</w:t>
      </w:r>
    </w:p>
    <w:p w14:paraId="6B8F346F" w14:textId="77777777" w:rsidR="006F3F8D" w:rsidRDefault="006F3F8D" w:rsidP="005047A8">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14038089" w14:textId="44004E72" w:rsidR="006F3F8D" w:rsidRDefault="006F3F8D" w:rsidP="005047A8">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 xml:space="preserve">ACCT.AICPA.FN.03 </w:t>
      </w:r>
      <w:r>
        <w:rPr>
          <w:rFonts w:ascii="Times New Roman" w:eastAsia="Times New Roman" w:hAnsi="Times New Roman" w:cs="Times New Roman"/>
          <w:color w:val="000000"/>
          <w:sz w:val="22"/>
          <w:szCs w:val="22"/>
        </w:rPr>
        <w:t>–</w:t>
      </w:r>
      <w:r w:rsidR="004A66E4" w:rsidRPr="00021DCB">
        <w:rPr>
          <w:rFonts w:ascii="Times New Roman" w:eastAsia="Times New Roman" w:hAnsi="Times New Roman" w:cs="Times New Roman"/>
          <w:color w:val="000000"/>
          <w:sz w:val="22"/>
          <w:szCs w:val="22"/>
        </w:rPr>
        <w:t xml:space="preserve"> Measu</w:t>
      </w:r>
      <w:r>
        <w:rPr>
          <w:rFonts w:ascii="Times New Roman" w:eastAsia="Times New Roman" w:hAnsi="Times New Roman" w:cs="Times New Roman"/>
          <w:color w:val="000000"/>
          <w:sz w:val="22"/>
          <w:szCs w:val="22"/>
        </w:rPr>
        <w:t>rement</w:t>
      </w:r>
    </w:p>
    <w:p w14:paraId="6A16B5E0" w14:textId="5ACE3AB0" w:rsidR="004A66E4" w:rsidRPr="00021DCB" w:rsidRDefault="006F3F8D" w:rsidP="005047A8">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7F042381" w14:textId="77777777" w:rsidR="001D53AA" w:rsidRPr="00021DCB" w:rsidRDefault="001D53AA" w:rsidP="00F70F95">
      <w:pPr>
        <w:tabs>
          <w:tab w:val="left" w:pos="3600"/>
        </w:tabs>
        <w:ind w:left="576"/>
        <w:rPr>
          <w:rFonts w:ascii="Times New Roman" w:hAnsi="Times New Roman" w:cs="Times New Roman"/>
          <w:sz w:val="22"/>
          <w:szCs w:val="22"/>
        </w:rPr>
      </w:pPr>
    </w:p>
    <w:p w14:paraId="6EA248D3" w14:textId="2FDC6E20" w:rsidR="004A66E4" w:rsidRPr="00021DCB" w:rsidRDefault="004A66E4" w:rsidP="00911FD1">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What posting references will be found in the journal entry?</w:t>
      </w:r>
    </w:p>
    <w:p w14:paraId="62D0C774" w14:textId="1B8CB9D8"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15, 11</w:t>
      </w:r>
    </w:p>
    <w:p w14:paraId="7E809044" w14:textId="3A396BCA"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15, 3</w:t>
      </w:r>
    </w:p>
    <w:p w14:paraId="252B8CD2" w14:textId="51B55F19"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11, 3</w:t>
      </w:r>
    </w:p>
    <w:p w14:paraId="12C6218B" w14:textId="5962BB19"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3, 15</w:t>
      </w:r>
    </w:p>
    <w:p w14:paraId="56018F63" w14:textId="77777777" w:rsidR="004A66E4" w:rsidRDefault="004A66E4" w:rsidP="00F70F95">
      <w:pPr>
        <w:tabs>
          <w:tab w:val="left" w:pos="3600"/>
        </w:tabs>
        <w:ind w:left="576"/>
        <w:rPr>
          <w:rFonts w:ascii="Times New Roman" w:hAnsi="Times New Roman" w:cs="Times New Roman"/>
          <w:sz w:val="22"/>
          <w:szCs w:val="22"/>
        </w:rPr>
      </w:pPr>
    </w:p>
    <w:p w14:paraId="7653D9BC" w14:textId="77777777" w:rsidR="005047A8" w:rsidRPr="00021DCB" w:rsidRDefault="005047A8" w:rsidP="00F70F95">
      <w:pPr>
        <w:tabs>
          <w:tab w:val="left" w:pos="3600"/>
        </w:tabs>
        <w:ind w:left="576"/>
        <w:rPr>
          <w:rFonts w:ascii="Times New Roman" w:hAnsi="Times New Roman" w:cs="Times New Roman"/>
          <w:vanish/>
          <w:sz w:val="22"/>
          <w:szCs w:val="22"/>
        </w:rPr>
      </w:pPr>
    </w:p>
    <w:p w14:paraId="14E6A428" w14:textId="1D7DD791" w:rsidR="004A66E4" w:rsidRPr="00021DCB" w:rsidRDefault="004A66E4" w:rsidP="00F70F9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w:t>
      </w:r>
    </w:p>
    <w:p w14:paraId="1EA09754"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Challenging</w:t>
      </w:r>
    </w:p>
    <w:p w14:paraId="6F34482D" w14:textId="7AA160BC"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Applying</w:t>
      </w:r>
    </w:p>
    <w:p w14:paraId="43C1E8A6" w14:textId="1751BA07" w:rsidR="004A66E4" w:rsidRPr="00021DCB" w:rsidRDefault="004A66E4"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FNMN.WARD.16.02-03 - LO: 02-03</w:t>
      </w:r>
    </w:p>
    <w:p w14:paraId="1E93C5E4"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ACCT.ACBSP.A</w:t>
      </w:r>
      <w:r w:rsidR="006F3F8D">
        <w:rPr>
          <w:rFonts w:ascii="Times New Roman" w:eastAsia="Times New Roman" w:hAnsi="Times New Roman" w:cs="Times New Roman"/>
          <w:color w:val="000000"/>
          <w:sz w:val="22"/>
          <w:szCs w:val="22"/>
        </w:rPr>
        <w:t>PC.05 - Accounting Cycle</w:t>
      </w:r>
    </w:p>
    <w:p w14:paraId="347CC3D6" w14:textId="77777777" w:rsidR="006F3F8D" w:rsidRDefault="006F3F8D" w:rsidP="006F3F8D">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4F070599" w14:textId="578E4841" w:rsidR="006F3F8D" w:rsidRDefault="006F3F8D" w:rsidP="006F3F8D">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0106FD5A" w14:textId="0876C24E" w:rsidR="004A66E4" w:rsidRPr="006F3F8D" w:rsidRDefault="006F3F8D" w:rsidP="006F3F8D">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19D7C100" w14:textId="0513CA30" w:rsidR="001D53AA" w:rsidRPr="00021DCB" w:rsidRDefault="008A71F0" w:rsidP="008A71F0">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1EC622A5" w14:textId="6EE003EE" w:rsidR="004A66E4" w:rsidRPr="00021DCB" w:rsidRDefault="004A66E4" w:rsidP="00911FD1">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The chart of accounts for the Miguel Company includes the following:</w:t>
      </w:r>
      <w:r w:rsidRPr="00021DCB">
        <w:rPr>
          <w:rFonts w:ascii="Times New Roman" w:eastAsia="Times New Roman" w:hAnsi="Times New Roman" w:cs="Times New Roman"/>
          <w:color w:val="000000"/>
          <w:sz w:val="22"/>
          <w:szCs w:val="22"/>
        </w:rPr>
        <w:br/>
      </w:r>
    </w:p>
    <w:p w14:paraId="322BD881" w14:textId="77777777" w:rsidR="004A66E4" w:rsidRPr="00021DCB" w:rsidRDefault="004A66E4" w:rsidP="008A71F0">
      <w:pPr>
        <w:pStyle w:val="p"/>
        <w:tabs>
          <w:tab w:val="center" w:pos="3600"/>
        </w:tabs>
        <w:ind w:left="576"/>
        <w:rPr>
          <w:rFonts w:ascii="Times New Roman" w:hAnsi="Times New Roman" w:cs="Times New Roman"/>
          <w:sz w:val="22"/>
          <w:szCs w:val="22"/>
        </w:rPr>
      </w:pPr>
      <w:r w:rsidRPr="00021DCB">
        <w:rPr>
          <w:rFonts w:ascii="Times New Roman" w:eastAsia="Times New Roman" w:hAnsi="Times New Roman" w:cs="Times New Roman"/>
          <w:b/>
          <w:bCs/>
          <w:color w:val="000000"/>
          <w:sz w:val="22"/>
          <w:szCs w:val="22"/>
        </w:rPr>
        <w:t>Account Name</w:t>
      </w:r>
      <w:r w:rsidRPr="00021DCB">
        <w:rPr>
          <w:rFonts w:ascii="Times New Roman" w:hAnsi="Times New Roman" w:cs="Times New Roman"/>
          <w:sz w:val="22"/>
          <w:szCs w:val="22"/>
        </w:rPr>
        <w:tab/>
      </w:r>
      <w:r w:rsidRPr="00021DCB">
        <w:rPr>
          <w:rFonts w:ascii="Times New Roman" w:eastAsia="Times New Roman" w:hAnsi="Times New Roman" w:cs="Times New Roman"/>
          <w:b/>
          <w:bCs/>
          <w:color w:val="000000"/>
          <w:sz w:val="22"/>
          <w:szCs w:val="22"/>
        </w:rPr>
        <w:t>Account Number</w:t>
      </w:r>
    </w:p>
    <w:p w14:paraId="571D880E" w14:textId="77777777" w:rsidR="004A66E4" w:rsidRPr="00021DCB" w:rsidRDefault="004A66E4" w:rsidP="008A71F0">
      <w:pPr>
        <w:pStyle w:val="p"/>
        <w:tabs>
          <w:tab w:val="center"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Cash</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11</w:t>
      </w:r>
    </w:p>
    <w:p w14:paraId="22F96DF5" w14:textId="77777777" w:rsidR="004A66E4" w:rsidRPr="00021DCB" w:rsidRDefault="004A66E4" w:rsidP="008A71F0">
      <w:pPr>
        <w:pStyle w:val="p"/>
        <w:tabs>
          <w:tab w:val="center"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Receivable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13</w:t>
      </w:r>
    </w:p>
    <w:p w14:paraId="55FC26EB" w14:textId="77777777" w:rsidR="004A66E4" w:rsidRPr="00021DCB" w:rsidRDefault="004A66E4" w:rsidP="008A71F0">
      <w:pPr>
        <w:pStyle w:val="p"/>
        <w:tabs>
          <w:tab w:val="center"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Prepaid Insurance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15</w:t>
      </w:r>
    </w:p>
    <w:p w14:paraId="456DFA2F" w14:textId="77777777" w:rsidR="004A66E4" w:rsidRPr="00021DCB" w:rsidRDefault="004A66E4" w:rsidP="008A71F0">
      <w:pPr>
        <w:pStyle w:val="p"/>
        <w:tabs>
          <w:tab w:val="center"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Payable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21</w:t>
      </w:r>
    </w:p>
    <w:p w14:paraId="2723BDBC" w14:textId="77777777" w:rsidR="004A66E4" w:rsidRPr="00021DCB" w:rsidRDefault="004A66E4" w:rsidP="008A71F0">
      <w:pPr>
        <w:pStyle w:val="p"/>
        <w:tabs>
          <w:tab w:val="center"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Unearned Revenue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24</w:t>
      </w:r>
    </w:p>
    <w:p w14:paraId="213294EA" w14:textId="77777777" w:rsidR="004A66E4" w:rsidRPr="00021DCB" w:rsidRDefault="004A66E4" w:rsidP="008A71F0">
      <w:pPr>
        <w:pStyle w:val="p"/>
        <w:tabs>
          <w:tab w:val="center"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Common Stock</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31</w:t>
      </w:r>
    </w:p>
    <w:p w14:paraId="2C8790A7" w14:textId="77777777" w:rsidR="004A66E4" w:rsidRPr="00021DCB" w:rsidRDefault="004A66E4" w:rsidP="008A71F0">
      <w:pPr>
        <w:pStyle w:val="p"/>
        <w:tabs>
          <w:tab w:val="center"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Dividends</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32</w:t>
      </w:r>
    </w:p>
    <w:p w14:paraId="67C5209F" w14:textId="77777777" w:rsidR="004A66E4" w:rsidRPr="00021DCB" w:rsidRDefault="004A66E4" w:rsidP="008A71F0">
      <w:pPr>
        <w:pStyle w:val="p"/>
        <w:tabs>
          <w:tab w:val="center"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Fees Earned</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41</w:t>
      </w:r>
    </w:p>
    <w:p w14:paraId="10815852" w14:textId="77777777" w:rsidR="004A66E4" w:rsidRPr="00021DCB" w:rsidRDefault="004A66E4" w:rsidP="008A71F0">
      <w:pPr>
        <w:pStyle w:val="p"/>
        <w:tabs>
          <w:tab w:val="center"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Salaries Expense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54</w:t>
      </w:r>
    </w:p>
    <w:p w14:paraId="4D25EC20" w14:textId="77777777" w:rsidR="004A66E4" w:rsidRPr="00021DCB" w:rsidRDefault="004A66E4" w:rsidP="008A71F0">
      <w:pPr>
        <w:pStyle w:val="p"/>
        <w:tabs>
          <w:tab w:val="center"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Rent Expense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56</w:t>
      </w:r>
    </w:p>
    <w:p w14:paraId="42E05327" w14:textId="77777777" w:rsidR="004A66E4" w:rsidRPr="00021DCB" w:rsidRDefault="004A66E4" w:rsidP="00F70F95">
      <w:pPr>
        <w:pStyle w:val="p"/>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p w14:paraId="32E2DC9B" w14:textId="77777777" w:rsidR="004A66E4" w:rsidRPr="00021DCB" w:rsidRDefault="004A66E4" w:rsidP="00F70F95">
      <w:pPr>
        <w:pStyle w:val="p"/>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Page 3 of the journal contains the following transaction:</w:t>
      </w:r>
      <w:r w:rsidRPr="00021DCB">
        <w:rPr>
          <w:rFonts w:ascii="Times New Roman" w:eastAsia="Times New Roman" w:hAnsi="Times New Roman" w:cs="Times New Roman"/>
          <w:color w:val="000000"/>
          <w:sz w:val="22"/>
          <w:szCs w:val="22"/>
        </w:rPr>
        <w:br/>
      </w:r>
    </w:p>
    <w:p w14:paraId="4435ED31" w14:textId="77777777" w:rsidR="004A66E4" w:rsidRPr="00021DCB" w:rsidRDefault="004A66E4" w:rsidP="008A71F0">
      <w:pPr>
        <w:tabs>
          <w:tab w:val="left" w:pos="900"/>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Cash</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640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63D94432" w14:textId="0C7F125A" w:rsidR="004A66E4" w:rsidRPr="00021DCB" w:rsidRDefault="00021DCB" w:rsidP="008A71F0">
      <w:pPr>
        <w:pStyle w:val="p"/>
        <w:tabs>
          <w:tab w:val="left" w:pos="900"/>
          <w:tab w:val="right" w:pos="6480"/>
          <w:tab w:val="right" w:pos="792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8A71F0">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Fees Earned</w:t>
      </w:r>
      <w:r w:rsidR="004A66E4" w:rsidRPr="00021DCB">
        <w:rPr>
          <w:rFonts w:ascii="Times New Roman" w:hAnsi="Times New Roman" w:cs="Times New Roman"/>
          <w:sz w:val="22"/>
          <w:szCs w:val="22"/>
        </w:rPr>
        <w:tab/>
      </w:r>
      <w:r w:rsidR="004A66E4" w:rsidRPr="00021DCB">
        <w:rPr>
          <w:rFonts w:ascii="Times New Roman" w:eastAsia="Times New Roman" w:hAnsi="Times New Roman" w:cs="Times New Roman"/>
          <w:color w:val="000000"/>
          <w:sz w:val="22"/>
          <w:szCs w:val="22"/>
        </w:rPr>
        <w:t> </w:t>
      </w:r>
      <w:r w:rsidR="004A66E4" w:rsidRPr="00021DCB">
        <w:rPr>
          <w:rFonts w:ascii="Times New Roman" w:hAnsi="Times New Roman" w:cs="Times New Roman"/>
          <w:sz w:val="22"/>
          <w:szCs w:val="22"/>
        </w:rPr>
        <w:tab/>
      </w:r>
      <w:r w:rsidR="004A66E4" w:rsidRPr="00021DCB">
        <w:rPr>
          <w:rFonts w:ascii="Times New Roman" w:eastAsia="Times New Roman" w:hAnsi="Times New Roman" w:cs="Times New Roman"/>
          <w:color w:val="000000"/>
          <w:sz w:val="22"/>
          <w:szCs w:val="22"/>
        </w:rPr>
        <w:t>640</w:t>
      </w:r>
    </w:p>
    <w:p w14:paraId="211A1260" w14:textId="77777777" w:rsidR="004A66E4" w:rsidRPr="00021DCB" w:rsidRDefault="004A66E4" w:rsidP="00F70F95">
      <w:pPr>
        <w:pStyle w:val="p"/>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p w14:paraId="003FA90C" w14:textId="77777777" w:rsidR="004A66E4" w:rsidRPr="00021DCB" w:rsidRDefault="004A66E4" w:rsidP="00F70F95">
      <w:pPr>
        <w:pStyle w:val="p"/>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What posting references will be found in the journal entry?</w:t>
      </w:r>
    </w:p>
    <w:p w14:paraId="2544DF5E" w14:textId="68B8772F" w:rsidR="004A66E4" w:rsidRPr="00021DCB" w:rsidRDefault="004A66E4" w:rsidP="008A71F0">
      <w:pPr>
        <w:pStyle w:val="p"/>
        <w:numPr>
          <w:ilvl w:val="0"/>
          <w:numId w:val="16"/>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41, 3</w:t>
      </w:r>
    </w:p>
    <w:p w14:paraId="5E39E0DB" w14:textId="60CCFB32" w:rsidR="004A66E4" w:rsidRPr="00021DCB" w:rsidRDefault="004A66E4" w:rsidP="008A71F0">
      <w:pPr>
        <w:pStyle w:val="p"/>
        <w:numPr>
          <w:ilvl w:val="0"/>
          <w:numId w:val="16"/>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3, 11</w:t>
      </w:r>
    </w:p>
    <w:p w14:paraId="6D741343" w14:textId="12D4F69F" w:rsidR="004A66E4" w:rsidRPr="00021DCB" w:rsidRDefault="004A66E4" w:rsidP="008A71F0">
      <w:pPr>
        <w:pStyle w:val="p"/>
        <w:numPr>
          <w:ilvl w:val="0"/>
          <w:numId w:val="16"/>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11, 41</w:t>
      </w:r>
    </w:p>
    <w:p w14:paraId="1913EC26" w14:textId="741ABA15" w:rsidR="004A66E4" w:rsidRPr="00021DCB" w:rsidRDefault="004A66E4" w:rsidP="008A71F0">
      <w:pPr>
        <w:pStyle w:val="p"/>
        <w:numPr>
          <w:ilvl w:val="0"/>
          <w:numId w:val="16"/>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11, 3</w:t>
      </w:r>
    </w:p>
    <w:p w14:paraId="2C573C8E" w14:textId="77777777" w:rsidR="004A66E4" w:rsidRDefault="004A66E4" w:rsidP="00F70F95">
      <w:pPr>
        <w:tabs>
          <w:tab w:val="left" w:pos="3600"/>
        </w:tabs>
        <w:ind w:left="576"/>
        <w:rPr>
          <w:rFonts w:ascii="Times New Roman" w:hAnsi="Times New Roman" w:cs="Times New Roman"/>
          <w:sz w:val="22"/>
          <w:szCs w:val="22"/>
        </w:rPr>
      </w:pPr>
    </w:p>
    <w:p w14:paraId="4772A201" w14:textId="77777777" w:rsidR="005047A8" w:rsidRPr="00021DCB" w:rsidRDefault="005047A8" w:rsidP="00F70F95">
      <w:pPr>
        <w:tabs>
          <w:tab w:val="left" w:pos="3600"/>
        </w:tabs>
        <w:ind w:left="576"/>
        <w:rPr>
          <w:rFonts w:ascii="Times New Roman" w:hAnsi="Times New Roman" w:cs="Times New Roman"/>
          <w:vanish/>
          <w:sz w:val="22"/>
          <w:szCs w:val="22"/>
        </w:rPr>
      </w:pPr>
    </w:p>
    <w:p w14:paraId="29BAE9C1" w14:textId="699793EF" w:rsidR="004A66E4" w:rsidRPr="00021DCB" w:rsidRDefault="004A66E4" w:rsidP="00F70F9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w:t>
      </w:r>
    </w:p>
    <w:p w14:paraId="20693ACD"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Challenging</w:t>
      </w:r>
    </w:p>
    <w:p w14:paraId="02A6669C" w14:textId="54AE406C"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Applying</w:t>
      </w:r>
    </w:p>
    <w:p w14:paraId="44BB2BD0" w14:textId="6FCD9FF9" w:rsidR="004A66E4" w:rsidRPr="00021DCB" w:rsidRDefault="004A66E4"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FNMN.WARD.16.02-03 - LO: 02-03</w:t>
      </w:r>
    </w:p>
    <w:p w14:paraId="27528E4E" w14:textId="77777777" w:rsidR="006F3F8D" w:rsidRDefault="004A66E4" w:rsidP="005047A8">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w:t>
      </w:r>
      <w:r w:rsidR="006F3F8D">
        <w:rPr>
          <w:rFonts w:ascii="Times New Roman" w:eastAsia="Times New Roman" w:hAnsi="Times New Roman" w:cs="Times New Roman"/>
          <w:color w:val="000000"/>
          <w:sz w:val="22"/>
          <w:szCs w:val="22"/>
        </w:rPr>
        <w:t>ACBSP.APC.05 - Accounting Cycle</w:t>
      </w:r>
    </w:p>
    <w:p w14:paraId="41CDC6EA" w14:textId="77777777" w:rsidR="006F3F8D" w:rsidRDefault="006F3F8D" w:rsidP="005047A8">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368ECF2D" w14:textId="3395605E" w:rsidR="006F3F8D" w:rsidRDefault="006F3F8D" w:rsidP="005047A8">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3ECDDD9C" w14:textId="049ED0AA" w:rsidR="004A66E4" w:rsidRPr="00021DCB" w:rsidRDefault="006F3F8D" w:rsidP="005047A8">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1B68209C" w14:textId="04B7CA41" w:rsidR="001D53AA" w:rsidRPr="00021DCB" w:rsidRDefault="008A71F0" w:rsidP="008A71F0">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7D0ADD3A" w14:textId="3A420431" w:rsidR="004A66E4" w:rsidRPr="00021DCB" w:rsidRDefault="004A66E4" w:rsidP="00911FD1">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The chart of accounts for the Miguel Company includes the following:</w:t>
      </w:r>
      <w:r w:rsidRPr="00021DCB">
        <w:rPr>
          <w:rFonts w:ascii="Times New Roman" w:eastAsia="Times New Roman" w:hAnsi="Times New Roman" w:cs="Times New Roman"/>
          <w:color w:val="000000"/>
          <w:sz w:val="22"/>
          <w:szCs w:val="22"/>
        </w:rPr>
        <w:br/>
      </w:r>
    </w:p>
    <w:p w14:paraId="24D5E299" w14:textId="77777777" w:rsidR="004A66E4" w:rsidRPr="00021DCB" w:rsidRDefault="004A66E4" w:rsidP="008A71F0">
      <w:pPr>
        <w:pStyle w:val="p"/>
        <w:tabs>
          <w:tab w:val="center" w:pos="3600"/>
        </w:tabs>
        <w:ind w:left="576"/>
        <w:rPr>
          <w:rFonts w:ascii="Times New Roman" w:hAnsi="Times New Roman" w:cs="Times New Roman"/>
          <w:sz w:val="22"/>
          <w:szCs w:val="22"/>
        </w:rPr>
      </w:pPr>
      <w:r w:rsidRPr="00021DCB">
        <w:rPr>
          <w:rFonts w:ascii="Times New Roman" w:eastAsia="Times New Roman" w:hAnsi="Times New Roman" w:cs="Times New Roman"/>
          <w:b/>
          <w:bCs/>
          <w:color w:val="000000"/>
          <w:sz w:val="22"/>
          <w:szCs w:val="22"/>
        </w:rPr>
        <w:t>Account Name</w:t>
      </w:r>
      <w:r w:rsidRPr="00021DCB">
        <w:rPr>
          <w:rFonts w:ascii="Times New Roman" w:hAnsi="Times New Roman" w:cs="Times New Roman"/>
          <w:sz w:val="22"/>
          <w:szCs w:val="22"/>
        </w:rPr>
        <w:tab/>
      </w:r>
      <w:r w:rsidRPr="00021DCB">
        <w:rPr>
          <w:rFonts w:ascii="Times New Roman" w:eastAsia="Times New Roman" w:hAnsi="Times New Roman" w:cs="Times New Roman"/>
          <w:b/>
          <w:bCs/>
          <w:color w:val="000000"/>
          <w:sz w:val="22"/>
          <w:szCs w:val="22"/>
        </w:rPr>
        <w:t>Account Number</w:t>
      </w:r>
    </w:p>
    <w:p w14:paraId="3C62CA0B" w14:textId="77777777" w:rsidR="004A66E4" w:rsidRPr="00021DCB" w:rsidRDefault="004A66E4" w:rsidP="008A71F0">
      <w:pPr>
        <w:pStyle w:val="p"/>
        <w:tabs>
          <w:tab w:val="center"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Cash</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11</w:t>
      </w:r>
    </w:p>
    <w:p w14:paraId="34EDE642" w14:textId="77777777" w:rsidR="004A66E4" w:rsidRPr="00021DCB" w:rsidRDefault="004A66E4" w:rsidP="008A71F0">
      <w:pPr>
        <w:pStyle w:val="p"/>
        <w:tabs>
          <w:tab w:val="center"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Receivable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13</w:t>
      </w:r>
    </w:p>
    <w:p w14:paraId="25A738C9" w14:textId="77777777" w:rsidR="004A66E4" w:rsidRPr="00021DCB" w:rsidRDefault="004A66E4" w:rsidP="008A71F0">
      <w:pPr>
        <w:pStyle w:val="p"/>
        <w:tabs>
          <w:tab w:val="center"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Prepaid Insurance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15</w:t>
      </w:r>
    </w:p>
    <w:p w14:paraId="1B3A4373" w14:textId="77777777" w:rsidR="004A66E4" w:rsidRPr="00021DCB" w:rsidRDefault="004A66E4" w:rsidP="008A71F0">
      <w:pPr>
        <w:pStyle w:val="p"/>
        <w:tabs>
          <w:tab w:val="center"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Payable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21</w:t>
      </w:r>
    </w:p>
    <w:p w14:paraId="253A50BF" w14:textId="77777777" w:rsidR="004A66E4" w:rsidRPr="00021DCB" w:rsidRDefault="004A66E4" w:rsidP="008A71F0">
      <w:pPr>
        <w:pStyle w:val="p"/>
        <w:tabs>
          <w:tab w:val="center"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Unearned Revenue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24</w:t>
      </w:r>
    </w:p>
    <w:p w14:paraId="49386B2E" w14:textId="77777777" w:rsidR="004A66E4" w:rsidRPr="00021DCB" w:rsidRDefault="004A66E4" w:rsidP="008A71F0">
      <w:pPr>
        <w:pStyle w:val="p"/>
        <w:tabs>
          <w:tab w:val="center"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Common Stock</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31</w:t>
      </w:r>
    </w:p>
    <w:p w14:paraId="14749B9B" w14:textId="77777777" w:rsidR="004A66E4" w:rsidRPr="00021DCB" w:rsidRDefault="004A66E4" w:rsidP="008A71F0">
      <w:pPr>
        <w:pStyle w:val="p"/>
        <w:tabs>
          <w:tab w:val="center"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Dividends</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32</w:t>
      </w:r>
    </w:p>
    <w:p w14:paraId="58823F41" w14:textId="77777777" w:rsidR="004A66E4" w:rsidRPr="00021DCB" w:rsidRDefault="004A66E4" w:rsidP="008A71F0">
      <w:pPr>
        <w:pStyle w:val="p"/>
        <w:tabs>
          <w:tab w:val="center"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Fees Earned</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41</w:t>
      </w:r>
    </w:p>
    <w:p w14:paraId="17C1986D" w14:textId="77777777" w:rsidR="004A66E4" w:rsidRPr="00021DCB" w:rsidRDefault="004A66E4" w:rsidP="008A71F0">
      <w:pPr>
        <w:pStyle w:val="p"/>
        <w:tabs>
          <w:tab w:val="center"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Salaries Expense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54</w:t>
      </w:r>
    </w:p>
    <w:p w14:paraId="79015214" w14:textId="77777777" w:rsidR="004A66E4" w:rsidRPr="00021DCB" w:rsidRDefault="004A66E4" w:rsidP="008A71F0">
      <w:pPr>
        <w:pStyle w:val="p"/>
        <w:tabs>
          <w:tab w:val="center"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Rent Expense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56</w:t>
      </w:r>
    </w:p>
    <w:p w14:paraId="42B6CA38" w14:textId="77777777" w:rsidR="004A66E4" w:rsidRPr="00021DCB" w:rsidRDefault="004A66E4" w:rsidP="00F70F95">
      <w:pPr>
        <w:pStyle w:val="p"/>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p w14:paraId="7978910B" w14:textId="77777777" w:rsidR="004A66E4" w:rsidRPr="00021DCB" w:rsidRDefault="004A66E4" w:rsidP="00F70F95">
      <w:pPr>
        <w:pStyle w:val="p"/>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Page 5 of the journal contains the following transaction:</w:t>
      </w:r>
      <w:r w:rsidRPr="00021DCB">
        <w:rPr>
          <w:rFonts w:ascii="Times New Roman" w:eastAsia="Times New Roman" w:hAnsi="Times New Roman" w:cs="Times New Roman"/>
          <w:color w:val="000000"/>
          <w:sz w:val="22"/>
          <w:szCs w:val="22"/>
        </w:rPr>
        <w:br/>
      </w:r>
    </w:p>
    <w:p w14:paraId="216156DF" w14:textId="77777777" w:rsidR="004A66E4" w:rsidRPr="00021DCB" w:rsidRDefault="004A66E4" w:rsidP="008A71F0">
      <w:pPr>
        <w:tabs>
          <w:tab w:val="left" w:pos="900"/>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Salaries Expense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525</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2E4E76DD" w14:textId="19D6E154" w:rsidR="004A66E4" w:rsidRPr="00021DCB" w:rsidRDefault="00021DCB" w:rsidP="008A71F0">
      <w:pPr>
        <w:pStyle w:val="p"/>
        <w:tabs>
          <w:tab w:val="left" w:pos="900"/>
          <w:tab w:val="right" w:pos="6480"/>
          <w:tab w:val="right" w:pos="792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8A71F0">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Cash</w:t>
      </w:r>
      <w:r w:rsidR="004A66E4" w:rsidRPr="00021DCB">
        <w:rPr>
          <w:rFonts w:ascii="Times New Roman" w:hAnsi="Times New Roman" w:cs="Times New Roman"/>
          <w:sz w:val="22"/>
          <w:szCs w:val="22"/>
        </w:rPr>
        <w:tab/>
      </w:r>
      <w:r w:rsidR="004A66E4" w:rsidRPr="00021DCB">
        <w:rPr>
          <w:rFonts w:ascii="Times New Roman" w:eastAsia="Times New Roman" w:hAnsi="Times New Roman" w:cs="Times New Roman"/>
          <w:color w:val="000000"/>
          <w:sz w:val="22"/>
          <w:szCs w:val="22"/>
        </w:rPr>
        <w:t> </w:t>
      </w:r>
      <w:r w:rsidR="004A66E4" w:rsidRPr="00021DCB">
        <w:rPr>
          <w:rFonts w:ascii="Times New Roman" w:hAnsi="Times New Roman" w:cs="Times New Roman"/>
          <w:sz w:val="22"/>
          <w:szCs w:val="22"/>
        </w:rPr>
        <w:tab/>
      </w:r>
      <w:r w:rsidR="004A66E4" w:rsidRPr="00021DCB">
        <w:rPr>
          <w:rFonts w:ascii="Times New Roman" w:eastAsia="Times New Roman" w:hAnsi="Times New Roman" w:cs="Times New Roman"/>
          <w:color w:val="000000"/>
          <w:sz w:val="22"/>
          <w:szCs w:val="22"/>
        </w:rPr>
        <w:t>525</w:t>
      </w:r>
    </w:p>
    <w:p w14:paraId="1332CB90" w14:textId="77777777" w:rsidR="004A66E4" w:rsidRPr="00021DCB" w:rsidRDefault="004A66E4" w:rsidP="008A71F0">
      <w:pPr>
        <w:pStyle w:val="p"/>
        <w:tabs>
          <w:tab w:val="left" w:pos="900"/>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p w14:paraId="1EB80D89" w14:textId="77777777" w:rsidR="004A66E4" w:rsidRPr="00021DCB" w:rsidRDefault="004A66E4" w:rsidP="00F70F95">
      <w:pPr>
        <w:pStyle w:val="p"/>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What is the posting reference that will be found in the salaries expense account?</w:t>
      </w:r>
    </w:p>
    <w:p w14:paraId="15EBF96B" w14:textId="191C6B23" w:rsidR="004A66E4" w:rsidRPr="00021DCB" w:rsidRDefault="004A66E4" w:rsidP="008A71F0">
      <w:pPr>
        <w:pStyle w:val="p"/>
        <w:numPr>
          <w:ilvl w:val="0"/>
          <w:numId w:val="18"/>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5</w:t>
      </w:r>
    </w:p>
    <w:p w14:paraId="18CC3DA3" w14:textId="59A173FB" w:rsidR="004A66E4" w:rsidRPr="00021DCB" w:rsidRDefault="004A66E4" w:rsidP="008A71F0">
      <w:pPr>
        <w:pStyle w:val="p"/>
        <w:numPr>
          <w:ilvl w:val="0"/>
          <w:numId w:val="18"/>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11</w:t>
      </w:r>
    </w:p>
    <w:p w14:paraId="6E655FCB" w14:textId="5A18CDF1" w:rsidR="004A66E4" w:rsidRPr="00021DCB" w:rsidRDefault="004A66E4" w:rsidP="008A71F0">
      <w:pPr>
        <w:pStyle w:val="p"/>
        <w:numPr>
          <w:ilvl w:val="0"/>
          <w:numId w:val="18"/>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54</w:t>
      </w:r>
    </w:p>
    <w:p w14:paraId="4218D6D2" w14:textId="44D6AAA8" w:rsidR="004A66E4" w:rsidRPr="00021DCB" w:rsidRDefault="004A66E4" w:rsidP="008A71F0">
      <w:pPr>
        <w:pStyle w:val="p"/>
        <w:numPr>
          <w:ilvl w:val="0"/>
          <w:numId w:val="18"/>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21</w:t>
      </w:r>
    </w:p>
    <w:p w14:paraId="4DF61BAB" w14:textId="77777777" w:rsidR="004A66E4" w:rsidRDefault="004A66E4" w:rsidP="00F70F95">
      <w:pPr>
        <w:tabs>
          <w:tab w:val="left" w:pos="3600"/>
        </w:tabs>
        <w:ind w:left="576"/>
        <w:rPr>
          <w:rFonts w:ascii="Times New Roman" w:hAnsi="Times New Roman" w:cs="Times New Roman"/>
          <w:sz w:val="22"/>
          <w:szCs w:val="22"/>
        </w:rPr>
      </w:pPr>
    </w:p>
    <w:p w14:paraId="2B9CEE47" w14:textId="77777777" w:rsidR="005047A8" w:rsidRPr="00021DCB" w:rsidRDefault="005047A8" w:rsidP="00F70F95">
      <w:pPr>
        <w:tabs>
          <w:tab w:val="left" w:pos="3600"/>
        </w:tabs>
        <w:ind w:left="576"/>
        <w:rPr>
          <w:rFonts w:ascii="Times New Roman" w:hAnsi="Times New Roman" w:cs="Times New Roman"/>
          <w:vanish/>
          <w:sz w:val="22"/>
          <w:szCs w:val="22"/>
        </w:rPr>
      </w:pPr>
    </w:p>
    <w:p w14:paraId="75903FBE" w14:textId="290B327D" w:rsidR="004A66E4" w:rsidRPr="00021DCB" w:rsidRDefault="004A66E4" w:rsidP="00F70F9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w:t>
      </w:r>
    </w:p>
    <w:p w14:paraId="35505C89"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Challenging</w:t>
      </w:r>
    </w:p>
    <w:p w14:paraId="39EA46F2" w14:textId="3D727992"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Applying</w:t>
      </w:r>
    </w:p>
    <w:p w14:paraId="6BB0938B" w14:textId="30220F3E" w:rsidR="004A66E4" w:rsidRPr="00021DCB" w:rsidRDefault="004A66E4"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FNMN.WARD.16.02-03 - LO: 02-03</w:t>
      </w:r>
    </w:p>
    <w:p w14:paraId="267EA958" w14:textId="77777777" w:rsidR="006F3F8D" w:rsidRDefault="004A66E4" w:rsidP="005C3F8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w:t>
      </w:r>
      <w:r w:rsidR="006F3F8D">
        <w:rPr>
          <w:rFonts w:ascii="Times New Roman" w:eastAsia="Times New Roman" w:hAnsi="Times New Roman" w:cs="Times New Roman"/>
          <w:color w:val="000000"/>
          <w:sz w:val="22"/>
          <w:szCs w:val="22"/>
        </w:rPr>
        <w:t>ACBSP.APC.05 - Accounting Cycle</w:t>
      </w:r>
    </w:p>
    <w:p w14:paraId="41D28211" w14:textId="77777777" w:rsidR="006F3F8D" w:rsidRDefault="006F3F8D" w:rsidP="005C3F8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ACCT.ACBSP.APC.06 - Recordin</w:t>
      </w:r>
      <w:r>
        <w:rPr>
          <w:rFonts w:ascii="Times New Roman" w:eastAsia="Times New Roman" w:hAnsi="Times New Roman" w:cs="Times New Roman"/>
          <w:color w:val="000000"/>
          <w:sz w:val="22"/>
          <w:szCs w:val="22"/>
        </w:rPr>
        <w:t>g Transactions</w:t>
      </w:r>
    </w:p>
    <w:p w14:paraId="1F8647D9" w14:textId="388AF20E" w:rsidR="006F3F8D" w:rsidRDefault="006F3F8D" w:rsidP="005C3F8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1139C931" w14:textId="4574D0DD" w:rsidR="004A66E4" w:rsidRPr="00021DCB" w:rsidRDefault="006F3F8D" w:rsidP="005C3F8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21191B4C" w14:textId="77777777" w:rsidR="001D53AA" w:rsidRPr="00021DCB" w:rsidRDefault="001D53AA" w:rsidP="00F70F95">
      <w:pPr>
        <w:tabs>
          <w:tab w:val="left" w:pos="3600"/>
        </w:tabs>
        <w:ind w:left="576"/>
        <w:rPr>
          <w:rFonts w:ascii="Times New Roman" w:hAnsi="Times New Roman" w:cs="Times New Roman"/>
          <w:sz w:val="22"/>
          <w:szCs w:val="22"/>
        </w:rPr>
      </w:pPr>
    </w:p>
    <w:p w14:paraId="6284D103" w14:textId="5E9BF474" w:rsidR="004A66E4" w:rsidRPr="00021DCB" w:rsidRDefault="004A66E4" w:rsidP="00911FD1">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Which of the following errors, each considered individually, would cause the trial balance totals to be unequal?</w:t>
      </w:r>
    </w:p>
    <w:p w14:paraId="1C5347B8" w14:textId="606277F3"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 transaction was not posted.</w:t>
      </w:r>
    </w:p>
    <w:p w14:paraId="41F31956" w14:textId="74E02C11"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 payment of $67 for insurance was posted as a debit of $76 to Prepaid Insurance and a credit of $76 to Cash.</w:t>
      </w:r>
    </w:p>
    <w:p w14:paraId="261FDAA0" w14:textId="55A35305"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 payment of $4,450 to a creditor was posted as a debit of $4,500 to Accounts Payable and a credit of $450 to Cash.</w:t>
      </w:r>
    </w:p>
    <w:p w14:paraId="2F12F28F" w14:textId="35213E3E" w:rsidR="004A66E4" w:rsidRPr="00021DCB" w:rsidRDefault="004A66E4" w:rsidP="00911FD1">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Cash received from customers on account was posted as a debit of $720 to Cash and a credit of $720 to Accounts Payable.</w:t>
      </w:r>
    </w:p>
    <w:p w14:paraId="04F027E7" w14:textId="77777777" w:rsidR="004A66E4" w:rsidRDefault="004A66E4" w:rsidP="00F70F95">
      <w:pPr>
        <w:tabs>
          <w:tab w:val="left" w:pos="3600"/>
        </w:tabs>
        <w:ind w:left="576"/>
        <w:rPr>
          <w:rFonts w:ascii="Times New Roman" w:hAnsi="Times New Roman" w:cs="Times New Roman"/>
          <w:sz w:val="22"/>
          <w:szCs w:val="22"/>
        </w:rPr>
      </w:pPr>
    </w:p>
    <w:p w14:paraId="3E6DDEF4" w14:textId="77777777" w:rsidR="005047A8" w:rsidRPr="00021DCB" w:rsidRDefault="005047A8" w:rsidP="00F70F95">
      <w:pPr>
        <w:tabs>
          <w:tab w:val="left" w:pos="3600"/>
        </w:tabs>
        <w:ind w:left="576"/>
        <w:rPr>
          <w:rFonts w:ascii="Times New Roman" w:hAnsi="Times New Roman" w:cs="Times New Roman"/>
          <w:vanish/>
          <w:sz w:val="22"/>
          <w:szCs w:val="22"/>
        </w:rPr>
      </w:pPr>
    </w:p>
    <w:p w14:paraId="0C377521" w14:textId="350E6E43" w:rsidR="004A66E4" w:rsidRPr="00021DCB" w:rsidRDefault="004A66E4" w:rsidP="00F70F9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w:t>
      </w:r>
    </w:p>
    <w:p w14:paraId="413B638F"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Challenging</w:t>
      </w:r>
    </w:p>
    <w:p w14:paraId="46952CE8" w14:textId="7A9894C6"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63E8A9C7" w14:textId="61A727F4" w:rsidR="004A66E4" w:rsidRPr="00021DCB" w:rsidRDefault="004A66E4"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FNMN.WARD.16.02-04 - LO: 02-04</w:t>
      </w:r>
    </w:p>
    <w:p w14:paraId="22D15299"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w:t>
      </w:r>
      <w:r w:rsidR="006F3F8D">
        <w:rPr>
          <w:rFonts w:ascii="Times New Roman" w:eastAsia="Times New Roman" w:hAnsi="Times New Roman" w:cs="Times New Roman"/>
          <w:color w:val="000000"/>
          <w:sz w:val="22"/>
          <w:szCs w:val="22"/>
        </w:rPr>
        <w:t>ACBSP.APC.05 - Accounting Cycle</w:t>
      </w:r>
    </w:p>
    <w:p w14:paraId="3E54BC6D" w14:textId="77777777"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0E587EA7" w14:textId="51BAAD04"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6FC62DE7" w14:textId="018C6300"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46055A5A" w14:textId="566805D6" w:rsidR="001D53AA" w:rsidRPr="00021DCB" w:rsidRDefault="008A71F0" w:rsidP="005C3F85">
      <w:pPr>
        <w:tabs>
          <w:tab w:val="left" w:pos="3600"/>
        </w:tabs>
        <w:rPr>
          <w:rFonts w:ascii="Times New Roman" w:hAnsi="Times New Roman" w:cs="Times New Roman"/>
          <w:sz w:val="22"/>
          <w:szCs w:val="22"/>
        </w:rPr>
      </w:pPr>
      <w:r>
        <w:rPr>
          <w:rFonts w:ascii="Times New Roman" w:hAnsi="Times New Roman" w:cs="Times New Roman"/>
          <w:sz w:val="22"/>
          <w:szCs w:val="22"/>
        </w:rPr>
        <w:br w:type="page"/>
      </w:r>
    </w:p>
    <w:p w14:paraId="2A55738A" w14:textId="34A9F7F6" w:rsidR="004A66E4" w:rsidRPr="00021DCB" w:rsidRDefault="004A66E4" w:rsidP="00911FD1">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Proof that the dollar amount of the debits equals the dollar amount of the credits in the ledger means</w:t>
      </w:r>
    </w:p>
    <w:p w14:paraId="2B3E4CBA" w14:textId="27D7BD7E"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all of the information from the journal was correctly transferred to the ledger</w:t>
      </w:r>
    </w:p>
    <w:p w14:paraId="10123C03" w14:textId="3A1AF215"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all accounts have their correct balances in the ledger</w:t>
      </w:r>
    </w:p>
    <w:p w14:paraId="2694FAA9" w14:textId="61CB5011"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only the journal is accurate; the ledger may be incorrect</w:t>
      </w:r>
    </w:p>
    <w:p w14:paraId="3C60E862" w14:textId="4C69DE64"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only that the debit dollar amounts equal the credit dollar amounts</w:t>
      </w:r>
    </w:p>
    <w:p w14:paraId="6CBFB9E9" w14:textId="77777777" w:rsidR="004A66E4" w:rsidRDefault="004A66E4" w:rsidP="00F70F95">
      <w:pPr>
        <w:tabs>
          <w:tab w:val="left" w:pos="3600"/>
        </w:tabs>
        <w:ind w:left="576"/>
        <w:rPr>
          <w:rFonts w:ascii="Times New Roman" w:hAnsi="Times New Roman" w:cs="Times New Roman"/>
          <w:sz w:val="22"/>
          <w:szCs w:val="22"/>
        </w:rPr>
      </w:pPr>
    </w:p>
    <w:p w14:paraId="13ED57CE" w14:textId="77777777" w:rsidR="005047A8" w:rsidRPr="00021DCB" w:rsidRDefault="005047A8" w:rsidP="00F70F95">
      <w:pPr>
        <w:tabs>
          <w:tab w:val="left" w:pos="3600"/>
        </w:tabs>
        <w:ind w:left="576"/>
        <w:rPr>
          <w:rFonts w:ascii="Times New Roman" w:hAnsi="Times New Roman" w:cs="Times New Roman"/>
          <w:vanish/>
          <w:sz w:val="22"/>
          <w:szCs w:val="22"/>
        </w:rPr>
      </w:pPr>
    </w:p>
    <w:p w14:paraId="124C1656" w14:textId="01A590DF" w:rsidR="004A66E4" w:rsidRPr="00021DCB" w:rsidRDefault="004A66E4" w:rsidP="00F70F9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w:t>
      </w:r>
    </w:p>
    <w:p w14:paraId="099C27A3"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Challenging</w:t>
      </w:r>
    </w:p>
    <w:p w14:paraId="0C0189EF" w14:textId="6788D2E3"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32153B24" w14:textId="7A9686EC" w:rsidR="004A66E4" w:rsidRPr="00021DCB" w:rsidRDefault="004A66E4"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FNMN.WARD.16.02-04 - LO: 02-04</w:t>
      </w:r>
    </w:p>
    <w:p w14:paraId="6EA36650"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w:t>
      </w:r>
      <w:r w:rsidR="006F3F8D">
        <w:rPr>
          <w:rFonts w:ascii="Times New Roman" w:eastAsia="Times New Roman" w:hAnsi="Times New Roman" w:cs="Times New Roman"/>
          <w:color w:val="000000"/>
          <w:sz w:val="22"/>
          <w:szCs w:val="22"/>
        </w:rPr>
        <w:t>ACBSP.APC.05 - Accounting Cycle</w:t>
      </w:r>
    </w:p>
    <w:p w14:paraId="37881949" w14:textId="77777777"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185D6601" w14:textId="6B2B957E"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738A9916" w14:textId="0212FEDC"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29F0D4D0" w14:textId="77777777" w:rsidR="001D53AA" w:rsidRPr="00021DCB" w:rsidRDefault="001D53AA" w:rsidP="00F70F95">
      <w:pPr>
        <w:tabs>
          <w:tab w:val="left" w:pos="3600"/>
        </w:tabs>
        <w:ind w:left="576"/>
        <w:rPr>
          <w:rFonts w:ascii="Times New Roman" w:hAnsi="Times New Roman" w:cs="Times New Roman"/>
          <w:sz w:val="22"/>
          <w:szCs w:val="22"/>
        </w:rPr>
      </w:pPr>
    </w:p>
    <w:p w14:paraId="44BF1CCA" w14:textId="55824485" w:rsidR="004A66E4" w:rsidRPr="00021DCB" w:rsidRDefault="004A66E4" w:rsidP="00911FD1">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That the total dollar amount of the debits equals the total dollar amount of the credits in the ledger accounts can be verified through a(n):</w:t>
      </w:r>
    </w:p>
    <w:p w14:paraId="72C03963" w14:textId="5B42D7F1"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chart of accounts</w:t>
      </w:r>
    </w:p>
    <w:p w14:paraId="53667A28" w14:textId="2B21285A"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trial balance</w:t>
      </w:r>
    </w:p>
    <w:p w14:paraId="1D693FA7" w14:textId="0BF8A017"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income statement</w:t>
      </w:r>
    </w:p>
    <w:p w14:paraId="69BBAB74" w14:textId="2CE30B43"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balance sheet</w:t>
      </w:r>
    </w:p>
    <w:p w14:paraId="5FAD6D69" w14:textId="77777777" w:rsidR="004A66E4" w:rsidRDefault="004A66E4" w:rsidP="00F70F95">
      <w:pPr>
        <w:tabs>
          <w:tab w:val="left" w:pos="3600"/>
        </w:tabs>
        <w:ind w:left="576"/>
        <w:rPr>
          <w:rFonts w:ascii="Times New Roman" w:hAnsi="Times New Roman" w:cs="Times New Roman"/>
          <w:sz w:val="22"/>
          <w:szCs w:val="22"/>
        </w:rPr>
      </w:pPr>
    </w:p>
    <w:p w14:paraId="134E4870" w14:textId="77777777" w:rsidR="005047A8" w:rsidRPr="00021DCB" w:rsidRDefault="005047A8" w:rsidP="00F70F95">
      <w:pPr>
        <w:tabs>
          <w:tab w:val="left" w:pos="3600"/>
        </w:tabs>
        <w:ind w:left="576"/>
        <w:rPr>
          <w:rFonts w:ascii="Times New Roman" w:hAnsi="Times New Roman" w:cs="Times New Roman"/>
          <w:vanish/>
          <w:sz w:val="22"/>
          <w:szCs w:val="22"/>
        </w:rPr>
      </w:pPr>
    </w:p>
    <w:p w14:paraId="1B4B410B" w14:textId="4AE542B5" w:rsidR="004A66E4" w:rsidRPr="00021DCB" w:rsidRDefault="004A66E4" w:rsidP="00F70F9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b</w:t>
      </w:r>
    </w:p>
    <w:p w14:paraId="6959B52D"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Moderate</w:t>
      </w:r>
    </w:p>
    <w:p w14:paraId="310B0C0D" w14:textId="5B3085CD"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0FDA2C63" w14:textId="09445C65" w:rsidR="004A66E4" w:rsidRPr="00021DCB" w:rsidRDefault="004A66E4"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FNMN.WARD.16.02-04 - LO: 02-04</w:t>
      </w:r>
    </w:p>
    <w:p w14:paraId="190A586B"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w:t>
      </w:r>
      <w:r w:rsidR="006F3F8D">
        <w:rPr>
          <w:rFonts w:ascii="Times New Roman" w:eastAsia="Times New Roman" w:hAnsi="Times New Roman" w:cs="Times New Roman"/>
          <w:color w:val="000000"/>
          <w:sz w:val="22"/>
          <w:szCs w:val="22"/>
        </w:rPr>
        <w:t>ACBSP.APC.05 - Accounting Cycle</w:t>
      </w:r>
    </w:p>
    <w:p w14:paraId="57C361A2" w14:textId="77777777"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4C58C4A1" w14:textId="28503B45"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3FE58764" w14:textId="28FE9C63"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202FEE41" w14:textId="77777777" w:rsidR="001D53AA" w:rsidRPr="00021DCB" w:rsidRDefault="001D53AA" w:rsidP="00F70F95">
      <w:pPr>
        <w:tabs>
          <w:tab w:val="left" w:pos="3600"/>
        </w:tabs>
        <w:ind w:left="576"/>
        <w:rPr>
          <w:rFonts w:ascii="Times New Roman" w:hAnsi="Times New Roman" w:cs="Times New Roman"/>
          <w:sz w:val="22"/>
          <w:szCs w:val="22"/>
        </w:rPr>
      </w:pPr>
    </w:p>
    <w:p w14:paraId="1CB8D374" w14:textId="3744744B" w:rsidR="004A66E4" w:rsidRPr="00021DCB" w:rsidRDefault="004A66E4" w:rsidP="00911FD1">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Randomly listed below are the steps for preparing a trial balance:</w:t>
      </w:r>
    </w:p>
    <w:p w14:paraId="7994DC89" w14:textId="77777777" w:rsidR="004A66E4" w:rsidRPr="00021DCB" w:rsidRDefault="004A66E4" w:rsidP="008A71F0">
      <w:pPr>
        <w:tabs>
          <w:tab w:val="left" w:pos="900"/>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Verify that the total of the Debit column equals the total of the Credit column.</w:t>
      </w:r>
    </w:p>
    <w:p w14:paraId="6FB4C618" w14:textId="77777777" w:rsidR="008A71F0" w:rsidRDefault="004A66E4" w:rsidP="008A71F0">
      <w:pPr>
        <w:tabs>
          <w:tab w:val="left" w:pos="900"/>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color w:val="000000"/>
          <w:sz w:val="22"/>
          <w:szCs w:val="22"/>
        </w:rPr>
        <w:t>(2)</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xml:space="preserve">List the accounts from the ledger and enter their debit or credit balance in the Debit or Credit column of the </w:t>
      </w:r>
    </w:p>
    <w:p w14:paraId="5EDD6AFB" w14:textId="4B10270D" w:rsidR="004A66E4" w:rsidRPr="00021DCB" w:rsidRDefault="008A71F0" w:rsidP="008A71F0">
      <w:pPr>
        <w:tabs>
          <w:tab w:val="left" w:pos="900"/>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trial balance.</w:t>
      </w:r>
    </w:p>
    <w:p w14:paraId="6F5DF8B8" w14:textId="77777777" w:rsidR="004A66E4" w:rsidRPr="00021DCB" w:rsidRDefault="004A66E4" w:rsidP="008A71F0">
      <w:pPr>
        <w:tabs>
          <w:tab w:val="left" w:pos="900"/>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(3)</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List the name of the company, the title of the trial balance, and the date the trial balance is prepared.</w:t>
      </w:r>
    </w:p>
    <w:p w14:paraId="031BAD5F" w14:textId="77777777" w:rsidR="004A66E4" w:rsidRPr="00021DCB" w:rsidRDefault="004A66E4" w:rsidP="008A71F0">
      <w:pPr>
        <w:tabs>
          <w:tab w:val="left" w:pos="900"/>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(4)</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Total the Debit and Credit columns of the trial balance.</w:t>
      </w:r>
    </w:p>
    <w:p w14:paraId="57D6D92C" w14:textId="77777777" w:rsidR="004A66E4" w:rsidRPr="00021DCB" w:rsidRDefault="004A66E4" w:rsidP="00F70F95">
      <w:pPr>
        <w:pStyle w:val="p"/>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p w14:paraId="685647A6" w14:textId="77777777" w:rsidR="004A66E4" w:rsidRPr="00021DCB" w:rsidRDefault="004A66E4" w:rsidP="00F70F95">
      <w:pPr>
        <w:pStyle w:val="p"/>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What is the proper order of these steps?</w:t>
      </w:r>
    </w:p>
    <w:p w14:paraId="510793E7" w14:textId="59CDB67B" w:rsidR="004A66E4" w:rsidRPr="00021DCB" w:rsidRDefault="004A66E4" w:rsidP="008A71F0">
      <w:pPr>
        <w:pStyle w:val="p"/>
        <w:numPr>
          <w:ilvl w:val="0"/>
          <w:numId w:val="20"/>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(3), (2), (4), (1)</w:t>
      </w:r>
    </w:p>
    <w:p w14:paraId="2AC1F4A3" w14:textId="6CE2686B" w:rsidR="004A66E4" w:rsidRPr="00021DCB" w:rsidRDefault="004A66E4" w:rsidP="008A71F0">
      <w:pPr>
        <w:pStyle w:val="p"/>
        <w:numPr>
          <w:ilvl w:val="0"/>
          <w:numId w:val="20"/>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(2), (3), (4), (1)</w:t>
      </w:r>
    </w:p>
    <w:p w14:paraId="6DD2E462" w14:textId="7DAC1808" w:rsidR="004A66E4" w:rsidRPr="00021DCB" w:rsidRDefault="004A66E4" w:rsidP="008A71F0">
      <w:pPr>
        <w:pStyle w:val="p"/>
        <w:numPr>
          <w:ilvl w:val="0"/>
          <w:numId w:val="20"/>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(3), (2), (1), (4)</w:t>
      </w:r>
    </w:p>
    <w:p w14:paraId="4E907544" w14:textId="2C5A863A" w:rsidR="004A66E4" w:rsidRPr="00021DCB" w:rsidRDefault="004A66E4" w:rsidP="008A71F0">
      <w:pPr>
        <w:pStyle w:val="p"/>
        <w:numPr>
          <w:ilvl w:val="0"/>
          <w:numId w:val="20"/>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(4), (3), (2), (1)</w:t>
      </w:r>
    </w:p>
    <w:p w14:paraId="16EFA0AD" w14:textId="77777777" w:rsidR="004A66E4" w:rsidRDefault="004A66E4" w:rsidP="00F70F95">
      <w:pPr>
        <w:tabs>
          <w:tab w:val="left" w:pos="3600"/>
        </w:tabs>
        <w:ind w:left="576"/>
        <w:rPr>
          <w:rFonts w:ascii="Times New Roman" w:hAnsi="Times New Roman" w:cs="Times New Roman"/>
          <w:sz w:val="22"/>
          <w:szCs w:val="22"/>
        </w:rPr>
      </w:pPr>
    </w:p>
    <w:p w14:paraId="3D3DB8EB" w14:textId="77777777" w:rsidR="005047A8" w:rsidRPr="00021DCB" w:rsidRDefault="005047A8" w:rsidP="00F70F95">
      <w:pPr>
        <w:tabs>
          <w:tab w:val="left" w:pos="3600"/>
        </w:tabs>
        <w:ind w:left="576"/>
        <w:rPr>
          <w:rFonts w:ascii="Times New Roman" w:hAnsi="Times New Roman" w:cs="Times New Roman"/>
          <w:vanish/>
          <w:sz w:val="22"/>
          <w:szCs w:val="22"/>
        </w:rPr>
      </w:pPr>
    </w:p>
    <w:p w14:paraId="01F3C0B4" w14:textId="1B6ABD44" w:rsidR="004A66E4" w:rsidRPr="00021DCB" w:rsidRDefault="004A66E4" w:rsidP="00F70F9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w:t>
      </w:r>
    </w:p>
    <w:p w14:paraId="18F8F12C"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Moderate</w:t>
      </w:r>
    </w:p>
    <w:p w14:paraId="7F34612D" w14:textId="0403A8C4"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1780E680" w14:textId="1103EFEB" w:rsidR="004A66E4" w:rsidRPr="00021DCB" w:rsidRDefault="004A66E4"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FNMN.WARD.16.02-04 - LO: 02-04</w:t>
      </w:r>
    </w:p>
    <w:p w14:paraId="6955DEA4" w14:textId="41019E9D" w:rsidR="006F3F8D" w:rsidRDefault="004A66E4" w:rsidP="005C3F8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ACCT.ACBSP.APC.02 – GAAP</w:t>
      </w:r>
    </w:p>
    <w:p w14:paraId="3187885F" w14:textId="77777777" w:rsidR="006F3F8D" w:rsidRDefault="006F3F8D" w:rsidP="005C3F8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67AFD108" w14:textId="5890C053" w:rsidR="006F3F8D" w:rsidRDefault="006F3F8D" w:rsidP="005C3F8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6B2F4478" w14:textId="442F1202" w:rsidR="004A66E4" w:rsidRPr="00021DCB" w:rsidRDefault="006F3F8D" w:rsidP="005C3F8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1E75351F" w14:textId="1183A3A2" w:rsidR="001D53AA" w:rsidRPr="00021DCB" w:rsidRDefault="008A71F0" w:rsidP="008A71F0">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56B09945" w14:textId="1433775C" w:rsidR="004A66E4" w:rsidRPr="00021DCB" w:rsidRDefault="004A66E4" w:rsidP="00911FD1">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A trial balance is prepared to</w:t>
      </w:r>
    </w:p>
    <w:p w14:paraId="4FF4D80A" w14:textId="5C5FD398"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prove that there were no errors made in recording transactions into the journal</w:t>
      </w:r>
    </w:p>
    <w:p w14:paraId="7F10C7A7" w14:textId="76349EBC"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prove that no errors were made in posting to the ledger</w:t>
      </w:r>
    </w:p>
    <w:p w14:paraId="41C85192" w14:textId="20004556"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prove that each account balance is correct</w:t>
      </w:r>
    </w:p>
    <w:p w14:paraId="3CEE2A47" w14:textId="0E6069B3"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discover errors that affect the equality of debits and credits</w:t>
      </w:r>
    </w:p>
    <w:p w14:paraId="17D8B046" w14:textId="77777777" w:rsidR="004A66E4" w:rsidRDefault="004A66E4" w:rsidP="00F70F95">
      <w:pPr>
        <w:tabs>
          <w:tab w:val="left" w:pos="3600"/>
        </w:tabs>
        <w:ind w:left="576"/>
        <w:rPr>
          <w:rFonts w:ascii="Times New Roman" w:hAnsi="Times New Roman" w:cs="Times New Roman"/>
          <w:sz w:val="22"/>
          <w:szCs w:val="22"/>
        </w:rPr>
      </w:pPr>
    </w:p>
    <w:p w14:paraId="03EBED1C" w14:textId="77777777" w:rsidR="005047A8" w:rsidRPr="00021DCB" w:rsidRDefault="005047A8" w:rsidP="00F70F95">
      <w:pPr>
        <w:tabs>
          <w:tab w:val="left" w:pos="3600"/>
        </w:tabs>
        <w:ind w:left="576"/>
        <w:rPr>
          <w:rFonts w:ascii="Times New Roman" w:hAnsi="Times New Roman" w:cs="Times New Roman"/>
          <w:vanish/>
          <w:sz w:val="22"/>
          <w:szCs w:val="22"/>
        </w:rPr>
      </w:pPr>
    </w:p>
    <w:p w14:paraId="6EEF3608" w14:textId="79060288" w:rsidR="004A66E4" w:rsidRPr="00021DCB" w:rsidRDefault="004A66E4" w:rsidP="00F70F9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w:t>
      </w:r>
    </w:p>
    <w:p w14:paraId="1B142D9B"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Moderate</w:t>
      </w:r>
    </w:p>
    <w:p w14:paraId="69F8D17B" w14:textId="0BBAAD8D"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09895033" w14:textId="5585B36D" w:rsidR="004A66E4" w:rsidRPr="00021DCB" w:rsidRDefault="004A66E4"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FNMN.WARD.16.02-04 - LO: 02-04</w:t>
      </w:r>
    </w:p>
    <w:p w14:paraId="17317252"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w:t>
      </w:r>
      <w:r w:rsidR="006F3F8D">
        <w:rPr>
          <w:rFonts w:ascii="Times New Roman" w:eastAsia="Times New Roman" w:hAnsi="Times New Roman" w:cs="Times New Roman"/>
          <w:color w:val="000000"/>
          <w:sz w:val="22"/>
          <w:szCs w:val="22"/>
        </w:rPr>
        <w:t>ACBSP.APC.05 - Accounting Cycle</w:t>
      </w:r>
    </w:p>
    <w:p w14:paraId="6E7D378F" w14:textId="77777777"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0E684861" w14:textId="64A62564"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ACCT.AICPA.F</w:t>
      </w:r>
      <w:r>
        <w:rPr>
          <w:rFonts w:ascii="Times New Roman" w:eastAsia="Times New Roman" w:hAnsi="Times New Roman" w:cs="Times New Roman"/>
          <w:color w:val="000000"/>
          <w:sz w:val="22"/>
          <w:szCs w:val="22"/>
        </w:rPr>
        <w:t>N.03 – Measurement</w:t>
      </w:r>
    </w:p>
    <w:p w14:paraId="73D6794F" w14:textId="54F567FC"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32B1E0CD" w14:textId="77777777" w:rsidR="001D53AA" w:rsidRPr="00021DCB" w:rsidRDefault="001D53AA" w:rsidP="00F70F95">
      <w:pPr>
        <w:tabs>
          <w:tab w:val="left" w:pos="3600"/>
        </w:tabs>
        <w:ind w:left="576"/>
        <w:rPr>
          <w:rFonts w:ascii="Times New Roman" w:hAnsi="Times New Roman" w:cs="Times New Roman"/>
          <w:sz w:val="22"/>
          <w:szCs w:val="22"/>
        </w:rPr>
      </w:pPr>
    </w:p>
    <w:p w14:paraId="73D4225A" w14:textId="29B7CC67" w:rsidR="004A66E4" w:rsidRPr="00021DCB" w:rsidRDefault="004A66E4" w:rsidP="00911FD1">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accounts in the ledger of Monroe Entertainment Co. are listed below.</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All accounts have normal balances.</w:t>
      </w:r>
    </w:p>
    <w:p w14:paraId="2C36CCEF" w14:textId="77777777" w:rsidR="004A66E4" w:rsidRPr="00021DCB" w:rsidRDefault="004A66E4" w:rsidP="00F70F95">
      <w:pPr>
        <w:pStyle w:val="p"/>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p w14:paraId="4D60B894" w14:textId="65A315A5" w:rsidR="004A66E4" w:rsidRPr="00021DCB" w:rsidRDefault="004A66E4" w:rsidP="006F3F8D">
      <w:pPr>
        <w:pStyle w:val="p"/>
        <w:tabs>
          <w:tab w:val="right" w:pos="4320"/>
          <w:tab w:val="left" w:pos="4867"/>
          <w:tab w:val="right" w:pos="864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Payable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$1,500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Fees Earned</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$3,600</w:t>
      </w:r>
    </w:p>
    <w:p w14:paraId="1295D1BF" w14:textId="3C8258BF" w:rsidR="004A66E4" w:rsidRPr="00021DCB" w:rsidRDefault="004A66E4" w:rsidP="006F3F8D">
      <w:pPr>
        <w:pStyle w:val="p"/>
        <w:tabs>
          <w:tab w:val="right" w:pos="4320"/>
          <w:tab w:val="left" w:pos="4867"/>
          <w:tab w:val="right" w:pos="864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Receivable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1,800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Insurance Expense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1,300</w:t>
      </w:r>
    </w:p>
    <w:p w14:paraId="189C46E9" w14:textId="6F937040" w:rsidR="004A66E4" w:rsidRPr="00021DCB" w:rsidRDefault="004A66E4" w:rsidP="006F3F8D">
      <w:pPr>
        <w:pStyle w:val="p"/>
        <w:tabs>
          <w:tab w:val="right" w:pos="4320"/>
          <w:tab w:val="left" w:pos="4867"/>
          <w:tab w:val="right" w:pos="864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Prepaid Insurance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2,000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Land</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3,000</w:t>
      </w:r>
    </w:p>
    <w:p w14:paraId="3E5906CD" w14:textId="0646316D" w:rsidR="004A66E4" w:rsidRPr="00021DCB" w:rsidRDefault="004A66E4" w:rsidP="006F3F8D">
      <w:pPr>
        <w:pStyle w:val="p"/>
        <w:tabs>
          <w:tab w:val="right" w:pos="4320"/>
          <w:tab w:val="left" w:pos="4867"/>
          <w:tab w:val="right" w:pos="864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Cash</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3,200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Wages Expense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1,400</w:t>
      </w:r>
    </w:p>
    <w:p w14:paraId="7866BC1D" w14:textId="4DE2E4E9" w:rsidR="004A66E4" w:rsidRPr="00021DCB" w:rsidRDefault="004A66E4" w:rsidP="006F3F8D">
      <w:pPr>
        <w:pStyle w:val="p"/>
        <w:tabs>
          <w:tab w:val="right" w:pos="4320"/>
          <w:tab w:val="left" w:pos="4867"/>
          <w:tab w:val="right" w:pos="864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Dividends</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1,200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Common Stock</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8,800</w:t>
      </w:r>
    </w:p>
    <w:p w14:paraId="184B95FB" w14:textId="77777777" w:rsidR="004A66E4" w:rsidRPr="00021DCB" w:rsidRDefault="004A66E4" w:rsidP="00F70F95">
      <w:pPr>
        <w:pStyle w:val="p"/>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p w14:paraId="26C571F6" w14:textId="7860C8F5" w:rsidR="004A66E4" w:rsidRPr="00021DCB" w:rsidRDefault="004A66E4" w:rsidP="00F70F95">
      <w:pPr>
        <w:pStyle w:val="p"/>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Prepare a trial balance.</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The total of the debits is</w:t>
      </w:r>
    </w:p>
    <w:p w14:paraId="7FB1B18C" w14:textId="6D32166A" w:rsidR="004A66E4" w:rsidRPr="00021DCB" w:rsidRDefault="004A66E4" w:rsidP="008A71F0">
      <w:pPr>
        <w:pStyle w:val="p"/>
        <w:numPr>
          <w:ilvl w:val="0"/>
          <w:numId w:val="2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$13,900</w:t>
      </w:r>
    </w:p>
    <w:p w14:paraId="5EF53720" w14:textId="112987D0" w:rsidR="004A66E4" w:rsidRPr="00021DCB" w:rsidRDefault="004A66E4" w:rsidP="008A71F0">
      <w:pPr>
        <w:pStyle w:val="p"/>
        <w:numPr>
          <w:ilvl w:val="0"/>
          <w:numId w:val="2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$11,200</w:t>
      </w:r>
    </w:p>
    <w:p w14:paraId="0050BCCB" w14:textId="5A835A9A" w:rsidR="004A66E4" w:rsidRPr="00021DCB" w:rsidRDefault="004A66E4" w:rsidP="008A71F0">
      <w:pPr>
        <w:pStyle w:val="p"/>
        <w:numPr>
          <w:ilvl w:val="0"/>
          <w:numId w:val="2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$12,700</w:t>
      </w:r>
    </w:p>
    <w:p w14:paraId="34675605" w14:textId="7FAE7FFC" w:rsidR="004A66E4" w:rsidRPr="00021DCB" w:rsidRDefault="004A66E4" w:rsidP="008A71F0">
      <w:pPr>
        <w:pStyle w:val="p"/>
        <w:numPr>
          <w:ilvl w:val="0"/>
          <w:numId w:val="2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$9,700</w:t>
      </w:r>
    </w:p>
    <w:p w14:paraId="7B5BBFFA" w14:textId="77777777" w:rsidR="004A66E4" w:rsidRDefault="004A66E4" w:rsidP="00F70F95">
      <w:pPr>
        <w:tabs>
          <w:tab w:val="left" w:pos="3600"/>
        </w:tabs>
        <w:ind w:left="576"/>
        <w:rPr>
          <w:rFonts w:ascii="Times New Roman" w:hAnsi="Times New Roman" w:cs="Times New Roman"/>
          <w:sz w:val="22"/>
          <w:szCs w:val="22"/>
        </w:rPr>
      </w:pPr>
    </w:p>
    <w:p w14:paraId="0CF40791" w14:textId="77777777" w:rsidR="005047A8" w:rsidRPr="00021DCB" w:rsidRDefault="005047A8" w:rsidP="00F70F95">
      <w:pPr>
        <w:tabs>
          <w:tab w:val="left" w:pos="3600"/>
        </w:tabs>
        <w:ind w:left="576"/>
        <w:rPr>
          <w:rFonts w:ascii="Times New Roman" w:hAnsi="Times New Roman" w:cs="Times New Roman"/>
          <w:vanish/>
          <w:sz w:val="22"/>
          <w:szCs w:val="22"/>
        </w:rPr>
      </w:pPr>
    </w:p>
    <w:p w14:paraId="09E0D0F6" w14:textId="0E7474AD" w:rsidR="004A66E4" w:rsidRPr="00021DCB" w:rsidRDefault="004A66E4" w:rsidP="00F70F9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w:t>
      </w:r>
    </w:p>
    <w:p w14:paraId="729084F3" w14:textId="77777777" w:rsidR="002B3E68" w:rsidRDefault="004A66E4" w:rsidP="00642B12">
      <w:pPr>
        <w:pStyle w:val="p"/>
        <w:tabs>
          <w:tab w:val="left" w:pos="3600"/>
          <w:tab w:val="right" w:pos="7920"/>
          <w:tab w:val="right" w:pos="1008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RATIONALE:</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Monroe Entertainment Co.</w:t>
      </w:r>
    </w:p>
    <w:p w14:paraId="418DDC8E" w14:textId="6E8756CC" w:rsidR="004A66E4" w:rsidRPr="00021DCB" w:rsidRDefault="002B3E68" w:rsidP="00642B12">
      <w:pPr>
        <w:pStyle w:val="p"/>
        <w:tabs>
          <w:tab w:val="left" w:pos="3600"/>
          <w:tab w:val="right" w:pos="7920"/>
          <w:tab w:val="right" w:pos="1008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Trial Balance</w:t>
      </w:r>
    </w:p>
    <w:p w14:paraId="7A5318F6" w14:textId="77777777" w:rsidR="004A66E4" w:rsidRPr="00021DCB" w:rsidRDefault="004A66E4" w:rsidP="00642B12">
      <w:pPr>
        <w:pStyle w:val="p"/>
        <w:tabs>
          <w:tab w:val="left" w:pos="3600"/>
          <w:tab w:val="right" w:pos="792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Debit Balances</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Credit Balances</w:t>
      </w:r>
    </w:p>
    <w:p w14:paraId="60F18C5A" w14:textId="5919B736" w:rsidR="004A66E4" w:rsidRPr="00021DCB" w:rsidRDefault="002B3E68" w:rsidP="00642B12">
      <w:pPr>
        <w:pStyle w:val="p"/>
        <w:tabs>
          <w:tab w:val="left" w:pos="3600"/>
          <w:tab w:val="right" w:pos="792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Accounts Payable</w:t>
      </w:r>
      <w:r w:rsidR="004A66E4" w:rsidRPr="00021DCB">
        <w:rPr>
          <w:rFonts w:ascii="Times New Roman" w:hAnsi="Times New Roman" w:cs="Times New Roman"/>
          <w:sz w:val="22"/>
          <w:szCs w:val="22"/>
        </w:rPr>
        <w:tab/>
      </w:r>
      <w:r w:rsidR="004A66E4" w:rsidRPr="00021DCB">
        <w:rPr>
          <w:rFonts w:ascii="Times New Roman" w:eastAsia="Times New Roman" w:hAnsi="Times New Roman" w:cs="Times New Roman"/>
          <w:color w:val="000000"/>
          <w:sz w:val="22"/>
          <w:szCs w:val="22"/>
        </w:rPr>
        <w:t>​</w:t>
      </w:r>
      <w:r w:rsidR="004A66E4" w:rsidRPr="00021DCB">
        <w:rPr>
          <w:rFonts w:ascii="Times New Roman" w:hAnsi="Times New Roman" w:cs="Times New Roman"/>
          <w:sz w:val="22"/>
          <w:szCs w:val="22"/>
        </w:rPr>
        <w:tab/>
      </w:r>
      <w:r w:rsidR="004A66E4" w:rsidRPr="00021DCB">
        <w:rPr>
          <w:rFonts w:ascii="Times New Roman" w:eastAsia="Times New Roman" w:hAnsi="Times New Roman" w:cs="Times New Roman"/>
          <w:color w:val="000000"/>
          <w:sz w:val="22"/>
          <w:szCs w:val="22"/>
        </w:rPr>
        <w:t>$1,500</w:t>
      </w:r>
    </w:p>
    <w:p w14:paraId="2DA2439F" w14:textId="4A966A0F" w:rsidR="004A66E4" w:rsidRPr="00021DCB" w:rsidRDefault="002B3E68" w:rsidP="00642B12">
      <w:pPr>
        <w:pStyle w:val="p"/>
        <w:tabs>
          <w:tab w:val="left" w:pos="3600"/>
          <w:tab w:val="right" w:pos="792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Accounts Receivable</w:t>
      </w:r>
      <w:r w:rsidR="004A66E4" w:rsidRPr="00021DCB">
        <w:rPr>
          <w:rFonts w:ascii="Times New Roman" w:hAnsi="Times New Roman" w:cs="Times New Roman"/>
          <w:sz w:val="22"/>
          <w:szCs w:val="22"/>
        </w:rPr>
        <w:tab/>
      </w:r>
      <w:r w:rsidR="004A66E4" w:rsidRPr="00021DCB">
        <w:rPr>
          <w:rFonts w:ascii="Times New Roman" w:eastAsia="Times New Roman" w:hAnsi="Times New Roman" w:cs="Times New Roman"/>
          <w:color w:val="000000"/>
          <w:sz w:val="22"/>
          <w:szCs w:val="22"/>
        </w:rPr>
        <w:t>$ 1,800</w:t>
      </w:r>
      <w:r w:rsidR="004A66E4" w:rsidRPr="00021DCB">
        <w:rPr>
          <w:rFonts w:ascii="Times New Roman" w:hAnsi="Times New Roman" w:cs="Times New Roman"/>
          <w:sz w:val="22"/>
          <w:szCs w:val="22"/>
        </w:rPr>
        <w:tab/>
      </w:r>
      <w:r w:rsidR="004A66E4" w:rsidRPr="00021DCB">
        <w:rPr>
          <w:rFonts w:ascii="Times New Roman" w:eastAsia="Times New Roman" w:hAnsi="Times New Roman" w:cs="Times New Roman"/>
          <w:color w:val="000000"/>
          <w:sz w:val="22"/>
          <w:szCs w:val="22"/>
        </w:rPr>
        <w:t>​</w:t>
      </w:r>
    </w:p>
    <w:p w14:paraId="4508E5F5" w14:textId="076F9A51" w:rsidR="004A66E4" w:rsidRPr="00021DCB" w:rsidRDefault="002B3E68" w:rsidP="00642B12">
      <w:pPr>
        <w:pStyle w:val="p"/>
        <w:tabs>
          <w:tab w:val="left" w:pos="3600"/>
          <w:tab w:val="right" w:pos="792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Prepaid Insurance</w:t>
      </w:r>
      <w:r w:rsidR="004A66E4"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4A66E4" w:rsidRPr="00021DCB">
        <w:rPr>
          <w:rFonts w:ascii="Times New Roman" w:eastAsia="Times New Roman" w:hAnsi="Times New Roman" w:cs="Times New Roman"/>
          <w:color w:val="000000"/>
          <w:sz w:val="22"/>
          <w:szCs w:val="22"/>
        </w:rPr>
        <w:t>2,000</w:t>
      </w:r>
      <w:r w:rsidR="004A66E4" w:rsidRPr="00021DCB">
        <w:rPr>
          <w:rFonts w:ascii="Times New Roman" w:hAnsi="Times New Roman" w:cs="Times New Roman"/>
          <w:sz w:val="22"/>
          <w:szCs w:val="22"/>
        </w:rPr>
        <w:tab/>
      </w:r>
      <w:r w:rsidR="004A66E4" w:rsidRPr="00021DCB">
        <w:rPr>
          <w:rFonts w:ascii="Times New Roman" w:eastAsia="Times New Roman" w:hAnsi="Times New Roman" w:cs="Times New Roman"/>
          <w:color w:val="000000"/>
          <w:sz w:val="22"/>
          <w:szCs w:val="22"/>
        </w:rPr>
        <w:t>​</w:t>
      </w:r>
    </w:p>
    <w:p w14:paraId="016AAE84" w14:textId="02FCA54A" w:rsidR="004A66E4" w:rsidRPr="00021DCB" w:rsidRDefault="002B3E68" w:rsidP="00642B12">
      <w:pPr>
        <w:pStyle w:val="p"/>
        <w:tabs>
          <w:tab w:val="left" w:pos="3600"/>
          <w:tab w:val="right" w:pos="792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Cash</w:t>
      </w:r>
      <w:r w:rsidR="004A66E4" w:rsidRPr="00021DCB">
        <w:rPr>
          <w:rFonts w:ascii="Times New Roman" w:hAnsi="Times New Roman" w:cs="Times New Roman"/>
          <w:sz w:val="22"/>
          <w:szCs w:val="22"/>
        </w:rPr>
        <w:tab/>
      </w:r>
      <w:r w:rsidR="004A66E4" w:rsidRPr="00021DCB">
        <w:rPr>
          <w:rFonts w:ascii="Times New Roman" w:eastAsia="Times New Roman" w:hAnsi="Times New Roman" w:cs="Times New Roman"/>
          <w:color w:val="000000"/>
          <w:sz w:val="22"/>
          <w:szCs w:val="22"/>
        </w:rPr>
        <w:t>​</w:t>
      </w:r>
      <w:r w:rsidR="00021DCB">
        <w:rPr>
          <w:rFonts w:ascii="Times New Roman" w:eastAsia="Times New Roman" w:hAnsi="Times New Roman" w:cs="Times New Roman"/>
          <w:color w:val="000000"/>
          <w:sz w:val="22"/>
          <w:szCs w:val="22"/>
        </w:rPr>
        <w:t xml:space="preserve"> </w:t>
      </w:r>
      <w:r w:rsidR="004A66E4" w:rsidRPr="00021DCB">
        <w:rPr>
          <w:rFonts w:ascii="Times New Roman" w:eastAsia="Times New Roman" w:hAnsi="Times New Roman" w:cs="Times New Roman"/>
          <w:color w:val="000000"/>
          <w:sz w:val="22"/>
          <w:szCs w:val="22"/>
        </w:rPr>
        <w:t>3,200</w:t>
      </w:r>
      <w:r w:rsidR="004A66E4" w:rsidRPr="00021DCB">
        <w:rPr>
          <w:rFonts w:ascii="Times New Roman" w:hAnsi="Times New Roman" w:cs="Times New Roman"/>
          <w:sz w:val="22"/>
          <w:szCs w:val="22"/>
        </w:rPr>
        <w:tab/>
      </w:r>
      <w:r w:rsidR="004A66E4" w:rsidRPr="00021DCB">
        <w:rPr>
          <w:rFonts w:ascii="Times New Roman" w:eastAsia="Times New Roman" w:hAnsi="Times New Roman" w:cs="Times New Roman"/>
          <w:color w:val="000000"/>
          <w:sz w:val="22"/>
          <w:szCs w:val="22"/>
        </w:rPr>
        <w:t>​</w:t>
      </w:r>
    </w:p>
    <w:p w14:paraId="74B5AE81" w14:textId="315DBE0F" w:rsidR="004A66E4" w:rsidRPr="00021DCB" w:rsidRDefault="002B3E68" w:rsidP="00642B12">
      <w:pPr>
        <w:pStyle w:val="p"/>
        <w:tabs>
          <w:tab w:val="left" w:pos="3600"/>
          <w:tab w:val="right" w:pos="792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Dividends</w:t>
      </w:r>
      <w:r w:rsidR="004A66E4" w:rsidRPr="00021DCB">
        <w:rPr>
          <w:rFonts w:ascii="Times New Roman" w:hAnsi="Times New Roman" w:cs="Times New Roman"/>
          <w:sz w:val="22"/>
          <w:szCs w:val="22"/>
        </w:rPr>
        <w:tab/>
      </w:r>
      <w:r w:rsidR="004A66E4" w:rsidRPr="00021DCB">
        <w:rPr>
          <w:rFonts w:ascii="Times New Roman" w:eastAsia="Times New Roman" w:hAnsi="Times New Roman" w:cs="Times New Roman"/>
          <w:color w:val="000000"/>
          <w:sz w:val="22"/>
          <w:szCs w:val="22"/>
        </w:rPr>
        <w:t>​</w:t>
      </w:r>
      <w:r w:rsidR="00021DCB">
        <w:rPr>
          <w:rFonts w:ascii="Times New Roman" w:eastAsia="Times New Roman" w:hAnsi="Times New Roman" w:cs="Times New Roman"/>
          <w:color w:val="000000"/>
          <w:sz w:val="22"/>
          <w:szCs w:val="22"/>
        </w:rPr>
        <w:t xml:space="preserve"> </w:t>
      </w:r>
      <w:r w:rsidR="004A66E4" w:rsidRPr="00021DCB">
        <w:rPr>
          <w:rFonts w:ascii="Times New Roman" w:eastAsia="Times New Roman" w:hAnsi="Times New Roman" w:cs="Times New Roman"/>
          <w:color w:val="000000"/>
          <w:sz w:val="22"/>
          <w:szCs w:val="22"/>
        </w:rPr>
        <w:t>1,200</w:t>
      </w:r>
      <w:r w:rsidR="004A66E4" w:rsidRPr="00021DCB">
        <w:rPr>
          <w:rFonts w:ascii="Times New Roman" w:hAnsi="Times New Roman" w:cs="Times New Roman"/>
          <w:sz w:val="22"/>
          <w:szCs w:val="22"/>
        </w:rPr>
        <w:tab/>
      </w:r>
      <w:r w:rsidR="004A66E4" w:rsidRPr="00021DCB">
        <w:rPr>
          <w:rFonts w:ascii="Times New Roman" w:eastAsia="Times New Roman" w:hAnsi="Times New Roman" w:cs="Times New Roman"/>
          <w:color w:val="000000"/>
          <w:sz w:val="22"/>
          <w:szCs w:val="22"/>
        </w:rPr>
        <w:t>​</w:t>
      </w:r>
    </w:p>
    <w:p w14:paraId="78F47FAD" w14:textId="77CB0168" w:rsidR="004A66E4" w:rsidRPr="00021DCB" w:rsidRDefault="002B3E68" w:rsidP="00642B12">
      <w:pPr>
        <w:pStyle w:val="p"/>
        <w:tabs>
          <w:tab w:val="left" w:pos="3600"/>
          <w:tab w:val="right" w:pos="792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Fees Earned</w:t>
      </w:r>
      <w:r w:rsidR="004A66E4" w:rsidRPr="00021DCB">
        <w:rPr>
          <w:rFonts w:ascii="Times New Roman" w:hAnsi="Times New Roman" w:cs="Times New Roman"/>
          <w:sz w:val="22"/>
          <w:szCs w:val="22"/>
        </w:rPr>
        <w:tab/>
      </w:r>
      <w:r w:rsidR="004A66E4" w:rsidRPr="00021DCB">
        <w:rPr>
          <w:rFonts w:ascii="Times New Roman" w:eastAsia="Times New Roman" w:hAnsi="Times New Roman" w:cs="Times New Roman"/>
          <w:color w:val="000000"/>
          <w:sz w:val="22"/>
          <w:szCs w:val="22"/>
        </w:rPr>
        <w:t>​</w:t>
      </w:r>
      <w:r w:rsidR="004A66E4"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4A66E4" w:rsidRPr="00021DCB">
        <w:rPr>
          <w:rFonts w:ascii="Times New Roman" w:eastAsia="Times New Roman" w:hAnsi="Times New Roman" w:cs="Times New Roman"/>
          <w:color w:val="000000"/>
          <w:sz w:val="22"/>
          <w:szCs w:val="22"/>
        </w:rPr>
        <w:t>3,600</w:t>
      </w:r>
    </w:p>
    <w:p w14:paraId="56D2FC1E" w14:textId="4201EC51" w:rsidR="004A66E4" w:rsidRPr="00021DCB" w:rsidRDefault="002B3E68" w:rsidP="00642B12">
      <w:pPr>
        <w:pStyle w:val="p"/>
        <w:tabs>
          <w:tab w:val="left" w:pos="3600"/>
          <w:tab w:val="right" w:pos="792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Insurance Expense</w:t>
      </w:r>
      <w:r w:rsidR="004A66E4"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4A66E4" w:rsidRPr="00021DCB">
        <w:rPr>
          <w:rFonts w:ascii="Times New Roman" w:eastAsia="Times New Roman" w:hAnsi="Times New Roman" w:cs="Times New Roman"/>
          <w:color w:val="000000"/>
          <w:sz w:val="22"/>
          <w:szCs w:val="22"/>
        </w:rPr>
        <w:t>1,300</w:t>
      </w:r>
      <w:r w:rsidR="004A66E4" w:rsidRPr="00021DCB">
        <w:rPr>
          <w:rFonts w:ascii="Times New Roman" w:hAnsi="Times New Roman" w:cs="Times New Roman"/>
          <w:sz w:val="22"/>
          <w:szCs w:val="22"/>
        </w:rPr>
        <w:tab/>
      </w:r>
      <w:r w:rsidR="004A66E4" w:rsidRPr="00021DCB">
        <w:rPr>
          <w:rFonts w:ascii="Times New Roman" w:eastAsia="Times New Roman" w:hAnsi="Times New Roman" w:cs="Times New Roman"/>
          <w:color w:val="000000"/>
          <w:sz w:val="22"/>
          <w:szCs w:val="22"/>
        </w:rPr>
        <w:t>​</w:t>
      </w:r>
    </w:p>
    <w:p w14:paraId="771EF6DE" w14:textId="74510570" w:rsidR="004A66E4" w:rsidRPr="00021DCB" w:rsidRDefault="002B3E68" w:rsidP="00642B12">
      <w:pPr>
        <w:pStyle w:val="p"/>
        <w:tabs>
          <w:tab w:val="left" w:pos="3600"/>
          <w:tab w:val="right" w:pos="792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Land</w:t>
      </w:r>
      <w:r w:rsidR="004A66E4" w:rsidRPr="00021DCB">
        <w:rPr>
          <w:rFonts w:ascii="Times New Roman" w:hAnsi="Times New Roman" w:cs="Times New Roman"/>
          <w:sz w:val="22"/>
          <w:szCs w:val="22"/>
        </w:rPr>
        <w:tab/>
      </w:r>
      <w:r w:rsidR="004A66E4" w:rsidRPr="00021DCB">
        <w:rPr>
          <w:rFonts w:ascii="Times New Roman" w:eastAsia="Times New Roman" w:hAnsi="Times New Roman" w:cs="Times New Roman"/>
          <w:color w:val="000000"/>
          <w:sz w:val="22"/>
          <w:szCs w:val="22"/>
        </w:rPr>
        <w:t>​</w:t>
      </w:r>
      <w:r w:rsidR="00021DCB">
        <w:rPr>
          <w:rFonts w:ascii="Times New Roman" w:eastAsia="Times New Roman" w:hAnsi="Times New Roman" w:cs="Times New Roman"/>
          <w:color w:val="000000"/>
          <w:sz w:val="22"/>
          <w:szCs w:val="22"/>
        </w:rPr>
        <w:t xml:space="preserve"> </w:t>
      </w:r>
      <w:r w:rsidR="004A66E4" w:rsidRPr="00021DCB">
        <w:rPr>
          <w:rFonts w:ascii="Times New Roman" w:eastAsia="Times New Roman" w:hAnsi="Times New Roman" w:cs="Times New Roman"/>
          <w:color w:val="000000"/>
          <w:sz w:val="22"/>
          <w:szCs w:val="22"/>
        </w:rPr>
        <w:t>3,000</w:t>
      </w:r>
      <w:r w:rsidR="004A66E4" w:rsidRPr="00021DCB">
        <w:rPr>
          <w:rFonts w:ascii="Times New Roman" w:hAnsi="Times New Roman" w:cs="Times New Roman"/>
          <w:sz w:val="22"/>
          <w:szCs w:val="22"/>
        </w:rPr>
        <w:tab/>
      </w:r>
      <w:r w:rsidR="004A66E4" w:rsidRPr="00021DCB">
        <w:rPr>
          <w:rFonts w:ascii="Times New Roman" w:eastAsia="Times New Roman" w:hAnsi="Times New Roman" w:cs="Times New Roman"/>
          <w:color w:val="000000"/>
          <w:sz w:val="22"/>
          <w:szCs w:val="22"/>
        </w:rPr>
        <w:t>​</w:t>
      </w:r>
    </w:p>
    <w:p w14:paraId="79F19908" w14:textId="794F5034" w:rsidR="004A66E4" w:rsidRPr="00021DCB" w:rsidRDefault="002B3E68" w:rsidP="00642B12">
      <w:pPr>
        <w:pStyle w:val="p"/>
        <w:tabs>
          <w:tab w:val="left" w:pos="3600"/>
          <w:tab w:val="right" w:pos="792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Wages Expense</w:t>
      </w:r>
      <w:r w:rsidR="004A66E4"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4A66E4" w:rsidRPr="00021DCB">
        <w:rPr>
          <w:rFonts w:ascii="Times New Roman" w:eastAsia="Times New Roman" w:hAnsi="Times New Roman" w:cs="Times New Roman"/>
          <w:color w:val="000000"/>
          <w:sz w:val="22"/>
          <w:szCs w:val="22"/>
        </w:rPr>
        <w:t>1,400</w:t>
      </w:r>
      <w:r w:rsidR="004A66E4" w:rsidRPr="00021DCB">
        <w:rPr>
          <w:rFonts w:ascii="Times New Roman" w:hAnsi="Times New Roman" w:cs="Times New Roman"/>
          <w:sz w:val="22"/>
          <w:szCs w:val="22"/>
        </w:rPr>
        <w:tab/>
      </w:r>
      <w:r w:rsidR="004A66E4" w:rsidRPr="00021DCB">
        <w:rPr>
          <w:rFonts w:ascii="Times New Roman" w:eastAsia="Times New Roman" w:hAnsi="Times New Roman" w:cs="Times New Roman"/>
          <w:color w:val="000000"/>
          <w:sz w:val="22"/>
          <w:szCs w:val="22"/>
        </w:rPr>
        <w:t>​</w:t>
      </w:r>
    </w:p>
    <w:p w14:paraId="4488C7CF" w14:textId="6C9A444F" w:rsidR="004A66E4" w:rsidRPr="00021DCB" w:rsidRDefault="002B3E68" w:rsidP="00642B12">
      <w:pPr>
        <w:pStyle w:val="p"/>
        <w:tabs>
          <w:tab w:val="left" w:pos="3600"/>
          <w:tab w:val="right" w:pos="792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Common Stock</w:t>
      </w:r>
      <w:r w:rsidR="004A66E4" w:rsidRPr="00021DCB">
        <w:rPr>
          <w:rFonts w:ascii="Times New Roman" w:hAnsi="Times New Roman" w:cs="Times New Roman"/>
          <w:sz w:val="22"/>
          <w:szCs w:val="22"/>
        </w:rPr>
        <w:tab/>
      </w:r>
      <w:r w:rsidR="004A66E4" w:rsidRPr="00021DCB">
        <w:rPr>
          <w:rFonts w:ascii="Times New Roman" w:eastAsia="Times New Roman" w:hAnsi="Times New Roman" w:cs="Times New Roman"/>
          <w:color w:val="000000"/>
          <w:sz w:val="22"/>
          <w:szCs w:val="22"/>
        </w:rPr>
        <w:t>​</w:t>
      </w:r>
      <w:r w:rsidR="00021DCB">
        <w:rPr>
          <w:rFonts w:ascii="Times New Roman" w:eastAsia="Times New Roman" w:hAnsi="Times New Roman" w:cs="Times New Roman"/>
          <w:color w:val="000000"/>
          <w:sz w:val="22"/>
          <w:szCs w:val="22"/>
        </w:rPr>
        <w:t xml:space="preserve"> </w:t>
      </w:r>
      <w:r w:rsidR="004A66E4"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u w:val="single"/>
        </w:rPr>
        <w:t xml:space="preserve"> </w:t>
      </w:r>
      <w:r w:rsidR="004A66E4" w:rsidRPr="00021DCB">
        <w:rPr>
          <w:rFonts w:ascii="Times New Roman" w:eastAsia="Times New Roman" w:hAnsi="Times New Roman" w:cs="Times New Roman"/>
          <w:color w:val="000000"/>
          <w:sz w:val="22"/>
          <w:szCs w:val="22"/>
          <w:u w:val="single"/>
        </w:rPr>
        <w:t>8,800</w:t>
      </w:r>
    </w:p>
    <w:p w14:paraId="4E662C6F" w14:textId="77777777" w:rsidR="004A66E4" w:rsidRPr="00021DCB" w:rsidRDefault="004A66E4" w:rsidP="00642B12">
      <w:pPr>
        <w:pStyle w:val="p"/>
        <w:tabs>
          <w:tab w:val="left" w:pos="3600"/>
          <w:tab w:val="right" w:pos="792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u w:val="single"/>
        </w:rPr>
        <w:t>$13,900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u w:val="single"/>
        </w:rPr>
        <w:t>$13,900</w:t>
      </w:r>
    </w:p>
    <w:p w14:paraId="40C38F2B" w14:textId="77777777" w:rsidR="004A66E4" w:rsidRPr="00021DCB" w:rsidRDefault="004A66E4" w:rsidP="00F70F95">
      <w:pPr>
        <w:pStyle w:val="p"/>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p w14:paraId="569D8F24"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Challenging</w:t>
      </w:r>
    </w:p>
    <w:p w14:paraId="29582D3A" w14:textId="2EED4C46"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Applying</w:t>
      </w:r>
    </w:p>
    <w:p w14:paraId="36CBE449" w14:textId="330F553A" w:rsidR="004A66E4" w:rsidRPr="00021DCB" w:rsidRDefault="004A66E4"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FNMN.WARD.16.02-04 - LO: 02-04</w:t>
      </w:r>
    </w:p>
    <w:p w14:paraId="22D7DE8E"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w:t>
      </w:r>
      <w:r w:rsidR="006F3F8D">
        <w:rPr>
          <w:rFonts w:ascii="Times New Roman" w:eastAsia="Times New Roman" w:hAnsi="Times New Roman" w:cs="Times New Roman"/>
          <w:color w:val="000000"/>
          <w:sz w:val="22"/>
          <w:szCs w:val="22"/>
        </w:rPr>
        <w:t>ACBSP.APC.05 - Accounting Cycle</w:t>
      </w:r>
    </w:p>
    <w:p w14:paraId="6A463BC0" w14:textId="77777777"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3EB4F158" w14:textId="389F073F"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470192AB" w14:textId="47E5C072"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5CD48182" w14:textId="77777777" w:rsidR="001D53AA" w:rsidRPr="00021DCB" w:rsidRDefault="001D53AA" w:rsidP="00F70F95">
      <w:pPr>
        <w:tabs>
          <w:tab w:val="left" w:pos="3600"/>
        </w:tabs>
        <w:ind w:left="576"/>
        <w:rPr>
          <w:rFonts w:ascii="Times New Roman" w:hAnsi="Times New Roman" w:cs="Times New Roman"/>
          <w:sz w:val="22"/>
          <w:szCs w:val="22"/>
        </w:rPr>
      </w:pPr>
    </w:p>
    <w:p w14:paraId="2793B24F" w14:textId="54652853" w:rsidR="004A66E4" w:rsidRPr="00021DCB" w:rsidRDefault="004A66E4" w:rsidP="00911FD1">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Of the following, which is an internal report</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that will determine if debit balances equal credit balances in the ledger?</w:t>
      </w:r>
    </w:p>
    <w:p w14:paraId="682C4901" w14:textId="52DC1D23"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chart of accounts</w:t>
      </w:r>
    </w:p>
    <w:p w14:paraId="05F99012" w14:textId="55B11D0A"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income statement</w:t>
      </w:r>
    </w:p>
    <w:p w14:paraId="5218BACF" w14:textId="3E406AEA"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trial balance</w:t>
      </w:r>
    </w:p>
    <w:p w14:paraId="19C380DA" w14:textId="1B9CC439"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 reconciliation</w:t>
      </w:r>
    </w:p>
    <w:p w14:paraId="7C32E303" w14:textId="77777777" w:rsidR="004A66E4" w:rsidRDefault="004A66E4" w:rsidP="00F70F95">
      <w:pPr>
        <w:tabs>
          <w:tab w:val="left" w:pos="3600"/>
        </w:tabs>
        <w:ind w:left="576"/>
        <w:rPr>
          <w:rFonts w:ascii="Times New Roman" w:hAnsi="Times New Roman" w:cs="Times New Roman"/>
          <w:sz w:val="22"/>
          <w:szCs w:val="22"/>
        </w:rPr>
      </w:pPr>
    </w:p>
    <w:p w14:paraId="08D30897" w14:textId="77777777" w:rsidR="005047A8" w:rsidRPr="00021DCB" w:rsidRDefault="005047A8" w:rsidP="00F70F95">
      <w:pPr>
        <w:tabs>
          <w:tab w:val="left" w:pos="3600"/>
        </w:tabs>
        <w:ind w:left="576"/>
        <w:rPr>
          <w:rFonts w:ascii="Times New Roman" w:hAnsi="Times New Roman" w:cs="Times New Roman"/>
          <w:vanish/>
          <w:sz w:val="22"/>
          <w:szCs w:val="22"/>
        </w:rPr>
      </w:pPr>
    </w:p>
    <w:p w14:paraId="473BF6A8" w14:textId="411BDCB9" w:rsidR="004A66E4" w:rsidRPr="00021DCB" w:rsidRDefault="004A66E4" w:rsidP="00F70F9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w:t>
      </w:r>
    </w:p>
    <w:p w14:paraId="39BC34F7"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Moderate</w:t>
      </w:r>
    </w:p>
    <w:p w14:paraId="62725B94" w14:textId="75C6B4C0"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583020B8" w14:textId="15FD5D4F" w:rsidR="004A66E4" w:rsidRPr="00021DCB" w:rsidRDefault="004A66E4"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FNMN.WARD.16.02-04 - LO: 02-04</w:t>
      </w:r>
    </w:p>
    <w:p w14:paraId="2588DBB2" w14:textId="637DE9E2"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ACCT.ACBSP.APC.</w:t>
      </w:r>
      <w:r w:rsidR="006F3F8D">
        <w:rPr>
          <w:rFonts w:ascii="Times New Roman" w:eastAsia="Times New Roman" w:hAnsi="Times New Roman" w:cs="Times New Roman"/>
          <w:color w:val="000000"/>
          <w:sz w:val="22"/>
          <w:szCs w:val="22"/>
        </w:rPr>
        <w:t>02 – GAAP</w:t>
      </w:r>
    </w:p>
    <w:p w14:paraId="7906E2E1" w14:textId="77777777"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23139C05" w14:textId="7E201ABB"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49641885" w14:textId="30AE6268"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1E7A846E" w14:textId="77777777" w:rsidR="001D53AA" w:rsidRPr="00021DCB" w:rsidRDefault="001D53AA" w:rsidP="00F70F95">
      <w:pPr>
        <w:tabs>
          <w:tab w:val="left" w:pos="3600"/>
        </w:tabs>
        <w:ind w:left="576"/>
        <w:rPr>
          <w:rFonts w:ascii="Times New Roman" w:hAnsi="Times New Roman" w:cs="Times New Roman"/>
          <w:sz w:val="22"/>
          <w:szCs w:val="22"/>
        </w:rPr>
      </w:pPr>
    </w:p>
    <w:p w14:paraId="3B996F6D" w14:textId="2337117A" w:rsidR="004A66E4" w:rsidRPr="00021DCB" w:rsidRDefault="004A66E4" w:rsidP="00911FD1">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An overpayment error was discovered in computing and paying the wages of a Jamison Tree Trimming employee.</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When Jamison receives cash from the employee for the amount of the overpayment, which of the following entries will Jamison make?</w:t>
      </w:r>
    </w:p>
    <w:p w14:paraId="08546E82" w14:textId="2F5E47B8"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Cash, debit; Wages Expense, credit</w:t>
      </w:r>
    </w:p>
    <w:p w14:paraId="2A2036C3" w14:textId="3A6687BE"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Wages Payable, debit; Wages Expense, credit</w:t>
      </w:r>
    </w:p>
    <w:p w14:paraId="30E19FE5" w14:textId="5F70E580"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Wages Expense, debit; Cash, credit</w:t>
      </w:r>
    </w:p>
    <w:p w14:paraId="5ABFF1DA" w14:textId="5CFA553F"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Cash, debit; Wages Payable, credit</w:t>
      </w:r>
    </w:p>
    <w:p w14:paraId="10AE13FC" w14:textId="77777777" w:rsidR="004A66E4" w:rsidRDefault="004A66E4" w:rsidP="00F70F95">
      <w:pPr>
        <w:tabs>
          <w:tab w:val="left" w:pos="3600"/>
        </w:tabs>
        <w:ind w:left="576"/>
        <w:rPr>
          <w:rFonts w:ascii="Times New Roman" w:hAnsi="Times New Roman" w:cs="Times New Roman"/>
          <w:sz w:val="22"/>
          <w:szCs w:val="22"/>
        </w:rPr>
      </w:pPr>
    </w:p>
    <w:p w14:paraId="6C9DB68C" w14:textId="77777777" w:rsidR="005047A8" w:rsidRPr="00021DCB" w:rsidRDefault="005047A8" w:rsidP="00F70F95">
      <w:pPr>
        <w:tabs>
          <w:tab w:val="left" w:pos="3600"/>
        </w:tabs>
        <w:ind w:left="576"/>
        <w:rPr>
          <w:rFonts w:ascii="Times New Roman" w:hAnsi="Times New Roman" w:cs="Times New Roman"/>
          <w:vanish/>
          <w:sz w:val="22"/>
          <w:szCs w:val="22"/>
        </w:rPr>
      </w:pPr>
    </w:p>
    <w:p w14:paraId="01417195" w14:textId="7FA7F330" w:rsidR="004A66E4" w:rsidRPr="00021DCB" w:rsidRDefault="004A66E4" w:rsidP="00F70F9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w:t>
      </w:r>
    </w:p>
    <w:p w14:paraId="42DEA2EF"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Challenging</w:t>
      </w:r>
    </w:p>
    <w:p w14:paraId="46AF1C19" w14:textId="7012CF77"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46D5C30D" w14:textId="6263ECBE" w:rsidR="004A66E4" w:rsidRPr="00021DCB" w:rsidRDefault="004A66E4"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FNMN.WARD.16.02-04 - LO: 02-04</w:t>
      </w:r>
    </w:p>
    <w:p w14:paraId="57928998"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6F3F8D">
        <w:rPr>
          <w:rFonts w:ascii="Times New Roman" w:eastAsia="Times New Roman" w:hAnsi="Times New Roman" w:cs="Times New Roman"/>
          <w:color w:val="000000"/>
          <w:sz w:val="22"/>
          <w:szCs w:val="22"/>
        </w:rPr>
        <w:t>APC.06 - Recording Transactions</w:t>
      </w:r>
    </w:p>
    <w:p w14:paraId="1D222012" w14:textId="79866E51"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11A8921B" w14:textId="35431954"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059E8CB5" w14:textId="77777777" w:rsidR="001D53AA" w:rsidRPr="00021DCB" w:rsidRDefault="001D53AA" w:rsidP="00F70F95">
      <w:pPr>
        <w:tabs>
          <w:tab w:val="left" w:pos="3600"/>
        </w:tabs>
        <w:ind w:left="576"/>
        <w:rPr>
          <w:rFonts w:ascii="Times New Roman" w:hAnsi="Times New Roman" w:cs="Times New Roman"/>
          <w:sz w:val="22"/>
          <w:szCs w:val="22"/>
        </w:rPr>
      </w:pPr>
    </w:p>
    <w:p w14:paraId="62A46135" w14:textId="62C9CB14" w:rsidR="004A66E4" w:rsidRPr="00021DCB" w:rsidRDefault="004A66E4" w:rsidP="00911FD1">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If the two totals of a trial balance are not equal, it could be due to</w:t>
      </w:r>
    </w:p>
    <w:p w14:paraId="57322B88" w14:textId="62D88DFE"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failure to record a transaction</w:t>
      </w:r>
    </w:p>
    <w:p w14:paraId="3ABCF538" w14:textId="3E5FB3AF"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recording the same erroneous amount for both the debit and the credit parts of a transaction</w:t>
      </w:r>
    </w:p>
    <w:p w14:paraId="7E1845FF" w14:textId="736DDA8A"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an error in determining the account balances, such as a balance being incorrectly computed</w:t>
      </w:r>
    </w:p>
    <w:p w14:paraId="044253FB" w14:textId="5373C1FE"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recording the same transaction more than once</w:t>
      </w:r>
    </w:p>
    <w:p w14:paraId="7F9C7FE6" w14:textId="77777777" w:rsidR="004A66E4" w:rsidRDefault="004A66E4" w:rsidP="00F70F95">
      <w:pPr>
        <w:tabs>
          <w:tab w:val="left" w:pos="3600"/>
        </w:tabs>
        <w:ind w:left="576"/>
        <w:rPr>
          <w:rFonts w:ascii="Times New Roman" w:hAnsi="Times New Roman" w:cs="Times New Roman"/>
          <w:sz w:val="22"/>
          <w:szCs w:val="22"/>
        </w:rPr>
      </w:pPr>
    </w:p>
    <w:p w14:paraId="797118D5" w14:textId="77777777" w:rsidR="005047A8" w:rsidRPr="00021DCB" w:rsidRDefault="005047A8" w:rsidP="00F70F95">
      <w:pPr>
        <w:tabs>
          <w:tab w:val="left" w:pos="3600"/>
        </w:tabs>
        <w:ind w:left="576"/>
        <w:rPr>
          <w:rFonts w:ascii="Times New Roman" w:hAnsi="Times New Roman" w:cs="Times New Roman"/>
          <w:vanish/>
          <w:sz w:val="22"/>
          <w:szCs w:val="22"/>
        </w:rPr>
      </w:pPr>
    </w:p>
    <w:p w14:paraId="31E391D7" w14:textId="63343EA5" w:rsidR="004A66E4" w:rsidRPr="00021DCB" w:rsidRDefault="004A66E4" w:rsidP="00F70F9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w:t>
      </w:r>
    </w:p>
    <w:p w14:paraId="3C77C198"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Challenging</w:t>
      </w:r>
    </w:p>
    <w:p w14:paraId="025EC58B" w14:textId="20D4F4DE"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08CD1035" w14:textId="00CE9199" w:rsidR="004A66E4" w:rsidRPr="00021DCB" w:rsidRDefault="004A66E4"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FNMN.WARD.16.02-04 - LO: 02-04</w:t>
      </w:r>
    </w:p>
    <w:p w14:paraId="5CEB9B41" w14:textId="3BB22430"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ACCT.ACBSP.APC.02 – GAAP</w:t>
      </w:r>
    </w:p>
    <w:p w14:paraId="7DE154A7" w14:textId="77777777"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ACCT.ACBSP.APC.09 - Fi</w:t>
      </w:r>
      <w:r>
        <w:rPr>
          <w:rFonts w:ascii="Times New Roman" w:eastAsia="Times New Roman" w:hAnsi="Times New Roman" w:cs="Times New Roman"/>
          <w:color w:val="000000"/>
          <w:sz w:val="22"/>
          <w:szCs w:val="22"/>
        </w:rPr>
        <w:t>nancial Statements</w:t>
      </w:r>
    </w:p>
    <w:p w14:paraId="781442F6" w14:textId="46975E1A"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3DF38943" w14:textId="3801E7D5"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6F45282D" w14:textId="4B232F8C" w:rsidR="001D53AA" w:rsidRPr="00021DCB" w:rsidRDefault="005047A8" w:rsidP="005047A8">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62AE1F46" w14:textId="28440193" w:rsidR="004A66E4" w:rsidRPr="00021DCB" w:rsidRDefault="004A66E4" w:rsidP="00911FD1">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When a transposition error is made on the trial balance, the difference between the debit and credit totals on the trial balance will be</w:t>
      </w:r>
    </w:p>
    <w:p w14:paraId="4CF2A00A" w14:textId="707DB08C"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zero</w:t>
      </w:r>
    </w:p>
    <w:p w14:paraId="12F270C9" w14:textId="6D4BCD86"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twice the amount of the transposition</w:t>
      </w:r>
    </w:p>
    <w:p w14:paraId="79DD77A1" w14:textId="1561B2F5"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one-half the amount of the transposition</w:t>
      </w:r>
    </w:p>
    <w:p w14:paraId="40434690" w14:textId="0B7192E6"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divisible by 9</w:t>
      </w:r>
    </w:p>
    <w:p w14:paraId="6FF6CB84" w14:textId="77777777" w:rsidR="004A66E4" w:rsidRDefault="004A66E4" w:rsidP="00F70F95">
      <w:pPr>
        <w:tabs>
          <w:tab w:val="left" w:pos="3600"/>
        </w:tabs>
        <w:ind w:left="576"/>
        <w:rPr>
          <w:rFonts w:ascii="Times New Roman" w:hAnsi="Times New Roman" w:cs="Times New Roman"/>
          <w:sz w:val="22"/>
          <w:szCs w:val="22"/>
        </w:rPr>
      </w:pPr>
    </w:p>
    <w:p w14:paraId="1FE3E89A" w14:textId="77777777" w:rsidR="005047A8" w:rsidRPr="00021DCB" w:rsidRDefault="005047A8" w:rsidP="00F70F95">
      <w:pPr>
        <w:tabs>
          <w:tab w:val="left" w:pos="3600"/>
        </w:tabs>
        <w:ind w:left="576"/>
        <w:rPr>
          <w:rFonts w:ascii="Times New Roman" w:hAnsi="Times New Roman" w:cs="Times New Roman"/>
          <w:vanish/>
          <w:sz w:val="22"/>
          <w:szCs w:val="22"/>
        </w:rPr>
      </w:pPr>
    </w:p>
    <w:p w14:paraId="69EA728C" w14:textId="1EE27EF7" w:rsidR="004A66E4" w:rsidRPr="00021DCB" w:rsidRDefault="004A66E4" w:rsidP="00F70F9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w:t>
      </w:r>
    </w:p>
    <w:p w14:paraId="59698879"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Moderate</w:t>
      </w:r>
    </w:p>
    <w:p w14:paraId="62395EC4" w14:textId="241D78D8"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4DF57359" w14:textId="44B0C429" w:rsidR="004A66E4" w:rsidRPr="00021DCB" w:rsidRDefault="004A66E4"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FNMN.WARD.16.02-04 - LO: 02-04</w:t>
      </w:r>
    </w:p>
    <w:p w14:paraId="51FC41A0" w14:textId="7C42C97B"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ACCT.ACBSP.APC.02 – GAAP</w:t>
      </w:r>
    </w:p>
    <w:p w14:paraId="1AC90A4A" w14:textId="77777777"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ACCT.ACBSP.APC.09 - Finan</w:t>
      </w:r>
      <w:r>
        <w:rPr>
          <w:rFonts w:ascii="Times New Roman" w:eastAsia="Times New Roman" w:hAnsi="Times New Roman" w:cs="Times New Roman"/>
          <w:color w:val="000000"/>
          <w:sz w:val="22"/>
          <w:szCs w:val="22"/>
        </w:rPr>
        <w:t>cial Statements</w:t>
      </w:r>
    </w:p>
    <w:p w14:paraId="3373AAE0" w14:textId="23B78312"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5C56F79F" w14:textId="522C0601"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1E9F1B5C" w14:textId="77777777" w:rsidR="001D53AA" w:rsidRPr="00021DCB" w:rsidRDefault="001D53AA" w:rsidP="00F70F95">
      <w:pPr>
        <w:tabs>
          <w:tab w:val="left" w:pos="3600"/>
        </w:tabs>
        <w:ind w:left="576"/>
        <w:rPr>
          <w:rFonts w:ascii="Times New Roman" w:hAnsi="Times New Roman" w:cs="Times New Roman"/>
          <w:sz w:val="22"/>
          <w:szCs w:val="22"/>
        </w:rPr>
      </w:pPr>
    </w:p>
    <w:p w14:paraId="34DD5582" w14:textId="7B223E6E" w:rsidR="004A66E4" w:rsidRPr="00021DCB" w:rsidRDefault="004A66E4" w:rsidP="00911FD1">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Which of the following errors could cause the trial balance totals to be unequal?</w:t>
      </w:r>
    </w:p>
    <w:p w14:paraId="2A261F4A" w14:textId="0DFF8740"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posting the debit portion of a journal entry incorrectly when the credit portion of the entry is correctly posted</w:t>
      </w:r>
    </w:p>
    <w:p w14:paraId="138B232A" w14:textId="1D3F011E"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failure to record a transaction or to post a transaction</w:t>
      </w:r>
    </w:p>
    <w:p w14:paraId="5BD0CE75" w14:textId="38F230EA"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recording the same transaction more than once</w:t>
      </w:r>
    </w:p>
    <w:p w14:paraId="748D544A" w14:textId="6CFFDBF5"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recording the same erroneous amount for both the debit and the credit parts of a transaction</w:t>
      </w:r>
    </w:p>
    <w:p w14:paraId="6CE78966" w14:textId="77777777" w:rsidR="004A66E4" w:rsidRDefault="004A66E4" w:rsidP="00F70F95">
      <w:pPr>
        <w:tabs>
          <w:tab w:val="left" w:pos="3600"/>
        </w:tabs>
        <w:ind w:left="576"/>
        <w:rPr>
          <w:rFonts w:ascii="Times New Roman" w:hAnsi="Times New Roman" w:cs="Times New Roman"/>
          <w:sz w:val="22"/>
          <w:szCs w:val="22"/>
        </w:rPr>
      </w:pPr>
    </w:p>
    <w:p w14:paraId="055F0E27" w14:textId="77777777" w:rsidR="005047A8" w:rsidRPr="00021DCB" w:rsidRDefault="005047A8" w:rsidP="00F70F95">
      <w:pPr>
        <w:tabs>
          <w:tab w:val="left" w:pos="3600"/>
        </w:tabs>
        <w:ind w:left="576"/>
        <w:rPr>
          <w:rFonts w:ascii="Times New Roman" w:hAnsi="Times New Roman" w:cs="Times New Roman"/>
          <w:vanish/>
          <w:sz w:val="22"/>
          <w:szCs w:val="22"/>
        </w:rPr>
      </w:pPr>
    </w:p>
    <w:p w14:paraId="098F0B43" w14:textId="3B20C9F9" w:rsidR="004A66E4" w:rsidRPr="00021DCB" w:rsidRDefault="004A66E4" w:rsidP="00F70F9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w:t>
      </w:r>
    </w:p>
    <w:p w14:paraId="5F27CBE4"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Mode</w:t>
      </w:r>
      <w:r w:rsidR="006F3F8D">
        <w:rPr>
          <w:rFonts w:ascii="Times New Roman" w:eastAsia="Times New Roman" w:hAnsi="Times New Roman" w:cs="Times New Roman"/>
          <w:color w:val="000000"/>
          <w:sz w:val="22"/>
          <w:szCs w:val="22"/>
        </w:rPr>
        <w:t>rate</w:t>
      </w:r>
    </w:p>
    <w:p w14:paraId="4FAFD0E5" w14:textId="06F24F1E"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26EDCCF1" w14:textId="774F75C2" w:rsidR="004A66E4" w:rsidRPr="00021DCB" w:rsidRDefault="004A66E4"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FNMN.WARD.16.02-04 - LO: 02-04</w:t>
      </w:r>
    </w:p>
    <w:p w14:paraId="47CC6060"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w:t>
      </w:r>
      <w:r w:rsidR="006F3F8D">
        <w:rPr>
          <w:rFonts w:ascii="Times New Roman" w:eastAsia="Times New Roman" w:hAnsi="Times New Roman" w:cs="Times New Roman"/>
          <w:color w:val="000000"/>
          <w:sz w:val="22"/>
          <w:szCs w:val="22"/>
        </w:rPr>
        <w:t>ACBSP.APC.05 - Accounting Cycle</w:t>
      </w:r>
    </w:p>
    <w:p w14:paraId="135A4324" w14:textId="77777777"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4A4447A4" w14:textId="0A5E2822"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0BDBF4AC" w14:textId="5936460A"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3987C017" w14:textId="77777777" w:rsidR="001D53AA" w:rsidRPr="00021DCB" w:rsidRDefault="001D53AA" w:rsidP="005C3F85">
      <w:pPr>
        <w:tabs>
          <w:tab w:val="left" w:pos="3600"/>
        </w:tabs>
        <w:rPr>
          <w:rFonts w:ascii="Times New Roman" w:hAnsi="Times New Roman" w:cs="Times New Roman"/>
          <w:sz w:val="22"/>
          <w:szCs w:val="22"/>
        </w:rPr>
      </w:pPr>
    </w:p>
    <w:p w14:paraId="65FA364F" w14:textId="6D3D9D31" w:rsidR="004A66E4" w:rsidRPr="00021DCB" w:rsidRDefault="004A66E4" w:rsidP="00911FD1">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trial balance is out of balance and the accountant suspects that a transposition or slide error has occurred.</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What will the accountant do to confirm this suspicion?</w:t>
      </w:r>
    </w:p>
    <w:p w14:paraId="4B026E9B" w14:textId="03A0999C"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Determine the amount of the error and look for that amount on the trial balance.</w:t>
      </w:r>
    </w:p>
    <w:p w14:paraId="375A1E74" w14:textId="62DCAC5B"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Determine the amount of the error and divide by two, then look for that amount on the trial balance.</w:t>
      </w:r>
    </w:p>
    <w:p w14:paraId="174F226F" w14:textId="41ABD342"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Determine the amount of the error and refer to the journal entries for that amount.</w:t>
      </w:r>
    </w:p>
    <w:p w14:paraId="51E8AB14" w14:textId="2C659DFE"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Determine the amount of the error and divide by nine. If the result is evenly divided, then this type of error is likely.</w:t>
      </w:r>
    </w:p>
    <w:p w14:paraId="65F8054A" w14:textId="77777777" w:rsidR="004A66E4" w:rsidRDefault="004A66E4" w:rsidP="00F70F95">
      <w:pPr>
        <w:tabs>
          <w:tab w:val="left" w:pos="3600"/>
        </w:tabs>
        <w:ind w:left="576"/>
        <w:rPr>
          <w:rFonts w:ascii="Times New Roman" w:hAnsi="Times New Roman" w:cs="Times New Roman"/>
          <w:sz w:val="22"/>
          <w:szCs w:val="22"/>
        </w:rPr>
      </w:pPr>
    </w:p>
    <w:p w14:paraId="2AAE961B" w14:textId="77777777" w:rsidR="005047A8" w:rsidRPr="00021DCB" w:rsidRDefault="005047A8" w:rsidP="00F70F95">
      <w:pPr>
        <w:tabs>
          <w:tab w:val="left" w:pos="3600"/>
        </w:tabs>
        <w:ind w:left="576"/>
        <w:rPr>
          <w:rFonts w:ascii="Times New Roman" w:hAnsi="Times New Roman" w:cs="Times New Roman"/>
          <w:vanish/>
          <w:sz w:val="22"/>
          <w:szCs w:val="22"/>
        </w:rPr>
      </w:pPr>
    </w:p>
    <w:p w14:paraId="76EFDEB7" w14:textId="55227AF6" w:rsidR="004A66E4" w:rsidRPr="00021DCB" w:rsidRDefault="004A66E4" w:rsidP="00F70F9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w:t>
      </w:r>
    </w:p>
    <w:p w14:paraId="69EFC671"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Challenging</w:t>
      </w:r>
    </w:p>
    <w:p w14:paraId="6B4015D4" w14:textId="524E3EE1"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14924FE4" w14:textId="27C6BE3F" w:rsidR="004A66E4" w:rsidRPr="00021DCB" w:rsidRDefault="004A66E4"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FNMN.WARD.16.02-04 - LO: 02-04</w:t>
      </w:r>
    </w:p>
    <w:p w14:paraId="0C775B88"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w:t>
      </w:r>
      <w:r w:rsidR="006F3F8D">
        <w:rPr>
          <w:rFonts w:ascii="Times New Roman" w:eastAsia="Times New Roman" w:hAnsi="Times New Roman" w:cs="Times New Roman"/>
          <w:color w:val="000000"/>
          <w:sz w:val="22"/>
          <w:szCs w:val="22"/>
        </w:rPr>
        <w:t>ACBSP.APC.05 - Accounting Cycle</w:t>
      </w:r>
    </w:p>
    <w:p w14:paraId="2A75EFA9" w14:textId="77777777"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ACCT.ACBSP.APC.09 - Financial Statement</w:t>
      </w:r>
      <w:r>
        <w:rPr>
          <w:rFonts w:ascii="Times New Roman" w:eastAsia="Times New Roman" w:hAnsi="Times New Roman" w:cs="Times New Roman"/>
          <w:color w:val="000000"/>
          <w:sz w:val="22"/>
          <w:szCs w:val="22"/>
        </w:rPr>
        <w:t>s</w:t>
      </w:r>
    </w:p>
    <w:p w14:paraId="4FCC9D90" w14:textId="78D38298"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4C0FAAA1" w14:textId="6545ED0A"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0ACB8E87" w14:textId="3E27900F" w:rsidR="001D53AA" w:rsidRPr="00021DCB" w:rsidRDefault="00642B12" w:rsidP="005C3F85">
      <w:pPr>
        <w:tabs>
          <w:tab w:val="left" w:pos="3600"/>
        </w:tabs>
        <w:rPr>
          <w:rFonts w:ascii="Times New Roman" w:hAnsi="Times New Roman" w:cs="Times New Roman"/>
          <w:sz w:val="22"/>
          <w:szCs w:val="22"/>
        </w:rPr>
      </w:pPr>
      <w:r>
        <w:rPr>
          <w:rFonts w:ascii="Times New Roman" w:hAnsi="Times New Roman" w:cs="Times New Roman"/>
          <w:sz w:val="22"/>
          <w:szCs w:val="22"/>
        </w:rPr>
        <w:br w:type="page"/>
      </w:r>
    </w:p>
    <w:p w14:paraId="6BFFA62F" w14:textId="33313FD6" w:rsidR="004A66E4" w:rsidRPr="005C3F85" w:rsidRDefault="004A66E4" w:rsidP="005C3F85">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The purchase of supplies on account was recorded and posted as a debit to Supplies for $500 and a credit to Accounts Receivable for $500.</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The correcting entry would include a:</w:t>
      </w:r>
    </w:p>
    <w:p w14:paraId="49974BF0" w14:textId="4D9B77D9"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credit to Accounts Receivable for $500</w:t>
      </w:r>
    </w:p>
    <w:p w14:paraId="4C49218F" w14:textId="3408A990"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credit to Accounts Receivable for $1,000</w:t>
      </w:r>
    </w:p>
    <w:p w14:paraId="2C994FF4" w14:textId="689FDAAB"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credit to Accounts Payable for $500</w:t>
      </w:r>
    </w:p>
    <w:p w14:paraId="109D17CA" w14:textId="7E7603F3"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credit to Accounts Payable for $1,000</w:t>
      </w:r>
    </w:p>
    <w:p w14:paraId="75A6532E" w14:textId="77777777" w:rsidR="004A66E4" w:rsidRDefault="004A66E4" w:rsidP="00F70F95">
      <w:pPr>
        <w:tabs>
          <w:tab w:val="left" w:pos="3600"/>
        </w:tabs>
        <w:ind w:left="576"/>
        <w:rPr>
          <w:rFonts w:ascii="Times New Roman" w:hAnsi="Times New Roman" w:cs="Times New Roman"/>
          <w:sz w:val="22"/>
          <w:szCs w:val="22"/>
        </w:rPr>
      </w:pPr>
    </w:p>
    <w:p w14:paraId="555E872A" w14:textId="77777777" w:rsidR="005047A8" w:rsidRPr="00021DCB" w:rsidRDefault="005047A8" w:rsidP="00F70F95">
      <w:pPr>
        <w:tabs>
          <w:tab w:val="left" w:pos="3600"/>
        </w:tabs>
        <w:ind w:left="576"/>
        <w:rPr>
          <w:rFonts w:ascii="Times New Roman" w:hAnsi="Times New Roman" w:cs="Times New Roman"/>
          <w:vanish/>
          <w:sz w:val="22"/>
          <w:szCs w:val="22"/>
        </w:rPr>
      </w:pPr>
    </w:p>
    <w:p w14:paraId="08D211C3" w14:textId="624F6E09" w:rsidR="004A66E4" w:rsidRPr="00021DCB" w:rsidRDefault="004A66E4" w:rsidP="00F70F9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w:t>
      </w:r>
    </w:p>
    <w:p w14:paraId="099EC449"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Moderate</w:t>
      </w:r>
    </w:p>
    <w:p w14:paraId="7E0017AA" w14:textId="74F567B4"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Applying</w:t>
      </w:r>
    </w:p>
    <w:p w14:paraId="6498CCF1" w14:textId="3A89E6BC" w:rsidR="004A66E4" w:rsidRPr="00021DCB" w:rsidRDefault="004A66E4"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FNMN.WARD.16.02-04 - LO: 02-04</w:t>
      </w:r>
    </w:p>
    <w:p w14:paraId="404704C3"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6F3F8D">
        <w:rPr>
          <w:rFonts w:ascii="Times New Roman" w:eastAsia="Times New Roman" w:hAnsi="Times New Roman" w:cs="Times New Roman"/>
          <w:color w:val="000000"/>
          <w:sz w:val="22"/>
          <w:szCs w:val="22"/>
        </w:rPr>
        <w:t>APC.06 - Recording Transactions</w:t>
      </w:r>
    </w:p>
    <w:p w14:paraId="69C4562D" w14:textId="3785A183"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54FB20E0" w14:textId="1C91E420"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50863222" w14:textId="77777777" w:rsidR="001D53AA" w:rsidRPr="00021DCB" w:rsidRDefault="001D53AA" w:rsidP="005C3F85">
      <w:pPr>
        <w:tabs>
          <w:tab w:val="left" w:pos="3600"/>
        </w:tabs>
        <w:rPr>
          <w:rFonts w:ascii="Times New Roman" w:hAnsi="Times New Roman" w:cs="Times New Roman"/>
          <w:sz w:val="22"/>
          <w:szCs w:val="22"/>
        </w:rPr>
      </w:pPr>
    </w:p>
    <w:p w14:paraId="0D939989" w14:textId="27443563" w:rsidR="004A66E4" w:rsidRPr="00021DCB" w:rsidRDefault="004A66E4" w:rsidP="00911FD1">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xml:space="preserve">Which of the following is </w:t>
      </w:r>
      <w:r w:rsidRPr="00021DCB">
        <w:rPr>
          <w:rFonts w:ascii="Times New Roman" w:eastAsia="Times New Roman" w:hAnsi="Times New Roman" w:cs="Times New Roman"/>
          <w:b/>
          <w:bCs/>
          <w:color w:val="000000"/>
          <w:sz w:val="22"/>
          <w:szCs w:val="22"/>
          <w:u w:val="single"/>
        </w:rPr>
        <w:t>not</w:t>
      </w:r>
      <w:r w:rsidRPr="00021DCB">
        <w:rPr>
          <w:rFonts w:ascii="Times New Roman" w:eastAsia="Times New Roman" w:hAnsi="Times New Roman" w:cs="Times New Roman"/>
          <w:color w:val="000000"/>
          <w:sz w:val="22"/>
          <w:szCs w:val="22"/>
        </w:rPr>
        <w:t xml:space="preserve"> a useful step in finding errors on the trial balance?</w:t>
      </w:r>
    </w:p>
    <w:p w14:paraId="7275E3A6" w14:textId="74EA9C7D"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Determine the difference between debits and credits and look for the amount.</w:t>
      </w:r>
    </w:p>
    <w:p w14:paraId="2FAB5111" w14:textId="0D279948"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Determine the difference between debits and credits and change any account to make the trial balance correct.</w:t>
      </w:r>
    </w:p>
    <w:p w14:paraId="5A51B318" w14:textId="258CCAEE"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Determine the difference between debits and credits, divide the amount by 2, and look for the amount.</w:t>
      </w:r>
    </w:p>
    <w:p w14:paraId="0B508939" w14:textId="03A22CB9"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Determine the difference between debits and credits, divide the amount by 9, and if it divides evenly, look for a transposition or slide error.</w:t>
      </w:r>
    </w:p>
    <w:p w14:paraId="2BACF998" w14:textId="77777777" w:rsidR="004A66E4" w:rsidRDefault="004A66E4" w:rsidP="00F70F95">
      <w:pPr>
        <w:tabs>
          <w:tab w:val="left" w:pos="3600"/>
        </w:tabs>
        <w:ind w:left="576"/>
        <w:rPr>
          <w:rFonts w:ascii="Times New Roman" w:hAnsi="Times New Roman" w:cs="Times New Roman"/>
          <w:sz w:val="22"/>
          <w:szCs w:val="22"/>
        </w:rPr>
      </w:pPr>
    </w:p>
    <w:p w14:paraId="26744993" w14:textId="77777777" w:rsidR="005047A8" w:rsidRPr="00021DCB" w:rsidRDefault="005047A8" w:rsidP="00F70F95">
      <w:pPr>
        <w:tabs>
          <w:tab w:val="left" w:pos="3600"/>
        </w:tabs>
        <w:ind w:left="576"/>
        <w:rPr>
          <w:rFonts w:ascii="Times New Roman" w:hAnsi="Times New Roman" w:cs="Times New Roman"/>
          <w:vanish/>
          <w:sz w:val="22"/>
          <w:szCs w:val="22"/>
        </w:rPr>
      </w:pPr>
    </w:p>
    <w:p w14:paraId="25F0044D" w14:textId="39BE728D" w:rsidR="004A66E4" w:rsidRPr="00021DCB" w:rsidRDefault="004A66E4" w:rsidP="00F70F9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b</w:t>
      </w:r>
    </w:p>
    <w:p w14:paraId="4C61B8DF"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Moderate</w:t>
      </w:r>
    </w:p>
    <w:p w14:paraId="03E1CDC6" w14:textId="3EF06581"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089FE991" w14:textId="3F5769EE" w:rsidR="004A66E4" w:rsidRPr="00021DCB" w:rsidRDefault="004A66E4"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FNMN.WARD.16.02-04 - LO: 02-04</w:t>
      </w:r>
    </w:p>
    <w:p w14:paraId="7E1C4120"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w:t>
      </w:r>
      <w:r w:rsidR="006F3F8D">
        <w:rPr>
          <w:rFonts w:ascii="Times New Roman" w:eastAsia="Times New Roman" w:hAnsi="Times New Roman" w:cs="Times New Roman"/>
          <w:color w:val="000000"/>
          <w:sz w:val="22"/>
          <w:szCs w:val="22"/>
        </w:rPr>
        <w:t>ACBSP.APC.05 - Accounting Cycle</w:t>
      </w:r>
    </w:p>
    <w:p w14:paraId="358DCB2E" w14:textId="77777777"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1AB50F44" w14:textId="1D44210B"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79D021D6" w14:textId="59B454F9"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2D23D3E3" w14:textId="77777777" w:rsidR="001D53AA" w:rsidRPr="00021DCB" w:rsidRDefault="001D53AA" w:rsidP="00F70F95">
      <w:pPr>
        <w:tabs>
          <w:tab w:val="left" w:pos="3600"/>
        </w:tabs>
        <w:ind w:left="576"/>
        <w:rPr>
          <w:rFonts w:ascii="Times New Roman" w:hAnsi="Times New Roman" w:cs="Times New Roman"/>
          <w:sz w:val="22"/>
          <w:szCs w:val="22"/>
        </w:rPr>
      </w:pPr>
    </w:p>
    <w:p w14:paraId="320721B5" w14:textId="3AAC0D50" w:rsidR="004A66E4" w:rsidRPr="00021DCB" w:rsidRDefault="004A66E4" w:rsidP="00911FD1">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xml:space="preserve">All of the following statements regarding a horizontal analysis are true </w:t>
      </w:r>
      <w:r w:rsidRPr="00021DCB">
        <w:rPr>
          <w:rFonts w:ascii="Times New Roman" w:eastAsia="Times New Roman" w:hAnsi="Times New Roman" w:cs="Times New Roman"/>
          <w:b/>
          <w:bCs/>
          <w:color w:val="000000"/>
          <w:sz w:val="22"/>
          <w:szCs w:val="22"/>
          <w:u w:val="single"/>
        </w:rPr>
        <w:t>except</w:t>
      </w:r>
      <w:r w:rsidRPr="00021DCB">
        <w:rPr>
          <w:rFonts w:ascii="Times New Roman" w:eastAsia="Times New Roman" w:hAnsi="Times New Roman" w:cs="Times New Roman"/>
          <w:color w:val="000000"/>
          <w:sz w:val="22"/>
          <w:szCs w:val="22"/>
        </w:rPr>
        <w:t>:</w:t>
      </w:r>
    </w:p>
    <w:p w14:paraId="56A4D9AB" w14:textId="2CF74AA2"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 horizontal analysis is used to compare an item in a current statement with the same item in prior statements.</w:t>
      </w:r>
    </w:p>
    <w:p w14:paraId="0D3F68D0" w14:textId="0D0A3630"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 horizontal analysis can be performed on a balance sheet and income statement, but not on a statement of cash flows.</w:t>
      </w:r>
    </w:p>
    <w:p w14:paraId="54A4B86C" w14:textId="7685D848"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​If Fees Earned in Year 1 is $125,000 and Fees Earned in Year 2 is $143,750, a horizontal analysis will indicate a 15% increase over this period.</w:t>
      </w:r>
    </w:p>
    <w:p w14:paraId="4E43DE4D" w14:textId="7E784123" w:rsidR="004A66E4" w:rsidRPr="00021DCB" w:rsidRDefault="004A66E4" w:rsidP="005C3F85">
      <w:pPr>
        <w:pStyle w:val="p"/>
        <w:numPr>
          <w:ilvl w:val="1"/>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​When two statements are compared in horizontal analysis, the earlier statement is used as the base for computing the amount and the percent of change.</w:t>
      </w:r>
    </w:p>
    <w:p w14:paraId="1CB40C5D" w14:textId="77777777" w:rsidR="004A66E4" w:rsidRDefault="004A66E4" w:rsidP="00F70F95">
      <w:pPr>
        <w:tabs>
          <w:tab w:val="left" w:pos="3600"/>
        </w:tabs>
        <w:ind w:left="576"/>
        <w:rPr>
          <w:rFonts w:ascii="Times New Roman" w:hAnsi="Times New Roman" w:cs="Times New Roman"/>
          <w:sz w:val="22"/>
          <w:szCs w:val="22"/>
        </w:rPr>
      </w:pPr>
    </w:p>
    <w:p w14:paraId="563754C8" w14:textId="77777777" w:rsidR="005047A8" w:rsidRPr="00021DCB" w:rsidRDefault="005047A8" w:rsidP="00F70F95">
      <w:pPr>
        <w:tabs>
          <w:tab w:val="left" w:pos="3600"/>
        </w:tabs>
        <w:ind w:left="576"/>
        <w:rPr>
          <w:rFonts w:ascii="Times New Roman" w:hAnsi="Times New Roman" w:cs="Times New Roman"/>
          <w:vanish/>
          <w:sz w:val="22"/>
          <w:szCs w:val="22"/>
        </w:rPr>
      </w:pPr>
    </w:p>
    <w:p w14:paraId="424AFDD6" w14:textId="2B8336E6" w:rsidR="004A66E4" w:rsidRPr="00021DCB" w:rsidRDefault="004A66E4" w:rsidP="00F70F9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b</w:t>
      </w:r>
    </w:p>
    <w:p w14:paraId="2C0A8111" w14:textId="77777777"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Moderate</w:t>
      </w:r>
    </w:p>
    <w:p w14:paraId="51F8E178" w14:textId="4A6BA2F9"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Bloom's: Remembering</w:t>
      </w:r>
    </w:p>
    <w:p w14:paraId="53EE938E" w14:textId="2225A476" w:rsidR="004A66E4" w:rsidRPr="00021DCB" w:rsidRDefault="004A66E4"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FNMN.WARD.16.02-05 - LO: 02-05</w:t>
      </w:r>
    </w:p>
    <w:p w14:paraId="333C172D" w14:textId="3F602C68" w:rsidR="006F3F8D" w:rsidRDefault="004A66E4"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ACCT.ACBSP.APC.02 – GAAP</w:t>
      </w:r>
    </w:p>
    <w:p w14:paraId="5F0E8CE0" w14:textId="77777777"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4A66E4" w:rsidRPr="00021DCB">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7843CEC0" w14:textId="33E285B1"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ACCT.AICPA</w:t>
      </w:r>
      <w:r>
        <w:rPr>
          <w:rFonts w:ascii="Times New Roman" w:eastAsia="Times New Roman" w:hAnsi="Times New Roman" w:cs="Times New Roman"/>
          <w:color w:val="000000"/>
          <w:sz w:val="22"/>
          <w:szCs w:val="22"/>
        </w:rPr>
        <w:t>.FN.03 – Measurement</w:t>
      </w:r>
    </w:p>
    <w:p w14:paraId="029F9C0F" w14:textId="142FAF32" w:rsidR="004A66E4"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4A66E4" w:rsidRPr="00021DCB">
        <w:rPr>
          <w:rFonts w:ascii="Times New Roman" w:eastAsia="Times New Roman" w:hAnsi="Times New Roman" w:cs="Times New Roman"/>
          <w:color w:val="000000"/>
          <w:sz w:val="22"/>
          <w:szCs w:val="22"/>
        </w:rPr>
        <w:t>BUSPROG: Analytic</w:t>
      </w:r>
    </w:p>
    <w:p w14:paraId="4ADFFC69" w14:textId="0DE31E64" w:rsidR="001D53AA" w:rsidRPr="00021DCB" w:rsidRDefault="0099058B" w:rsidP="0099058B">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63DEBADA" w14:textId="5B2D7EB2" w:rsidR="003173D0" w:rsidRPr="00021DCB" w:rsidRDefault="003173D0" w:rsidP="00911FD1">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McNally Industries has a condensed income statement as shown.</w:t>
      </w:r>
    </w:p>
    <w:p w14:paraId="72B31EAD" w14:textId="77777777" w:rsidR="003173D0" w:rsidRPr="00021DCB" w:rsidRDefault="003173D0" w:rsidP="0099058B">
      <w:pPr>
        <w:pStyle w:val="p"/>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b/>
          <w:bCs/>
          <w:color w:val="000000"/>
          <w:sz w:val="22"/>
          <w:szCs w:val="22"/>
        </w:rPr>
        <w:t>Year 2</w:t>
      </w:r>
      <w:r w:rsidRPr="00021DCB">
        <w:rPr>
          <w:rFonts w:ascii="Times New Roman" w:hAnsi="Times New Roman" w:cs="Times New Roman"/>
          <w:sz w:val="22"/>
          <w:szCs w:val="22"/>
        </w:rPr>
        <w:tab/>
      </w:r>
      <w:r w:rsidRPr="00021DCB">
        <w:rPr>
          <w:rFonts w:ascii="Times New Roman" w:eastAsia="Times New Roman" w:hAnsi="Times New Roman" w:cs="Times New Roman"/>
          <w:b/>
          <w:bCs/>
          <w:color w:val="000000"/>
          <w:sz w:val="22"/>
          <w:szCs w:val="22"/>
        </w:rPr>
        <w:t>Year 1</w:t>
      </w:r>
    </w:p>
    <w:p w14:paraId="5CACB8C0" w14:textId="77777777" w:rsidR="003173D0" w:rsidRPr="00021DCB" w:rsidRDefault="003173D0" w:rsidP="0099058B">
      <w:pPr>
        <w:pStyle w:val="p"/>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Sales</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$198,000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$165,500</w:t>
      </w:r>
    </w:p>
    <w:p w14:paraId="693878C9" w14:textId="77777777" w:rsidR="003173D0" w:rsidRPr="00021DCB" w:rsidRDefault="003173D0" w:rsidP="0099058B">
      <w:pPr>
        <w:pStyle w:val="p"/>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Total operating expenses</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163,000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147,500</w:t>
      </w:r>
    </w:p>
    <w:p w14:paraId="367EAB76" w14:textId="77777777" w:rsidR="003173D0" w:rsidRPr="00021DCB" w:rsidRDefault="003173D0" w:rsidP="0099058B">
      <w:pPr>
        <w:pStyle w:val="p"/>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Net income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35,000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18,000</w:t>
      </w:r>
    </w:p>
    <w:p w14:paraId="34848BAF" w14:textId="77777777" w:rsidR="003173D0" w:rsidRPr="00021DCB" w:rsidRDefault="003173D0" w:rsidP="00F70F95">
      <w:pPr>
        <w:pStyle w:val="p"/>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p w14:paraId="5BEF8CCB" w14:textId="1EA08818" w:rsidR="003173D0" w:rsidRPr="00021DCB" w:rsidRDefault="003173D0" w:rsidP="00F70F95">
      <w:pPr>
        <w:pStyle w:val="p"/>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Using horizontal analysis, calculate the amount and percent change for sales.</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Round to one decimal place.</w:t>
      </w:r>
    </w:p>
    <w:p w14:paraId="0FF927E2" w14:textId="76A61296" w:rsidR="003173D0" w:rsidRPr="00021DCB" w:rsidRDefault="003173D0" w:rsidP="0099058B">
      <w:pPr>
        <w:pStyle w:val="p"/>
        <w:numPr>
          <w:ilvl w:val="0"/>
          <w:numId w:val="24"/>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$32,500, 19.6%</w:t>
      </w:r>
    </w:p>
    <w:p w14:paraId="647BBE4C" w14:textId="6A013DC5" w:rsidR="003173D0" w:rsidRPr="00021DCB" w:rsidRDefault="003173D0" w:rsidP="0099058B">
      <w:pPr>
        <w:pStyle w:val="p"/>
        <w:numPr>
          <w:ilvl w:val="0"/>
          <w:numId w:val="24"/>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$18,000, 10.9%</w:t>
      </w:r>
    </w:p>
    <w:p w14:paraId="7A406876" w14:textId="7103713F" w:rsidR="003173D0" w:rsidRPr="00021DCB" w:rsidRDefault="003173D0" w:rsidP="0099058B">
      <w:pPr>
        <w:pStyle w:val="p"/>
        <w:numPr>
          <w:ilvl w:val="0"/>
          <w:numId w:val="24"/>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$35,000, 17.7%</w:t>
      </w:r>
    </w:p>
    <w:p w14:paraId="13F46491" w14:textId="5832D750" w:rsidR="003173D0" w:rsidRPr="00021DCB" w:rsidRDefault="003173D0" w:rsidP="0099058B">
      <w:pPr>
        <w:pStyle w:val="p"/>
        <w:numPr>
          <w:ilvl w:val="0"/>
          <w:numId w:val="24"/>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$17,000, 9.4%</w:t>
      </w:r>
    </w:p>
    <w:p w14:paraId="21C2BF28" w14:textId="77777777" w:rsidR="003173D0" w:rsidRDefault="003173D0" w:rsidP="00F70F95">
      <w:pPr>
        <w:tabs>
          <w:tab w:val="left" w:pos="3600"/>
        </w:tabs>
        <w:ind w:left="576"/>
        <w:rPr>
          <w:rFonts w:ascii="Times New Roman" w:hAnsi="Times New Roman" w:cs="Times New Roman"/>
          <w:sz w:val="22"/>
          <w:szCs w:val="22"/>
        </w:rPr>
      </w:pPr>
    </w:p>
    <w:p w14:paraId="34CC3F5A" w14:textId="77777777" w:rsidR="005047A8" w:rsidRPr="00021DCB" w:rsidRDefault="005047A8" w:rsidP="00F70F95">
      <w:pPr>
        <w:tabs>
          <w:tab w:val="left" w:pos="3600"/>
        </w:tabs>
        <w:ind w:left="576"/>
        <w:rPr>
          <w:rFonts w:ascii="Times New Roman" w:hAnsi="Times New Roman" w:cs="Times New Roman"/>
          <w:vanish/>
          <w:sz w:val="22"/>
          <w:szCs w:val="22"/>
        </w:rPr>
      </w:pPr>
    </w:p>
    <w:p w14:paraId="472C2903" w14:textId="689D1B94" w:rsidR="003173D0" w:rsidRPr="00021DCB" w:rsidRDefault="003173D0" w:rsidP="00F70F9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w:t>
      </w:r>
    </w:p>
    <w:p w14:paraId="030E4981" w14:textId="77777777" w:rsidR="0099058B" w:rsidRDefault="003173D0" w:rsidP="00F70F95">
      <w:pPr>
        <w:pStyle w:val="p"/>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RATIONALE:</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xml:space="preserve">Change in sales = Sales in Year 2 – Sales in Year 1 </w:t>
      </w:r>
    </w:p>
    <w:p w14:paraId="042E3CDF" w14:textId="4E8BBFA1" w:rsidR="003173D0" w:rsidRPr="0099058B" w:rsidRDefault="0099058B" w:rsidP="0099058B">
      <w:pPr>
        <w:pStyle w:val="p"/>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3173D0" w:rsidRPr="00021DCB">
        <w:rPr>
          <w:rFonts w:ascii="Times New Roman" w:eastAsia="Times New Roman" w:hAnsi="Times New Roman" w:cs="Times New Roman"/>
          <w:color w:val="000000"/>
          <w:sz w:val="22"/>
          <w:szCs w:val="22"/>
        </w:rPr>
        <w:t>= $198,000 – $165,500​ = $32,500</w:t>
      </w:r>
    </w:p>
    <w:p w14:paraId="7CE1F63F" w14:textId="3F68E7F6" w:rsidR="003173D0" w:rsidRPr="00021DCB" w:rsidRDefault="0099058B" w:rsidP="00F70F95">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Percent change in sales = (Sales in Year 2 – Sales in Year 1) / Sales in Year 1 </w:t>
      </w:r>
    </w:p>
    <w:p w14:paraId="32C5E2EE" w14:textId="4D0CD4F0" w:rsidR="003173D0" w:rsidRPr="00021DCB" w:rsidRDefault="0099058B" w:rsidP="0099058B">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 ($198,000 – $165,500​) / $165,500​ = 19.6%</w:t>
      </w:r>
    </w:p>
    <w:p w14:paraId="0FC374FC" w14:textId="77777777" w:rsidR="006F3F8D" w:rsidRDefault="003173D0"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Moderate</w:t>
      </w:r>
    </w:p>
    <w:p w14:paraId="6C9F87BF" w14:textId="35B3897F" w:rsidR="003173D0"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3173D0" w:rsidRPr="00021DCB">
        <w:rPr>
          <w:rFonts w:ascii="Times New Roman" w:eastAsia="Times New Roman" w:hAnsi="Times New Roman" w:cs="Times New Roman"/>
          <w:color w:val="000000"/>
          <w:sz w:val="22"/>
          <w:szCs w:val="22"/>
        </w:rPr>
        <w:t>Bloom's: Applying</w:t>
      </w:r>
    </w:p>
    <w:p w14:paraId="3F278892" w14:textId="2FB4F34D" w:rsidR="003173D0" w:rsidRPr="00021DCB" w:rsidRDefault="003173D0"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FNMN.WARD.16.02-05 - LO: 02-05</w:t>
      </w:r>
    </w:p>
    <w:p w14:paraId="1C0110BF" w14:textId="77777777" w:rsidR="006F3F8D" w:rsidRDefault="003173D0"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ACCT.ACBSP.AP</w:t>
      </w:r>
      <w:r w:rsidR="006F3F8D">
        <w:rPr>
          <w:rFonts w:ascii="Times New Roman" w:eastAsia="Times New Roman" w:hAnsi="Times New Roman" w:cs="Times New Roman"/>
          <w:color w:val="000000"/>
          <w:sz w:val="22"/>
          <w:szCs w:val="22"/>
        </w:rPr>
        <w:t>C.09 - Financial Statements</w:t>
      </w:r>
    </w:p>
    <w:p w14:paraId="5783F450" w14:textId="63A55635"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6AAF2F50" w14:textId="58E92AE2" w:rsidR="003173D0"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BUSPROG: Analytic</w:t>
      </w:r>
    </w:p>
    <w:p w14:paraId="6992399A" w14:textId="77777777" w:rsidR="001D53AA" w:rsidRPr="00021DCB" w:rsidRDefault="001D53AA" w:rsidP="00F70F95">
      <w:pPr>
        <w:tabs>
          <w:tab w:val="left" w:pos="3600"/>
        </w:tabs>
        <w:ind w:left="576"/>
        <w:rPr>
          <w:rFonts w:ascii="Times New Roman" w:hAnsi="Times New Roman" w:cs="Times New Roman"/>
          <w:sz w:val="22"/>
          <w:szCs w:val="22"/>
        </w:rPr>
      </w:pPr>
    </w:p>
    <w:p w14:paraId="1ACA45D5" w14:textId="7B625258" w:rsidR="003173D0" w:rsidRPr="00021DCB" w:rsidRDefault="003173D0" w:rsidP="00911FD1">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Richardson Company has a condensed income statement as shown.</w:t>
      </w:r>
    </w:p>
    <w:p w14:paraId="5CE5BCAA" w14:textId="77777777" w:rsidR="003173D0" w:rsidRPr="00021DCB" w:rsidRDefault="003173D0" w:rsidP="0099058B">
      <w:pPr>
        <w:pStyle w:val="p"/>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b/>
          <w:bCs/>
          <w:color w:val="000000"/>
          <w:sz w:val="22"/>
          <w:szCs w:val="22"/>
        </w:rPr>
        <w:t>Year 2</w:t>
      </w:r>
      <w:r w:rsidRPr="00021DCB">
        <w:rPr>
          <w:rFonts w:ascii="Times New Roman" w:hAnsi="Times New Roman" w:cs="Times New Roman"/>
          <w:sz w:val="22"/>
          <w:szCs w:val="22"/>
        </w:rPr>
        <w:tab/>
      </w:r>
      <w:r w:rsidRPr="00021DCB">
        <w:rPr>
          <w:rFonts w:ascii="Times New Roman" w:eastAsia="Times New Roman" w:hAnsi="Times New Roman" w:cs="Times New Roman"/>
          <w:b/>
          <w:bCs/>
          <w:color w:val="000000"/>
          <w:sz w:val="22"/>
          <w:szCs w:val="22"/>
        </w:rPr>
        <w:t>Year 1</w:t>
      </w:r>
    </w:p>
    <w:p w14:paraId="7483C01D" w14:textId="77777777" w:rsidR="003173D0" w:rsidRPr="00021DCB" w:rsidRDefault="003173D0" w:rsidP="0099058B">
      <w:pPr>
        <w:pStyle w:val="p"/>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Sales</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$150,000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$165,500</w:t>
      </w:r>
    </w:p>
    <w:p w14:paraId="7D6E0A1F" w14:textId="77777777" w:rsidR="003173D0" w:rsidRPr="00021DCB" w:rsidRDefault="003173D0" w:rsidP="0099058B">
      <w:pPr>
        <w:pStyle w:val="p"/>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Total operating expenses</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133,000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147,500</w:t>
      </w:r>
    </w:p>
    <w:p w14:paraId="0187558E" w14:textId="77777777" w:rsidR="003173D0" w:rsidRPr="00021DCB" w:rsidRDefault="003173D0" w:rsidP="0099058B">
      <w:pPr>
        <w:pStyle w:val="p"/>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Net income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17,000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18,000</w:t>
      </w:r>
    </w:p>
    <w:p w14:paraId="3FE9D9AA" w14:textId="77777777" w:rsidR="003173D0" w:rsidRPr="00021DCB" w:rsidRDefault="003173D0" w:rsidP="00F70F95">
      <w:pPr>
        <w:pStyle w:val="p"/>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p w14:paraId="095027A1" w14:textId="4B4E7D67" w:rsidR="003173D0" w:rsidRPr="00021DCB" w:rsidRDefault="003173D0" w:rsidP="00F70F95">
      <w:pPr>
        <w:pStyle w:val="p"/>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Using horizontal analysis, calculate the amount and percent change for sales.</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Round to one decimal place.</w:t>
      </w:r>
    </w:p>
    <w:p w14:paraId="630CF466" w14:textId="054C958A" w:rsidR="003173D0" w:rsidRPr="00021DCB" w:rsidRDefault="003173D0" w:rsidP="0099058B">
      <w:pPr>
        <w:pStyle w:val="p"/>
        <w:numPr>
          <w:ilvl w:val="0"/>
          <w:numId w:val="26"/>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$(17,000), (11.3%)</w:t>
      </w:r>
    </w:p>
    <w:p w14:paraId="0308CDA4" w14:textId="015FF547" w:rsidR="003173D0" w:rsidRPr="00021DCB" w:rsidRDefault="003173D0" w:rsidP="0099058B">
      <w:pPr>
        <w:pStyle w:val="p"/>
        <w:numPr>
          <w:ilvl w:val="0"/>
          <w:numId w:val="26"/>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$(15,500), (10.3%)</w:t>
      </w:r>
    </w:p>
    <w:p w14:paraId="03C5C53A" w14:textId="21385ACB" w:rsidR="003173D0" w:rsidRPr="00021DCB" w:rsidRDefault="003173D0" w:rsidP="0099058B">
      <w:pPr>
        <w:pStyle w:val="p"/>
        <w:numPr>
          <w:ilvl w:val="0"/>
          <w:numId w:val="26"/>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$(18,000), (10.9%)</w:t>
      </w:r>
    </w:p>
    <w:p w14:paraId="552C01D6" w14:textId="3807127D" w:rsidR="003173D0" w:rsidRPr="00021DCB" w:rsidRDefault="003173D0" w:rsidP="0099058B">
      <w:pPr>
        <w:pStyle w:val="p"/>
        <w:numPr>
          <w:ilvl w:val="0"/>
          <w:numId w:val="26"/>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$(15,500), (9.4%)</w:t>
      </w:r>
    </w:p>
    <w:p w14:paraId="144F4F52" w14:textId="77777777" w:rsidR="003173D0" w:rsidRDefault="003173D0" w:rsidP="00F70F95">
      <w:pPr>
        <w:tabs>
          <w:tab w:val="left" w:pos="3600"/>
        </w:tabs>
        <w:ind w:left="576"/>
        <w:rPr>
          <w:rFonts w:ascii="Times New Roman" w:hAnsi="Times New Roman" w:cs="Times New Roman"/>
          <w:sz w:val="22"/>
          <w:szCs w:val="22"/>
        </w:rPr>
      </w:pPr>
    </w:p>
    <w:p w14:paraId="1AA74021" w14:textId="77777777" w:rsidR="005047A8" w:rsidRPr="00021DCB" w:rsidRDefault="005047A8" w:rsidP="00F70F95">
      <w:pPr>
        <w:tabs>
          <w:tab w:val="left" w:pos="3600"/>
        </w:tabs>
        <w:ind w:left="576"/>
        <w:rPr>
          <w:rFonts w:ascii="Times New Roman" w:hAnsi="Times New Roman" w:cs="Times New Roman"/>
          <w:vanish/>
          <w:sz w:val="22"/>
          <w:szCs w:val="22"/>
        </w:rPr>
      </w:pPr>
    </w:p>
    <w:p w14:paraId="41A2A626" w14:textId="00555A89" w:rsidR="003173D0" w:rsidRPr="00021DCB" w:rsidRDefault="003173D0" w:rsidP="00F70F9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w:t>
      </w:r>
    </w:p>
    <w:p w14:paraId="010581BE" w14:textId="77777777" w:rsidR="0099058B" w:rsidRDefault="003173D0" w:rsidP="00F70F95">
      <w:pPr>
        <w:pStyle w:val="p"/>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RATIONALE:</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xml:space="preserve">Change in sales = Sales in Year 2 – Sales in Year 1 </w:t>
      </w:r>
    </w:p>
    <w:p w14:paraId="17CCE3D6" w14:textId="3026DC74" w:rsidR="003173D0" w:rsidRPr="00021DCB" w:rsidRDefault="0099058B" w:rsidP="00F70F95">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3173D0" w:rsidRPr="00021DCB">
        <w:rPr>
          <w:rFonts w:ascii="Times New Roman" w:eastAsia="Times New Roman" w:hAnsi="Times New Roman" w:cs="Times New Roman"/>
          <w:color w:val="000000"/>
          <w:sz w:val="22"/>
          <w:szCs w:val="22"/>
        </w:rPr>
        <w:t>= $150,000 – $165,500​ = –$15,500</w:t>
      </w:r>
    </w:p>
    <w:p w14:paraId="2A4D4F07" w14:textId="5DE41984" w:rsidR="003173D0" w:rsidRPr="00021DCB" w:rsidRDefault="0099058B" w:rsidP="00F70F95">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Percent change in sales = (Sales in Year 2 – Sales in Year 1) / Sales in Year 1 </w:t>
      </w:r>
    </w:p>
    <w:p w14:paraId="36BFFF66" w14:textId="2636A45F" w:rsidR="003173D0" w:rsidRPr="00021DCB" w:rsidRDefault="0099058B" w:rsidP="0099058B">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 ($150,000 – $165,500​) / $165,500​ = –9.4%</w:t>
      </w:r>
    </w:p>
    <w:p w14:paraId="3777F568" w14:textId="77777777" w:rsidR="006F3F8D" w:rsidRDefault="003173D0"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Moderate</w:t>
      </w:r>
    </w:p>
    <w:p w14:paraId="7EB5CB96" w14:textId="1598CEB6" w:rsidR="003173D0"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3173D0" w:rsidRPr="00021DCB">
        <w:rPr>
          <w:rFonts w:ascii="Times New Roman" w:eastAsia="Times New Roman" w:hAnsi="Times New Roman" w:cs="Times New Roman"/>
          <w:color w:val="000000"/>
          <w:sz w:val="22"/>
          <w:szCs w:val="22"/>
        </w:rPr>
        <w:t>Bloom's: Applying</w:t>
      </w:r>
    </w:p>
    <w:p w14:paraId="1F502A09" w14:textId="2B812EAF" w:rsidR="003173D0" w:rsidRPr="00021DCB" w:rsidRDefault="003173D0"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FNMN.WARD.16.02-05 - LO: 02-05</w:t>
      </w:r>
    </w:p>
    <w:p w14:paraId="60FEF13F" w14:textId="77777777" w:rsidR="006F3F8D" w:rsidRDefault="003173D0"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w:t>
      </w:r>
      <w:r w:rsidR="006F3F8D">
        <w:rPr>
          <w:rFonts w:ascii="Times New Roman" w:eastAsia="Times New Roman" w:hAnsi="Times New Roman" w:cs="Times New Roman"/>
          <w:color w:val="000000"/>
          <w:sz w:val="22"/>
          <w:szCs w:val="22"/>
        </w:rPr>
        <w:t>P.APC.09 - Financial Statements</w:t>
      </w:r>
    </w:p>
    <w:p w14:paraId="258F9B87" w14:textId="2898CD93"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61696E83" w14:textId="09135334" w:rsidR="003173D0"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BUSPROG: Analytic</w:t>
      </w:r>
    </w:p>
    <w:p w14:paraId="365901F3" w14:textId="0FAC8BD7" w:rsidR="001D53AA" w:rsidRPr="00021DCB" w:rsidRDefault="0099058B" w:rsidP="0099058B">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71E0B75A" w14:textId="1F7624E6" w:rsidR="003173D0" w:rsidRPr="00021DCB" w:rsidRDefault="003173D0" w:rsidP="00911FD1">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On January 1, Cassie Harris and other stockholders established a catering service.</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 xml:space="preserve">Listed below are accounts she would like to open in the general ledger. List the accounts in the order in which they should appear in the ledger and propose a </w:t>
      </w:r>
      <w:proofErr w:type="gramStart"/>
      <w:r w:rsidRPr="00021DCB">
        <w:rPr>
          <w:rFonts w:ascii="Times New Roman" w:eastAsia="Times New Roman" w:hAnsi="Times New Roman" w:cs="Times New Roman"/>
          <w:color w:val="000000"/>
          <w:sz w:val="22"/>
          <w:szCs w:val="22"/>
        </w:rPr>
        <w:t>two digit</w:t>
      </w:r>
      <w:proofErr w:type="gramEnd"/>
      <w:r w:rsidRPr="00021DCB">
        <w:rPr>
          <w:rFonts w:ascii="Times New Roman" w:eastAsia="Times New Roman" w:hAnsi="Times New Roman" w:cs="Times New Roman"/>
          <w:color w:val="000000"/>
          <w:sz w:val="22"/>
          <w:szCs w:val="22"/>
        </w:rPr>
        <w:t xml:space="preserve"> account numbering scheme that is consistent with the rules of a proper chart of accounts.</w:t>
      </w:r>
    </w:p>
    <w:p w14:paraId="54E6F486" w14:textId="77777777" w:rsidR="003173D0" w:rsidRPr="00021DCB" w:rsidRDefault="003173D0" w:rsidP="006F3F8D">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Cash</w:t>
      </w:r>
    </w:p>
    <w:p w14:paraId="3B3FAA32" w14:textId="77777777" w:rsidR="003173D0" w:rsidRPr="00021DCB" w:rsidRDefault="003173D0" w:rsidP="006F3F8D">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2.</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Supplies</w:t>
      </w:r>
    </w:p>
    <w:p w14:paraId="14712120" w14:textId="77777777" w:rsidR="003173D0" w:rsidRPr="00021DCB" w:rsidRDefault="003173D0" w:rsidP="006F3F8D">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3.</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Equipment</w:t>
      </w:r>
    </w:p>
    <w:p w14:paraId="53107DC0" w14:textId="77777777" w:rsidR="003173D0" w:rsidRPr="00021DCB" w:rsidRDefault="003173D0" w:rsidP="006F3F8D">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4.</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Accounts Payable</w:t>
      </w:r>
    </w:p>
    <w:p w14:paraId="3AB50046" w14:textId="77777777" w:rsidR="003173D0" w:rsidRPr="00021DCB" w:rsidRDefault="003173D0" w:rsidP="006F3F8D">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5.</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Common Stock</w:t>
      </w:r>
    </w:p>
    <w:p w14:paraId="4CD848E2" w14:textId="77777777" w:rsidR="003173D0" w:rsidRPr="00021DCB" w:rsidRDefault="003173D0" w:rsidP="006F3F8D">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6.</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Wages Expense</w:t>
      </w:r>
    </w:p>
    <w:p w14:paraId="2070DC92" w14:textId="77777777" w:rsidR="003173D0" w:rsidRPr="00021DCB" w:rsidRDefault="003173D0" w:rsidP="006F3F8D">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7.</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Rent Expense</w:t>
      </w:r>
    </w:p>
    <w:p w14:paraId="24CA980B" w14:textId="77777777" w:rsidR="003173D0" w:rsidRPr="00021DCB" w:rsidRDefault="003173D0" w:rsidP="006F3F8D">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8.</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Truck</w:t>
      </w:r>
    </w:p>
    <w:p w14:paraId="0B37B105" w14:textId="77777777" w:rsidR="003173D0" w:rsidRPr="00021DCB" w:rsidRDefault="003173D0" w:rsidP="006F3F8D">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9.</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Utilities Expense</w:t>
      </w:r>
    </w:p>
    <w:p w14:paraId="728ECA2E" w14:textId="77777777" w:rsidR="003173D0" w:rsidRPr="00021DCB" w:rsidRDefault="003173D0" w:rsidP="006F3F8D">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Dividends</w:t>
      </w:r>
    </w:p>
    <w:p w14:paraId="6AEF3DD8" w14:textId="77777777" w:rsidR="003173D0" w:rsidRPr="00021DCB" w:rsidRDefault="003173D0" w:rsidP="006F3F8D">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11.</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Truck Expense</w:t>
      </w:r>
    </w:p>
    <w:p w14:paraId="7724807A" w14:textId="77777777" w:rsidR="003173D0" w:rsidRPr="00021DCB" w:rsidRDefault="003173D0" w:rsidP="006F3F8D">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12.</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Prepaid Insurance</w:t>
      </w:r>
    </w:p>
    <w:p w14:paraId="4E61AFA5" w14:textId="77777777" w:rsidR="003173D0" w:rsidRPr="00021DCB" w:rsidRDefault="003173D0" w:rsidP="006F3F8D">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13.</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Fees Earned</w:t>
      </w:r>
    </w:p>
    <w:p w14:paraId="149C395E" w14:textId="77777777" w:rsidR="003173D0" w:rsidRPr="00021DCB" w:rsidRDefault="003173D0" w:rsidP="006F3F8D">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14.</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Miscellaneous Expense</w:t>
      </w:r>
    </w:p>
    <w:p w14:paraId="48517841" w14:textId="77777777" w:rsidR="003173D0" w:rsidRPr="00021DCB" w:rsidRDefault="003173D0" w:rsidP="006F3F8D">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15.</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Insurance Expense</w:t>
      </w:r>
    </w:p>
    <w:p w14:paraId="787F3CC9" w14:textId="77777777" w:rsidR="003173D0" w:rsidRPr="00021DCB" w:rsidRDefault="003173D0" w:rsidP="006F3F8D">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16.</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Notes Payable</w:t>
      </w:r>
    </w:p>
    <w:p w14:paraId="444BEFCB" w14:textId="77777777" w:rsidR="003173D0" w:rsidRPr="00021DCB" w:rsidRDefault="003173D0" w:rsidP="006F3F8D">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17.</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Accounts Receivable</w:t>
      </w:r>
    </w:p>
    <w:p w14:paraId="303B137E" w14:textId="77777777" w:rsidR="003173D0" w:rsidRDefault="003173D0" w:rsidP="00F70F95">
      <w:pPr>
        <w:tabs>
          <w:tab w:val="left" w:pos="3600"/>
        </w:tabs>
        <w:ind w:left="576"/>
        <w:rPr>
          <w:rFonts w:ascii="Times New Roman" w:hAnsi="Times New Roman" w:cs="Times New Roman"/>
          <w:sz w:val="22"/>
          <w:szCs w:val="22"/>
        </w:rPr>
      </w:pPr>
    </w:p>
    <w:p w14:paraId="1FB1D4AE" w14:textId="77777777" w:rsidR="005047A8" w:rsidRPr="00021DCB" w:rsidRDefault="005047A8" w:rsidP="00F70F95">
      <w:pPr>
        <w:tabs>
          <w:tab w:val="left" w:pos="3600"/>
        </w:tabs>
        <w:ind w:left="576"/>
        <w:rPr>
          <w:rFonts w:ascii="Times New Roman" w:hAnsi="Times New Roman" w:cs="Times New Roman"/>
          <w:vanish/>
          <w:sz w:val="22"/>
          <w:szCs w:val="22"/>
        </w:rPr>
      </w:pPr>
    </w:p>
    <w:p w14:paraId="65678CF5" w14:textId="7E60104D" w:rsidR="003173D0" w:rsidRPr="00021DCB" w:rsidRDefault="003173D0" w:rsidP="00F70F95">
      <w:pPr>
        <w:pStyle w:val="p"/>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11 Cash</w:t>
      </w:r>
    </w:p>
    <w:p w14:paraId="50977815" w14:textId="688EA848" w:rsidR="003173D0" w:rsidRPr="00021DCB" w:rsidRDefault="006F3F8D" w:rsidP="00F70F95">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12 Accounts Receivable</w:t>
      </w:r>
    </w:p>
    <w:p w14:paraId="5DE698BD" w14:textId="43DAC638" w:rsidR="003173D0" w:rsidRPr="00021DCB" w:rsidRDefault="006F3F8D" w:rsidP="00F70F95">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13 Supplies</w:t>
      </w:r>
    </w:p>
    <w:p w14:paraId="727E8610" w14:textId="3AF33A0C" w:rsidR="003173D0" w:rsidRPr="00021DCB" w:rsidRDefault="006F3F8D" w:rsidP="00F70F95">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14 Prepaid Insurance</w:t>
      </w:r>
    </w:p>
    <w:p w14:paraId="7AEA1A3B" w14:textId="2006A0D3" w:rsidR="003173D0" w:rsidRPr="00021DCB" w:rsidRDefault="006F3F8D" w:rsidP="00F70F95">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15 Equipment</w:t>
      </w:r>
    </w:p>
    <w:p w14:paraId="01FD448B" w14:textId="3954768D" w:rsidR="003173D0" w:rsidRPr="00021DCB" w:rsidRDefault="006F3F8D" w:rsidP="00F70F95">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16 Truck</w:t>
      </w:r>
    </w:p>
    <w:p w14:paraId="6C3B4CC1" w14:textId="7854C607" w:rsidR="003173D0" w:rsidRPr="00021DCB" w:rsidRDefault="006F3F8D" w:rsidP="00F70F95">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21 Accounts Payable</w:t>
      </w:r>
    </w:p>
    <w:p w14:paraId="39FC742A" w14:textId="673DED55" w:rsidR="003173D0" w:rsidRPr="00021DCB" w:rsidRDefault="006F3F8D" w:rsidP="00F70F95">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22 Notes Payable</w:t>
      </w:r>
    </w:p>
    <w:p w14:paraId="250136F7" w14:textId="4DC6BA35" w:rsidR="003173D0" w:rsidRPr="00021DCB" w:rsidRDefault="006F3F8D" w:rsidP="00F70F95">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31 Common Stock</w:t>
      </w:r>
    </w:p>
    <w:p w14:paraId="3AA6750D" w14:textId="5BE26569" w:rsidR="003173D0" w:rsidRPr="00021DCB" w:rsidRDefault="006F3F8D" w:rsidP="00F70F95">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32 Dividends</w:t>
      </w:r>
    </w:p>
    <w:p w14:paraId="1EE54CF7" w14:textId="1759450A" w:rsidR="003173D0" w:rsidRPr="00021DCB" w:rsidRDefault="006F3F8D" w:rsidP="00F70F95">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41 Fees Earned</w:t>
      </w:r>
    </w:p>
    <w:p w14:paraId="5DC66004" w14:textId="56BA4695" w:rsidR="003173D0" w:rsidRPr="00021DCB" w:rsidRDefault="006F3F8D" w:rsidP="00F70F95">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51 Wages Expense</w:t>
      </w:r>
    </w:p>
    <w:p w14:paraId="1E5E73D0" w14:textId="43329393" w:rsidR="003173D0" w:rsidRPr="00021DCB" w:rsidRDefault="006F3F8D" w:rsidP="00F70F95">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52 Rent Expense</w:t>
      </w:r>
    </w:p>
    <w:p w14:paraId="288DBDCB" w14:textId="06545941" w:rsidR="003173D0" w:rsidRPr="00021DCB" w:rsidRDefault="006F3F8D" w:rsidP="00F70F95">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53 Utilities Expense</w:t>
      </w:r>
    </w:p>
    <w:p w14:paraId="60B6D64F" w14:textId="6CF0C6D6" w:rsidR="003173D0" w:rsidRPr="00021DCB" w:rsidRDefault="006F3F8D" w:rsidP="00F70F95">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54 Truck Expense</w:t>
      </w:r>
    </w:p>
    <w:p w14:paraId="61486C10" w14:textId="6C08F0BB" w:rsidR="003173D0" w:rsidRPr="00021DCB" w:rsidRDefault="006F3F8D" w:rsidP="00F70F95">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55 Insurance Expense</w:t>
      </w:r>
    </w:p>
    <w:p w14:paraId="32669A13" w14:textId="2E0832D7" w:rsidR="003173D0" w:rsidRPr="00021DCB" w:rsidRDefault="006F3F8D" w:rsidP="00F70F95">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56 Miscellaneous Expense</w:t>
      </w:r>
    </w:p>
    <w:p w14:paraId="4C0D4BD5" w14:textId="77777777" w:rsidR="006F3F8D" w:rsidRDefault="003173D0"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Moderate</w:t>
      </w:r>
    </w:p>
    <w:p w14:paraId="253192D6" w14:textId="1A20D8A2" w:rsidR="003173D0"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3173D0" w:rsidRPr="00021DCB">
        <w:rPr>
          <w:rFonts w:ascii="Times New Roman" w:eastAsia="Times New Roman" w:hAnsi="Times New Roman" w:cs="Times New Roman"/>
          <w:color w:val="000000"/>
          <w:sz w:val="22"/>
          <w:szCs w:val="22"/>
        </w:rPr>
        <w:t>Bloom's: Remembering</w:t>
      </w:r>
    </w:p>
    <w:p w14:paraId="79DADD9A" w14:textId="3F5067DB" w:rsidR="003173D0" w:rsidRPr="00021DCB" w:rsidRDefault="003173D0"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60A0A9C8" w14:textId="3AE18A27" w:rsidR="006F3F8D" w:rsidRDefault="003173D0"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ACCT.ACBSP.APC.02 – GAAP</w:t>
      </w:r>
    </w:p>
    <w:p w14:paraId="2F81A548" w14:textId="77777777"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3173D0"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2117DEF6" w14:textId="282CE266"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 xml:space="preserve">ACCT.AICPA.FN.03 </w:t>
      </w:r>
      <w:r>
        <w:rPr>
          <w:rFonts w:ascii="Times New Roman" w:eastAsia="Times New Roman" w:hAnsi="Times New Roman" w:cs="Times New Roman"/>
          <w:color w:val="000000"/>
          <w:sz w:val="22"/>
          <w:szCs w:val="22"/>
        </w:rPr>
        <w:t>–</w:t>
      </w:r>
      <w:r w:rsidR="003173D0" w:rsidRPr="00021DCB">
        <w:rPr>
          <w:rFonts w:ascii="Times New Roman" w:eastAsia="Times New Roman" w:hAnsi="Times New Roman" w:cs="Times New Roman"/>
          <w:color w:val="000000"/>
          <w:sz w:val="22"/>
          <w:szCs w:val="22"/>
        </w:rPr>
        <w:t xml:space="preserve"> Measuremen</w:t>
      </w:r>
      <w:r>
        <w:rPr>
          <w:rFonts w:ascii="Times New Roman" w:eastAsia="Times New Roman" w:hAnsi="Times New Roman" w:cs="Times New Roman"/>
          <w:color w:val="000000"/>
          <w:sz w:val="22"/>
          <w:szCs w:val="22"/>
        </w:rPr>
        <w:t>t</w:t>
      </w:r>
    </w:p>
    <w:p w14:paraId="5C74502F" w14:textId="5CF61BA0" w:rsidR="003173D0"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BUSPROG: Analytic</w:t>
      </w:r>
    </w:p>
    <w:p w14:paraId="0D7CD79B" w14:textId="0967FD66" w:rsidR="001D53AA" w:rsidRPr="00021DCB" w:rsidRDefault="0099058B" w:rsidP="0099058B">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33552696" w14:textId="09F64BB0" w:rsidR="003173D0" w:rsidRPr="00021DCB" w:rsidRDefault="003173D0" w:rsidP="00911FD1">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The chart of accounts classifies the accounts to make identification of the accounts easier. Describe the numbering system businesses use in setting up the chart of accounts.</w:t>
      </w:r>
    </w:p>
    <w:p w14:paraId="613BCA79" w14:textId="77777777" w:rsidR="005047A8" w:rsidRDefault="005047A8" w:rsidP="00F70F95">
      <w:pPr>
        <w:pStyle w:val="p"/>
        <w:tabs>
          <w:tab w:val="left" w:pos="3600"/>
        </w:tabs>
        <w:ind w:left="576"/>
        <w:rPr>
          <w:rFonts w:ascii="Times New Roman" w:eastAsia="Times New Roman" w:hAnsi="Times New Roman" w:cs="Times New Roman"/>
          <w:i/>
          <w:iCs/>
          <w:color w:val="000000"/>
          <w:sz w:val="22"/>
          <w:szCs w:val="22"/>
        </w:rPr>
      </w:pPr>
    </w:p>
    <w:p w14:paraId="0B933428" w14:textId="77777777" w:rsidR="006F3F8D" w:rsidRDefault="003173D0" w:rsidP="005047A8">
      <w:pPr>
        <w:pStyle w:val="p"/>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xml:space="preserve">A chart of accounts is set up by assigning 2-digit numbers to each of the accounts </w:t>
      </w:r>
    </w:p>
    <w:p w14:paraId="0057E23E" w14:textId="77777777" w:rsidR="006F3F8D" w:rsidRDefault="006F3F8D" w:rsidP="005047A8">
      <w:pPr>
        <w:pStyle w:val="p"/>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3173D0" w:rsidRPr="00021DCB">
        <w:rPr>
          <w:rFonts w:ascii="Times New Roman" w:eastAsia="Times New Roman" w:hAnsi="Times New Roman" w:cs="Times New Roman"/>
          <w:color w:val="000000"/>
          <w:sz w:val="22"/>
          <w:szCs w:val="22"/>
        </w:rPr>
        <w:t xml:space="preserve">for use as references. The first digit indicates the major account group of the </w:t>
      </w:r>
    </w:p>
    <w:p w14:paraId="6A348133" w14:textId="77777777" w:rsidR="006F3F8D" w:rsidRDefault="006F3F8D" w:rsidP="005047A8">
      <w:pPr>
        <w:pStyle w:val="p"/>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 xml:space="preserve">ledger in which the account is located. Accounts beginning with 1 represent </w:t>
      </w:r>
    </w:p>
    <w:p w14:paraId="01B7C939" w14:textId="77777777" w:rsidR="006F3F8D" w:rsidRDefault="006F3F8D" w:rsidP="005047A8">
      <w:pPr>
        <w:pStyle w:val="p"/>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 xml:space="preserve">assets; 2, liabilities; 3, stockholders' equity; 4, revenue; 5, expenses. The second </w:t>
      </w:r>
    </w:p>
    <w:p w14:paraId="3BA1E963" w14:textId="77777777" w:rsidR="006F3F8D" w:rsidRDefault="006F3F8D" w:rsidP="005047A8">
      <w:pPr>
        <w:pStyle w:val="p"/>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 xml:space="preserve">digit indicates the location of the account within its group. Large </w:t>
      </w:r>
      <w:proofErr w:type="gramStart"/>
      <w:r w:rsidR="003173D0" w:rsidRPr="00021DCB">
        <w:rPr>
          <w:rFonts w:ascii="Times New Roman" w:eastAsia="Times New Roman" w:hAnsi="Times New Roman" w:cs="Times New Roman"/>
          <w:color w:val="000000"/>
          <w:sz w:val="22"/>
          <w:szCs w:val="22"/>
        </w:rPr>
        <w:t>companies</w:t>
      </w:r>
      <w:proofErr w:type="gramEnd"/>
      <w:r w:rsidR="003173D0" w:rsidRPr="00021DCB">
        <w:rPr>
          <w:rFonts w:ascii="Times New Roman" w:eastAsia="Times New Roman" w:hAnsi="Times New Roman" w:cs="Times New Roman"/>
          <w:color w:val="000000"/>
          <w:sz w:val="22"/>
          <w:szCs w:val="22"/>
        </w:rPr>
        <w:t xml:space="preserve"> may </w:t>
      </w:r>
    </w:p>
    <w:p w14:paraId="369E331A" w14:textId="3FD8E94C" w:rsidR="003173D0" w:rsidRPr="00021DCB" w:rsidRDefault="006F3F8D" w:rsidP="005047A8">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have additional digits to accommodate a large number of accounts.</w:t>
      </w:r>
    </w:p>
    <w:p w14:paraId="27906FFD" w14:textId="77777777" w:rsidR="006F3F8D" w:rsidRDefault="003173D0"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Moderate</w:t>
      </w:r>
    </w:p>
    <w:p w14:paraId="6E1B2C95" w14:textId="0399D278" w:rsidR="003173D0"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3173D0" w:rsidRPr="00021DCB">
        <w:rPr>
          <w:rFonts w:ascii="Times New Roman" w:eastAsia="Times New Roman" w:hAnsi="Times New Roman" w:cs="Times New Roman"/>
          <w:color w:val="000000"/>
          <w:sz w:val="22"/>
          <w:szCs w:val="22"/>
        </w:rPr>
        <w:t>Bloom's: Remembering</w:t>
      </w:r>
    </w:p>
    <w:p w14:paraId="238A3C8D" w14:textId="7189D2AF" w:rsidR="003173D0" w:rsidRPr="00021DCB" w:rsidRDefault="003173D0"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133E8D64" w14:textId="35ADA6D5" w:rsidR="006F3F8D" w:rsidRDefault="003173D0"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ACCT.ACBSP.APC.02 – GAAP</w:t>
      </w:r>
    </w:p>
    <w:p w14:paraId="47DAC9E1" w14:textId="77777777"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3173D0" w:rsidRPr="00021DCB">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68407B75" w14:textId="41B5EFB9"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0941C0C5" w14:textId="7BBA7601" w:rsidR="003173D0"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BUSPROG: Analytic</w:t>
      </w:r>
    </w:p>
    <w:p w14:paraId="674EAB63" w14:textId="77777777" w:rsidR="001D53AA" w:rsidRPr="00021DCB" w:rsidRDefault="001D53AA" w:rsidP="005047A8">
      <w:pPr>
        <w:tabs>
          <w:tab w:val="left" w:pos="3600"/>
        </w:tabs>
        <w:rPr>
          <w:rFonts w:ascii="Times New Roman" w:hAnsi="Times New Roman" w:cs="Times New Roman"/>
          <w:sz w:val="22"/>
          <w:szCs w:val="22"/>
        </w:rPr>
      </w:pPr>
    </w:p>
    <w:p w14:paraId="1429C30B" w14:textId="0625C127" w:rsidR="003173D0" w:rsidRPr="00021DCB" w:rsidRDefault="003173D0" w:rsidP="00911FD1">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On January 31, the cash account balance was $96,750.</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During January, cash receipts totaled $305,000 and cash payments totaled $375,880.</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Determine the cash balance on January 1.</w:t>
      </w:r>
    </w:p>
    <w:p w14:paraId="0373EE90" w14:textId="77777777" w:rsidR="005047A8" w:rsidRDefault="005047A8" w:rsidP="00F70F95">
      <w:pPr>
        <w:pStyle w:val="p"/>
        <w:tabs>
          <w:tab w:val="left" w:pos="3600"/>
        </w:tabs>
        <w:ind w:left="576"/>
        <w:outlineLvl w:val="0"/>
        <w:rPr>
          <w:rFonts w:ascii="Times New Roman" w:eastAsia="Times New Roman" w:hAnsi="Times New Roman" w:cs="Times New Roman"/>
          <w:i/>
          <w:iCs/>
          <w:color w:val="000000"/>
          <w:sz w:val="22"/>
          <w:szCs w:val="22"/>
        </w:rPr>
      </w:pPr>
    </w:p>
    <w:p w14:paraId="212C3EDC" w14:textId="542F5458" w:rsidR="003173D0" w:rsidRPr="00021DCB" w:rsidRDefault="003173D0" w:rsidP="00F70F95">
      <w:pPr>
        <w:pStyle w:val="p"/>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 $305,000 − $375,880 = $96,750</w:t>
      </w:r>
    </w:p>
    <w:p w14:paraId="39744ACD" w14:textId="3B4DF07C" w:rsidR="003173D0" w:rsidRPr="00021DCB" w:rsidRDefault="006F3F8D" w:rsidP="00F70F95">
      <w:pPr>
        <w:pStyle w:val="p"/>
        <w:tabs>
          <w:tab w:val="left" w:pos="3600"/>
        </w:tabs>
        <w:ind w:left="576"/>
        <w:outlineLvl w:val="0"/>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 xml:space="preserve">Cash balance at January 1 is </w:t>
      </w:r>
      <w:r w:rsidR="003173D0" w:rsidRPr="00021DCB">
        <w:rPr>
          <w:rStyle w:val="DoubleUnderline"/>
          <w:rFonts w:ascii="Times New Roman" w:eastAsia="Times New Roman" w:hAnsi="Times New Roman" w:cs="Times New Roman"/>
          <w:color w:val="000000"/>
          <w:sz w:val="22"/>
          <w:szCs w:val="22"/>
          <w:u w:val="double"/>
        </w:rPr>
        <w:t>$167,630</w:t>
      </w:r>
    </w:p>
    <w:p w14:paraId="4AF034E5" w14:textId="77777777" w:rsidR="006F3F8D" w:rsidRDefault="003173D0"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Moderate</w:t>
      </w:r>
    </w:p>
    <w:p w14:paraId="3D665BE3" w14:textId="74673963" w:rsidR="003173D0"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3173D0" w:rsidRPr="00021DCB">
        <w:rPr>
          <w:rFonts w:ascii="Times New Roman" w:eastAsia="Times New Roman" w:hAnsi="Times New Roman" w:cs="Times New Roman"/>
          <w:color w:val="000000"/>
          <w:sz w:val="22"/>
          <w:szCs w:val="22"/>
        </w:rPr>
        <w:t>Bloom's: Applying</w:t>
      </w:r>
    </w:p>
    <w:p w14:paraId="1ADFDCE6" w14:textId="6D65238E" w:rsidR="003173D0" w:rsidRPr="00021DCB" w:rsidRDefault="003173D0"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342963FE" w14:textId="77777777" w:rsidR="006F3F8D" w:rsidRDefault="003173D0"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6F3F8D">
        <w:rPr>
          <w:rFonts w:ascii="Times New Roman" w:eastAsia="Times New Roman" w:hAnsi="Times New Roman" w:cs="Times New Roman"/>
          <w:color w:val="000000"/>
          <w:sz w:val="22"/>
          <w:szCs w:val="22"/>
        </w:rPr>
        <w:t>APC.06 - Recording Transactions</w:t>
      </w:r>
    </w:p>
    <w:p w14:paraId="3BCC4382" w14:textId="6F6F45D8"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192A1755" w14:textId="1AD75B25" w:rsidR="003173D0"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BUSPROG: Analytic</w:t>
      </w:r>
    </w:p>
    <w:p w14:paraId="006DD0C9" w14:textId="0FEF5995" w:rsidR="001D53AA" w:rsidRPr="00021DCB" w:rsidRDefault="0099058B" w:rsidP="0099058B">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1C6CB73E" w14:textId="12725E81" w:rsidR="003173D0" w:rsidRPr="00021DCB" w:rsidRDefault="003173D0" w:rsidP="00911FD1">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Organize the following accounts into the usual sequence of a chart of accounts.</w:t>
      </w:r>
    </w:p>
    <w:p w14:paraId="11BE940D" w14:textId="77777777" w:rsidR="003173D0" w:rsidRPr="00021DCB" w:rsidRDefault="003173D0" w:rsidP="00F70F95">
      <w:pPr>
        <w:pStyle w:val="p"/>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Miscellaneous Expense</w:t>
      </w:r>
      <w:r w:rsidRPr="00021DCB">
        <w:rPr>
          <w:rFonts w:ascii="Times New Roman" w:eastAsia="Times New Roman" w:hAnsi="Times New Roman" w:cs="Times New Roman"/>
          <w:color w:val="000000"/>
          <w:sz w:val="22"/>
          <w:szCs w:val="22"/>
        </w:rPr>
        <w:br/>
        <w:t>Accounts Payable</w:t>
      </w:r>
      <w:r w:rsidRPr="00021DCB">
        <w:rPr>
          <w:rFonts w:ascii="Times New Roman" w:eastAsia="Times New Roman" w:hAnsi="Times New Roman" w:cs="Times New Roman"/>
          <w:color w:val="000000"/>
          <w:sz w:val="22"/>
          <w:szCs w:val="22"/>
        </w:rPr>
        <w:br/>
        <w:t>Accounts Receivable</w:t>
      </w:r>
      <w:r w:rsidRPr="00021DCB">
        <w:rPr>
          <w:rFonts w:ascii="Times New Roman" w:eastAsia="Times New Roman" w:hAnsi="Times New Roman" w:cs="Times New Roman"/>
          <w:color w:val="000000"/>
          <w:sz w:val="22"/>
          <w:szCs w:val="22"/>
        </w:rPr>
        <w:br/>
        <w:t>Cash</w:t>
      </w:r>
      <w:r w:rsidRPr="00021DCB">
        <w:rPr>
          <w:rFonts w:ascii="Times New Roman" w:eastAsia="Times New Roman" w:hAnsi="Times New Roman" w:cs="Times New Roman"/>
          <w:color w:val="000000"/>
          <w:sz w:val="22"/>
          <w:szCs w:val="22"/>
        </w:rPr>
        <w:br/>
        <w:t>Common Stock</w:t>
      </w:r>
      <w:r w:rsidRPr="00021DCB">
        <w:rPr>
          <w:rFonts w:ascii="Times New Roman" w:eastAsia="Times New Roman" w:hAnsi="Times New Roman" w:cs="Times New Roman"/>
          <w:color w:val="000000"/>
          <w:sz w:val="22"/>
          <w:szCs w:val="22"/>
        </w:rPr>
        <w:br/>
        <w:t>Fees Earned</w:t>
      </w:r>
      <w:r w:rsidRPr="00021DCB">
        <w:rPr>
          <w:rFonts w:ascii="Times New Roman" w:eastAsia="Times New Roman" w:hAnsi="Times New Roman" w:cs="Times New Roman"/>
          <w:color w:val="000000"/>
          <w:sz w:val="22"/>
          <w:szCs w:val="22"/>
        </w:rPr>
        <w:br/>
        <w:t>Prepaid Rent</w:t>
      </w:r>
      <w:r w:rsidRPr="00021DCB">
        <w:rPr>
          <w:rFonts w:ascii="Times New Roman" w:eastAsia="Times New Roman" w:hAnsi="Times New Roman" w:cs="Times New Roman"/>
          <w:color w:val="000000"/>
          <w:sz w:val="22"/>
          <w:szCs w:val="22"/>
        </w:rPr>
        <w:br/>
        <w:t>Salaries Expense</w:t>
      </w:r>
      <w:r w:rsidRPr="00021DCB">
        <w:rPr>
          <w:rFonts w:ascii="Times New Roman" w:eastAsia="Times New Roman" w:hAnsi="Times New Roman" w:cs="Times New Roman"/>
          <w:color w:val="000000"/>
          <w:sz w:val="22"/>
          <w:szCs w:val="22"/>
        </w:rPr>
        <w:br/>
        <w:t>Unearned Revenue</w:t>
      </w:r>
      <w:r w:rsidRPr="00021DCB">
        <w:rPr>
          <w:rFonts w:ascii="Times New Roman" w:eastAsia="Times New Roman" w:hAnsi="Times New Roman" w:cs="Times New Roman"/>
          <w:color w:val="000000"/>
          <w:sz w:val="22"/>
          <w:szCs w:val="22"/>
        </w:rPr>
        <w:br/>
        <w:t>Dividends</w:t>
      </w:r>
    </w:p>
    <w:p w14:paraId="1193AAFC" w14:textId="77777777" w:rsidR="005047A8" w:rsidRDefault="005047A8" w:rsidP="00F70F95">
      <w:pPr>
        <w:pStyle w:val="p"/>
        <w:tabs>
          <w:tab w:val="left" w:pos="3600"/>
        </w:tabs>
        <w:ind w:left="576"/>
        <w:rPr>
          <w:rFonts w:ascii="Times New Roman" w:eastAsia="Times New Roman" w:hAnsi="Times New Roman" w:cs="Times New Roman"/>
          <w:i/>
          <w:iCs/>
          <w:color w:val="000000"/>
          <w:sz w:val="22"/>
          <w:szCs w:val="22"/>
        </w:rPr>
      </w:pPr>
    </w:p>
    <w:p w14:paraId="574277FC" w14:textId="2F25DA47" w:rsidR="003173D0" w:rsidRPr="00021DCB" w:rsidRDefault="003173D0" w:rsidP="00F70F95">
      <w:pPr>
        <w:pStyle w:val="p"/>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Cash</w:t>
      </w:r>
    </w:p>
    <w:p w14:paraId="2C01E068" w14:textId="52D04EAA" w:rsidR="003173D0" w:rsidRPr="00021DCB" w:rsidRDefault="006F3F8D" w:rsidP="00F70F95">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Accounts Receivable</w:t>
      </w:r>
    </w:p>
    <w:p w14:paraId="5F0AB1CC" w14:textId="1C66C0C1" w:rsidR="003173D0" w:rsidRPr="00021DCB" w:rsidRDefault="006F3F8D" w:rsidP="00F70F95">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Prepaid Rent</w:t>
      </w:r>
    </w:p>
    <w:p w14:paraId="3853CBE8" w14:textId="2CFD5C4B" w:rsidR="003173D0" w:rsidRPr="00021DCB" w:rsidRDefault="006F3F8D" w:rsidP="00F70F95">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Accounts Payable</w:t>
      </w:r>
    </w:p>
    <w:p w14:paraId="01C2533C" w14:textId="0ECA7B39" w:rsidR="003173D0" w:rsidRPr="00021DCB" w:rsidRDefault="006F3F8D" w:rsidP="00F70F95">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Unearned Revenue</w:t>
      </w:r>
    </w:p>
    <w:p w14:paraId="16FFD102" w14:textId="08E5E23F" w:rsidR="003173D0" w:rsidRPr="00021DCB" w:rsidRDefault="006F3F8D" w:rsidP="00F70F95">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Common Stock</w:t>
      </w:r>
    </w:p>
    <w:p w14:paraId="6F01F3A5" w14:textId="762548A0" w:rsidR="003173D0" w:rsidRPr="00021DCB" w:rsidRDefault="006F3F8D" w:rsidP="00F70F95">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Dividends</w:t>
      </w:r>
    </w:p>
    <w:p w14:paraId="38ED0172" w14:textId="0F6015BE" w:rsidR="003173D0" w:rsidRPr="00021DCB" w:rsidRDefault="006F3F8D" w:rsidP="00F70F95">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Fees Earned</w:t>
      </w:r>
    </w:p>
    <w:p w14:paraId="775D39AB" w14:textId="742ED7FC" w:rsidR="003173D0" w:rsidRPr="00021DCB" w:rsidRDefault="006F3F8D" w:rsidP="00F70F95">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Salaries Expense</w:t>
      </w:r>
    </w:p>
    <w:p w14:paraId="4E7A4B5B" w14:textId="4420E711" w:rsidR="003173D0" w:rsidRPr="00021DCB" w:rsidRDefault="006F3F8D" w:rsidP="00F70F95">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Miscellaneous Expense</w:t>
      </w:r>
    </w:p>
    <w:p w14:paraId="59E4DB3A" w14:textId="77777777" w:rsidR="006F3F8D" w:rsidRDefault="003173D0"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Moderate</w:t>
      </w:r>
    </w:p>
    <w:p w14:paraId="44A9D42D" w14:textId="171F6BD1" w:rsidR="003173D0"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3173D0" w:rsidRPr="00021DCB">
        <w:rPr>
          <w:rFonts w:ascii="Times New Roman" w:eastAsia="Times New Roman" w:hAnsi="Times New Roman" w:cs="Times New Roman"/>
          <w:color w:val="000000"/>
          <w:sz w:val="22"/>
          <w:szCs w:val="22"/>
        </w:rPr>
        <w:t>Bloom's: Remembering</w:t>
      </w:r>
    </w:p>
    <w:p w14:paraId="423D8E53" w14:textId="0967766E" w:rsidR="003173D0" w:rsidRPr="00021DCB" w:rsidRDefault="003173D0"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30909FF4" w14:textId="15B48CCC" w:rsidR="006F3F8D" w:rsidRDefault="003173D0"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ACCT.ACBSP.APC.02 – GAAP</w:t>
      </w:r>
    </w:p>
    <w:p w14:paraId="7B9CF550" w14:textId="77777777"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3173D0"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7EACC679" w14:textId="65873665"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4E89E709" w14:textId="0F3EBDC0" w:rsidR="003173D0"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BUSPROG: Analytic</w:t>
      </w:r>
    </w:p>
    <w:p w14:paraId="20858AF9" w14:textId="5B966D03" w:rsidR="001D53AA" w:rsidRPr="00021DCB" w:rsidRDefault="001D53AA" w:rsidP="005047A8">
      <w:pPr>
        <w:tabs>
          <w:tab w:val="left" w:pos="3600"/>
        </w:tabs>
        <w:rPr>
          <w:rFonts w:ascii="Times New Roman" w:hAnsi="Times New Roman" w:cs="Times New Roman"/>
          <w:sz w:val="22"/>
          <w:szCs w:val="22"/>
        </w:rPr>
      </w:pPr>
    </w:p>
    <w:p w14:paraId="120F5174" w14:textId="46BA5423" w:rsidR="003173D0" w:rsidRPr="00021DCB" w:rsidRDefault="003173D0" w:rsidP="00911FD1">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Calculate the following:</w:t>
      </w:r>
    </w:p>
    <w:p w14:paraId="58F52E35" w14:textId="26D37AAC" w:rsidR="003173D0" w:rsidRPr="00021DCB" w:rsidRDefault="003173D0" w:rsidP="0099058B">
      <w:pPr>
        <w:tabs>
          <w:tab w:val="left" w:pos="900"/>
          <w:tab w:val="right" w:pos="64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Determine the cash receipts for April based on the following data:</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50FA7FE5" w14:textId="77777777" w:rsidR="003173D0" w:rsidRPr="00021DCB" w:rsidRDefault="003173D0" w:rsidP="0099058B">
      <w:pPr>
        <w:pStyle w:val="p"/>
        <w:tabs>
          <w:tab w:val="left" w:pos="900"/>
          <w:tab w:val="right" w:pos="64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Cash payments during April</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$63,000</w:t>
      </w:r>
    </w:p>
    <w:p w14:paraId="35094976" w14:textId="77777777" w:rsidR="003173D0" w:rsidRPr="00021DCB" w:rsidRDefault="003173D0" w:rsidP="0099058B">
      <w:pPr>
        <w:pStyle w:val="p"/>
        <w:tabs>
          <w:tab w:val="left" w:pos="900"/>
          <w:tab w:val="right" w:pos="64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Cash account balance, April 1</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25,500</w:t>
      </w:r>
    </w:p>
    <w:p w14:paraId="40540278" w14:textId="77777777" w:rsidR="003173D0" w:rsidRPr="00021DCB" w:rsidRDefault="003173D0" w:rsidP="0099058B">
      <w:pPr>
        <w:pStyle w:val="p"/>
        <w:tabs>
          <w:tab w:val="left" w:pos="900"/>
          <w:tab w:val="right" w:pos="64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Cash account balance, April 30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31,750</w:t>
      </w:r>
    </w:p>
    <w:p w14:paraId="71EF7DD2" w14:textId="77777777" w:rsidR="003173D0" w:rsidRPr="00021DCB" w:rsidRDefault="003173D0" w:rsidP="0099058B">
      <w:pPr>
        <w:tabs>
          <w:tab w:val="left" w:pos="900"/>
          <w:tab w:val="right" w:pos="64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1BFEE9CC" w14:textId="1B6AD0BC" w:rsidR="003173D0" w:rsidRPr="00021DCB" w:rsidRDefault="003173D0" w:rsidP="0099058B">
      <w:pPr>
        <w:tabs>
          <w:tab w:val="left" w:pos="900"/>
          <w:tab w:val="right" w:pos="64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(b)</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Determine the cash received from customers on account during April based on the following data:</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1D5C00FE" w14:textId="77777777" w:rsidR="003173D0" w:rsidRPr="00021DCB" w:rsidRDefault="003173D0" w:rsidP="0099058B">
      <w:pPr>
        <w:pStyle w:val="p"/>
        <w:tabs>
          <w:tab w:val="left" w:pos="900"/>
          <w:tab w:val="right" w:pos="64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Accounts receivable account balance, April 1</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$22,500</w:t>
      </w:r>
    </w:p>
    <w:p w14:paraId="6D9EC77E" w14:textId="77777777" w:rsidR="003173D0" w:rsidRPr="00021DCB" w:rsidRDefault="003173D0" w:rsidP="0099058B">
      <w:pPr>
        <w:pStyle w:val="p"/>
        <w:tabs>
          <w:tab w:val="left" w:pos="900"/>
          <w:tab w:val="right" w:pos="64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Accounts receivable account balance, April 30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15,250</w:t>
      </w:r>
    </w:p>
    <w:p w14:paraId="7F5827F4" w14:textId="77777777" w:rsidR="003173D0" w:rsidRPr="00021DCB" w:rsidRDefault="003173D0" w:rsidP="0099058B">
      <w:pPr>
        <w:pStyle w:val="p"/>
        <w:tabs>
          <w:tab w:val="left" w:pos="900"/>
          <w:tab w:val="right" w:pos="64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Fees billed to customers during April</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45,000</w:t>
      </w:r>
    </w:p>
    <w:p w14:paraId="7401AD27" w14:textId="77777777" w:rsidR="003173D0" w:rsidRDefault="003173D0" w:rsidP="005047A8">
      <w:pPr>
        <w:tabs>
          <w:tab w:val="left" w:pos="3600"/>
        </w:tabs>
        <w:rPr>
          <w:rFonts w:ascii="Times New Roman" w:hAnsi="Times New Roman" w:cs="Times New Roman"/>
          <w:sz w:val="22"/>
          <w:szCs w:val="22"/>
        </w:rPr>
      </w:pPr>
    </w:p>
    <w:p w14:paraId="6F8B677E" w14:textId="77777777" w:rsidR="005047A8" w:rsidRPr="00021DCB" w:rsidRDefault="005047A8" w:rsidP="0099058B">
      <w:pPr>
        <w:tabs>
          <w:tab w:val="left" w:pos="3600"/>
          <w:tab w:val="left" w:pos="3960"/>
        </w:tabs>
        <w:rPr>
          <w:rFonts w:ascii="Times New Roman" w:hAnsi="Times New Roman" w:cs="Times New Roman"/>
          <w:vanish/>
          <w:sz w:val="22"/>
          <w:szCs w:val="22"/>
        </w:rPr>
      </w:pPr>
    </w:p>
    <w:p w14:paraId="7F5CB88F" w14:textId="77824480" w:rsidR="003173D0" w:rsidRPr="00021DCB" w:rsidRDefault="003173D0" w:rsidP="0099058B">
      <w:pPr>
        <w:pStyle w:val="p"/>
        <w:tabs>
          <w:tab w:val="left" w:pos="3600"/>
          <w:tab w:val="left" w:pos="396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w:t>
      </w:r>
      <w:r w:rsidRPr="00021DCB">
        <w:rPr>
          <w:rFonts w:ascii="Times New Roman" w:hAnsi="Times New Roman" w:cs="Times New Roman"/>
          <w:sz w:val="22"/>
          <w:szCs w:val="22"/>
        </w:rPr>
        <w:tab/>
      </w:r>
      <w:r w:rsidRPr="00021DCB">
        <w:rPr>
          <w:rStyle w:val="DoubleUnderline"/>
          <w:rFonts w:ascii="Times New Roman" w:eastAsia="Times New Roman" w:hAnsi="Times New Roman" w:cs="Times New Roman"/>
          <w:color w:val="000000"/>
          <w:sz w:val="22"/>
          <w:szCs w:val="22"/>
          <w:u w:val="double"/>
        </w:rPr>
        <w:t>$69,250</w:t>
      </w:r>
      <w:r w:rsidRPr="00021DCB">
        <w:rPr>
          <w:rFonts w:ascii="Times New Roman" w:eastAsia="Times New Roman" w:hAnsi="Times New Roman" w:cs="Times New Roman"/>
          <w:color w:val="000000"/>
          <w:sz w:val="22"/>
          <w:szCs w:val="22"/>
        </w:rPr>
        <w:t xml:space="preserve"> ($31,750 + $63,000 − $25,500)</w:t>
      </w:r>
    </w:p>
    <w:p w14:paraId="4FDA88EA" w14:textId="4986781A" w:rsidR="003173D0" w:rsidRPr="00021DCB" w:rsidRDefault="0099058B" w:rsidP="0099058B">
      <w:pPr>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(b)</w:t>
      </w:r>
      <w:r w:rsidR="003173D0" w:rsidRPr="00021DCB">
        <w:rPr>
          <w:rFonts w:ascii="Times New Roman" w:hAnsi="Times New Roman" w:cs="Times New Roman"/>
          <w:sz w:val="22"/>
          <w:szCs w:val="22"/>
        </w:rPr>
        <w:tab/>
      </w:r>
      <w:r w:rsidR="003173D0" w:rsidRPr="00021DCB">
        <w:rPr>
          <w:rStyle w:val="DoubleUnderline"/>
          <w:rFonts w:ascii="Times New Roman" w:eastAsia="Times New Roman" w:hAnsi="Times New Roman" w:cs="Times New Roman"/>
          <w:color w:val="000000"/>
          <w:sz w:val="22"/>
          <w:szCs w:val="22"/>
          <w:u w:val="double"/>
        </w:rPr>
        <w:t>$52,250</w:t>
      </w:r>
      <w:r w:rsidR="003173D0" w:rsidRPr="00021DCB">
        <w:rPr>
          <w:rFonts w:ascii="Times New Roman" w:eastAsia="Times New Roman" w:hAnsi="Times New Roman" w:cs="Times New Roman"/>
          <w:color w:val="000000"/>
          <w:sz w:val="22"/>
          <w:szCs w:val="22"/>
        </w:rPr>
        <w:t xml:space="preserve"> ($22,500 + $45,000 − $15,250)</w:t>
      </w:r>
    </w:p>
    <w:p w14:paraId="6ED0B244" w14:textId="77777777" w:rsidR="006F3F8D" w:rsidRDefault="003173D0"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Challenging</w:t>
      </w:r>
    </w:p>
    <w:p w14:paraId="0DC347B0" w14:textId="42EB771A" w:rsidR="003173D0"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3173D0" w:rsidRPr="00021DCB">
        <w:rPr>
          <w:rFonts w:ascii="Times New Roman" w:eastAsia="Times New Roman" w:hAnsi="Times New Roman" w:cs="Times New Roman"/>
          <w:color w:val="000000"/>
          <w:sz w:val="22"/>
          <w:szCs w:val="22"/>
        </w:rPr>
        <w:t>Bloom's: Applying</w:t>
      </w:r>
    </w:p>
    <w:p w14:paraId="17A1D3C7" w14:textId="7043E52E" w:rsidR="003173D0" w:rsidRPr="00021DCB" w:rsidRDefault="003173D0"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18D22238" w14:textId="364CF396" w:rsidR="006F3F8D" w:rsidRDefault="003173D0"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ACCT.ACBSP.APC.02 – GAAP</w:t>
      </w:r>
    </w:p>
    <w:p w14:paraId="75D820B4" w14:textId="77777777"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3173D0" w:rsidRPr="00021DCB">
        <w:rPr>
          <w:rFonts w:ascii="Times New Roman" w:eastAsia="Times New Roman" w:hAnsi="Times New Roman" w:cs="Times New Roman"/>
          <w:color w:val="000000"/>
          <w:sz w:val="22"/>
          <w:szCs w:val="22"/>
        </w:rPr>
        <w:t>ACCT.ACBSP.APC.06 - Recording Transac</w:t>
      </w:r>
      <w:r>
        <w:rPr>
          <w:rFonts w:ascii="Times New Roman" w:eastAsia="Times New Roman" w:hAnsi="Times New Roman" w:cs="Times New Roman"/>
          <w:color w:val="000000"/>
          <w:sz w:val="22"/>
          <w:szCs w:val="22"/>
        </w:rPr>
        <w:t>tions</w:t>
      </w:r>
    </w:p>
    <w:p w14:paraId="69075BF7" w14:textId="3408FB27"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36462C8B" w14:textId="5797E20E" w:rsidR="003173D0"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BUSPROG: Analytic</w:t>
      </w:r>
    </w:p>
    <w:p w14:paraId="0A345A61" w14:textId="157BE50D" w:rsidR="001D53AA" w:rsidRPr="00021DCB" w:rsidRDefault="0099058B" w:rsidP="005047A8">
      <w:pPr>
        <w:tabs>
          <w:tab w:val="left" w:pos="3600"/>
        </w:tabs>
        <w:rPr>
          <w:rFonts w:ascii="Times New Roman" w:hAnsi="Times New Roman" w:cs="Times New Roman"/>
          <w:sz w:val="22"/>
          <w:szCs w:val="22"/>
        </w:rPr>
      </w:pPr>
      <w:r>
        <w:rPr>
          <w:rFonts w:ascii="Times New Roman" w:hAnsi="Times New Roman" w:cs="Times New Roman"/>
          <w:sz w:val="22"/>
          <w:szCs w:val="22"/>
        </w:rPr>
        <w:br w:type="page"/>
      </w:r>
    </w:p>
    <w:p w14:paraId="2424681B" w14:textId="2DBE1596" w:rsidR="003173D0" w:rsidRPr="00021DCB" w:rsidRDefault="003173D0" w:rsidP="00911FD1">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Selected accounts from the ledger of Garrison Company appear below.</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For each account, indicate the following:</w:t>
      </w:r>
    </w:p>
    <w:p w14:paraId="487CCF51" w14:textId="2BD75335" w:rsidR="003173D0" w:rsidRPr="00021DCB" w:rsidRDefault="003173D0" w:rsidP="00A14988">
      <w:pPr>
        <w:tabs>
          <w:tab w:val="left" w:pos="900"/>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w:t>
      </w:r>
      <w:r w:rsidR="00021DCB">
        <w:rPr>
          <w:rFonts w:ascii="Times New Roman" w:eastAsia="Times New Roman" w:hAnsi="Times New Roman" w:cs="Times New Roman"/>
          <w:color w:val="000000"/>
          <w:sz w:val="22"/>
          <w:szCs w:val="22"/>
        </w:rPr>
        <w:t xml:space="preserve"> </w:t>
      </w:r>
      <w:r w:rsidR="002E11EF">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In the first column at the right, indicate the na</w:t>
      </w:r>
      <w:r w:rsidR="002E11EF">
        <w:rPr>
          <w:rFonts w:ascii="Times New Roman" w:eastAsia="Times New Roman" w:hAnsi="Times New Roman" w:cs="Times New Roman"/>
          <w:color w:val="000000"/>
          <w:sz w:val="22"/>
          <w:szCs w:val="22"/>
        </w:rPr>
        <w:t>ture of each account, using the</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following abbreviations:</w:t>
      </w:r>
    </w:p>
    <w:p w14:paraId="772A36EE" w14:textId="77777777" w:rsidR="003173D0" w:rsidRPr="00021DCB" w:rsidRDefault="003173D0" w:rsidP="002E11EF">
      <w:pPr>
        <w:tabs>
          <w:tab w:val="left" w:pos="900"/>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Asset - A</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Revenue - R</w:t>
      </w:r>
    </w:p>
    <w:p w14:paraId="298A46DE" w14:textId="77777777" w:rsidR="003173D0" w:rsidRPr="00021DCB" w:rsidRDefault="003173D0" w:rsidP="002E11EF">
      <w:pPr>
        <w:tabs>
          <w:tab w:val="left" w:pos="900"/>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Liability - L</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Expense - E</w:t>
      </w:r>
    </w:p>
    <w:p w14:paraId="38CD769C" w14:textId="77777777" w:rsidR="003173D0" w:rsidRPr="00021DCB" w:rsidRDefault="003173D0" w:rsidP="002E11EF">
      <w:pPr>
        <w:tabs>
          <w:tab w:val="left" w:pos="900"/>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None of the above - N</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3D4C0ED8" w14:textId="77777777" w:rsidR="003173D0" w:rsidRPr="00021DCB" w:rsidRDefault="003173D0" w:rsidP="002E11EF">
      <w:pPr>
        <w:tabs>
          <w:tab w:val="left" w:pos="900"/>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p w14:paraId="29E25BF2" w14:textId="1C4F7BC8" w:rsidR="003173D0" w:rsidRPr="00021DCB" w:rsidRDefault="003173D0" w:rsidP="002E11EF">
      <w:pPr>
        <w:tabs>
          <w:tab w:val="left" w:pos="900"/>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(b)</w:t>
      </w:r>
      <w:r w:rsidR="00021DCB">
        <w:rPr>
          <w:rFonts w:ascii="Times New Roman" w:eastAsia="Times New Roman" w:hAnsi="Times New Roman" w:cs="Times New Roman"/>
          <w:color w:val="000000"/>
          <w:sz w:val="22"/>
          <w:szCs w:val="22"/>
        </w:rPr>
        <w:t xml:space="preserve"> </w:t>
      </w:r>
      <w:r w:rsidR="002E11EF">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In the second column, indicate the increase si</w:t>
      </w:r>
      <w:r w:rsidR="002E11EF">
        <w:rPr>
          <w:rFonts w:ascii="Times New Roman" w:eastAsia="Times New Roman" w:hAnsi="Times New Roman" w:cs="Times New Roman"/>
          <w:color w:val="000000"/>
          <w:sz w:val="22"/>
          <w:szCs w:val="22"/>
        </w:rPr>
        <w:t>de of each account by inserting</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Dr. or Cr.</w:t>
      </w:r>
    </w:p>
    <w:p w14:paraId="6BEE26D5" w14:textId="77777777" w:rsidR="003173D0" w:rsidRPr="00021DCB" w:rsidRDefault="003173D0" w:rsidP="00F70F95">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2A54A401" w14:textId="77777777" w:rsidR="003173D0" w:rsidRPr="00021DCB" w:rsidRDefault="003173D0" w:rsidP="002E11EF">
      <w:pPr>
        <w:pStyle w:val="p"/>
        <w:tabs>
          <w:tab w:val="left" w:pos="990"/>
          <w:tab w:val="center" w:pos="3600"/>
          <w:tab w:val="center" w:pos="576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u w:val="single"/>
        </w:rPr>
        <w:t>Account</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u w:val="single"/>
        </w:rPr>
        <w:t>Type of Account</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u w:val="single"/>
        </w:rPr>
        <w:t>Increase Side</w:t>
      </w:r>
    </w:p>
    <w:p w14:paraId="0C248020" w14:textId="77777777" w:rsidR="003173D0" w:rsidRPr="00021DCB" w:rsidRDefault="003173D0" w:rsidP="002E11EF">
      <w:pPr>
        <w:pStyle w:val="p"/>
        <w:tabs>
          <w:tab w:val="left" w:pos="990"/>
          <w:tab w:val="center" w:pos="3600"/>
          <w:tab w:val="center" w:pos="576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Supplies</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_______</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________</w:t>
      </w:r>
    </w:p>
    <w:p w14:paraId="6F540338" w14:textId="77777777" w:rsidR="003173D0" w:rsidRPr="00021DCB" w:rsidRDefault="003173D0" w:rsidP="002E11EF">
      <w:pPr>
        <w:pStyle w:val="p"/>
        <w:tabs>
          <w:tab w:val="left" w:pos="990"/>
          <w:tab w:val="center" w:pos="3600"/>
          <w:tab w:val="center" w:pos="576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(2)</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Notes Receivable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_______</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________</w:t>
      </w:r>
    </w:p>
    <w:p w14:paraId="050C7302" w14:textId="77777777" w:rsidR="003173D0" w:rsidRPr="00021DCB" w:rsidRDefault="003173D0" w:rsidP="002E11EF">
      <w:pPr>
        <w:pStyle w:val="p"/>
        <w:tabs>
          <w:tab w:val="left" w:pos="990"/>
          <w:tab w:val="center" w:pos="3600"/>
          <w:tab w:val="center" w:pos="576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(3)</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Fees Earned</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_______</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________</w:t>
      </w:r>
    </w:p>
    <w:p w14:paraId="49A4CA59" w14:textId="77777777" w:rsidR="003173D0" w:rsidRPr="00021DCB" w:rsidRDefault="003173D0" w:rsidP="002E11EF">
      <w:pPr>
        <w:pStyle w:val="p"/>
        <w:tabs>
          <w:tab w:val="left" w:pos="990"/>
          <w:tab w:val="center" w:pos="3600"/>
          <w:tab w:val="center" w:pos="576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(4)</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Retained Earnings</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_______</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________</w:t>
      </w:r>
    </w:p>
    <w:p w14:paraId="51F3A221" w14:textId="77777777" w:rsidR="003173D0" w:rsidRPr="00021DCB" w:rsidRDefault="003173D0" w:rsidP="002E11EF">
      <w:pPr>
        <w:pStyle w:val="p"/>
        <w:tabs>
          <w:tab w:val="left" w:pos="990"/>
          <w:tab w:val="center" w:pos="3600"/>
          <w:tab w:val="center" w:pos="576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(5)</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Accounts Payable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_______</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________</w:t>
      </w:r>
    </w:p>
    <w:p w14:paraId="0A9FB81D" w14:textId="77777777" w:rsidR="003173D0" w:rsidRPr="00021DCB" w:rsidRDefault="003173D0" w:rsidP="002E11EF">
      <w:pPr>
        <w:pStyle w:val="p"/>
        <w:tabs>
          <w:tab w:val="left" w:pos="990"/>
          <w:tab w:val="center" w:pos="3600"/>
          <w:tab w:val="center" w:pos="576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(6)</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Salaries Expense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_______</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________</w:t>
      </w:r>
    </w:p>
    <w:p w14:paraId="2C66E822" w14:textId="77777777" w:rsidR="003173D0" w:rsidRPr="00021DCB" w:rsidRDefault="003173D0" w:rsidP="002E11EF">
      <w:pPr>
        <w:pStyle w:val="p"/>
        <w:tabs>
          <w:tab w:val="left" w:pos="990"/>
          <w:tab w:val="center" w:pos="3600"/>
          <w:tab w:val="center" w:pos="576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(7)</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Common Stock</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_______</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________</w:t>
      </w:r>
    </w:p>
    <w:p w14:paraId="02E431A7" w14:textId="77777777" w:rsidR="003173D0" w:rsidRPr="00021DCB" w:rsidRDefault="003173D0" w:rsidP="002E11EF">
      <w:pPr>
        <w:pStyle w:val="p"/>
        <w:tabs>
          <w:tab w:val="left" w:pos="990"/>
          <w:tab w:val="center" w:pos="3600"/>
          <w:tab w:val="center" w:pos="576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(8)</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Accounts Receivable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_______</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________</w:t>
      </w:r>
    </w:p>
    <w:p w14:paraId="07518A38" w14:textId="77777777" w:rsidR="003173D0" w:rsidRPr="00021DCB" w:rsidRDefault="003173D0" w:rsidP="002E11EF">
      <w:pPr>
        <w:pStyle w:val="p"/>
        <w:tabs>
          <w:tab w:val="left" w:pos="990"/>
          <w:tab w:val="center" w:pos="3600"/>
          <w:tab w:val="center" w:pos="576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(9)</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Equipment</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_______</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________</w:t>
      </w:r>
    </w:p>
    <w:p w14:paraId="5E3042D0" w14:textId="77777777" w:rsidR="003173D0" w:rsidRPr="00021DCB" w:rsidRDefault="003173D0" w:rsidP="002E11EF">
      <w:pPr>
        <w:pStyle w:val="p"/>
        <w:tabs>
          <w:tab w:val="left" w:pos="990"/>
          <w:tab w:val="center" w:pos="3600"/>
          <w:tab w:val="center" w:pos="576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Notes Payable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_______</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________</w:t>
      </w:r>
    </w:p>
    <w:p w14:paraId="7C80066F" w14:textId="77777777" w:rsidR="003173D0" w:rsidRDefault="003173D0" w:rsidP="00F70F95">
      <w:pPr>
        <w:tabs>
          <w:tab w:val="left" w:pos="3600"/>
        </w:tabs>
        <w:ind w:left="576"/>
        <w:rPr>
          <w:rFonts w:ascii="Times New Roman" w:hAnsi="Times New Roman" w:cs="Times New Roman"/>
          <w:sz w:val="22"/>
          <w:szCs w:val="22"/>
        </w:rPr>
      </w:pPr>
    </w:p>
    <w:p w14:paraId="6F2EC3B0" w14:textId="77777777" w:rsidR="005047A8" w:rsidRPr="00021DCB" w:rsidRDefault="005047A8" w:rsidP="002E11EF">
      <w:pPr>
        <w:tabs>
          <w:tab w:val="left" w:pos="3600"/>
          <w:tab w:val="center" w:pos="4860"/>
          <w:tab w:val="center" w:pos="6480"/>
        </w:tabs>
        <w:ind w:left="576"/>
        <w:rPr>
          <w:rFonts w:ascii="Times New Roman" w:hAnsi="Times New Roman" w:cs="Times New Roman"/>
          <w:vanish/>
          <w:sz w:val="22"/>
          <w:szCs w:val="22"/>
        </w:rPr>
      </w:pPr>
    </w:p>
    <w:p w14:paraId="5683BBEC" w14:textId="0DAB7657" w:rsidR="003173D0" w:rsidRPr="00021DCB" w:rsidRDefault="003173D0" w:rsidP="002E11EF">
      <w:pPr>
        <w:pStyle w:val="p"/>
        <w:tabs>
          <w:tab w:val="left" w:pos="3600"/>
          <w:tab w:val="center" w:pos="4860"/>
          <w:tab w:val="center" w:pos="648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u w:val="single"/>
        </w:rPr>
        <w:t>Type of Account</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u w:val="single"/>
        </w:rPr>
        <w:t>Increase Side</w:t>
      </w:r>
    </w:p>
    <w:p w14:paraId="16CD2048" w14:textId="304C7702" w:rsidR="003173D0" w:rsidRPr="00021DCB" w:rsidRDefault="002E11EF" w:rsidP="002E11EF">
      <w:pPr>
        <w:pStyle w:val="p"/>
        <w:tabs>
          <w:tab w:val="left" w:pos="3600"/>
          <w:tab w:val="center" w:pos="4860"/>
          <w:tab w:val="center" w:pos="64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(1)</w:t>
      </w:r>
      <w:r w:rsidR="003173D0" w:rsidRPr="00021DCB">
        <w:rPr>
          <w:rFonts w:ascii="Times New Roman" w:hAnsi="Times New Roman" w:cs="Times New Roman"/>
          <w:sz w:val="22"/>
          <w:szCs w:val="22"/>
        </w:rPr>
        <w:tab/>
      </w:r>
      <w:r w:rsidR="003173D0" w:rsidRPr="00021DCB">
        <w:rPr>
          <w:rFonts w:ascii="Times New Roman" w:eastAsia="Times New Roman" w:hAnsi="Times New Roman" w:cs="Times New Roman"/>
          <w:color w:val="000000"/>
          <w:sz w:val="22"/>
          <w:szCs w:val="22"/>
        </w:rPr>
        <w:t>A</w:t>
      </w:r>
      <w:r w:rsidR="003173D0" w:rsidRPr="00021DCB">
        <w:rPr>
          <w:rFonts w:ascii="Times New Roman" w:hAnsi="Times New Roman" w:cs="Times New Roman"/>
          <w:sz w:val="22"/>
          <w:szCs w:val="22"/>
        </w:rPr>
        <w:tab/>
      </w:r>
      <w:r w:rsidR="003173D0" w:rsidRPr="00021DCB">
        <w:rPr>
          <w:rFonts w:ascii="Times New Roman" w:eastAsia="Times New Roman" w:hAnsi="Times New Roman" w:cs="Times New Roman"/>
          <w:color w:val="000000"/>
          <w:sz w:val="22"/>
          <w:szCs w:val="22"/>
        </w:rPr>
        <w:t>Dr.</w:t>
      </w:r>
    </w:p>
    <w:p w14:paraId="565C31F0" w14:textId="007E48EB" w:rsidR="003173D0" w:rsidRPr="00021DCB" w:rsidRDefault="002E11EF" w:rsidP="002E11EF">
      <w:pPr>
        <w:pStyle w:val="p"/>
        <w:tabs>
          <w:tab w:val="left" w:pos="3600"/>
          <w:tab w:val="center" w:pos="4860"/>
          <w:tab w:val="center" w:pos="64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(2)</w:t>
      </w:r>
      <w:r w:rsidR="003173D0" w:rsidRPr="00021DCB">
        <w:rPr>
          <w:rFonts w:ascii="Times New Roman" w:hAnsi="Times New Roman" w:cs="Times New Roman"/>
          <w:sz w:val="22"/>
          <w:szCs w:val="22"/>
        </w:rPr>
        <w:tab/>
      </w:r>
      <w:r w:rsidR="003173D0" w:rsidRPr="00021DCB">
        <w:rPr>
          <w:rFonts w:ascii="Times New Roman" w:eastAsia="Times New Roman" w:hAnsi="Times New Roman" w:cs="Times New Roman"/>
          <w:color w:val="000000"/>
          <w:sz w:val="22"/>
          <w:szCs w:val="22"/>
        </w:rPr>
        <w:t>A</w:t>
      </w:r>
      <w:r w:rsidR="003173D0" w:rsidRPr="00021DCB">
        <w:rPr>
          <w:rFonts w:ascii="Times New Roman" w:hAnsi="Times New Roman" w:cs="Times New Roman"/>
          <w:sz w:val="22"/>
          <w:szCs w:val="22"/>
        </w:rPr>
        <w:tab/>
      </w:r>
      <w:r w:rsidR="003173D0" w:rsidRPr="00021DCB">
        <w:rPr>
          <w:rFonts w:ascii="Times New Roman" w:eastAsia="Times New Roman" w:hAnsi="Times New Roman" w:cs="Times New Roman"/>
          <w:color w:val="000000"/>
          <w:sz w:val="22"/>
          <w:szCs w:val="22"/>
        </w:rPr>
        <w:t>Dr.</w:t>
      </w:r>
    </w:p>
    <w:p w14:paraId="29F49E7A" w14:textId="07C013E6" w:rsidR="003173D0" w:rsidRPr="00021DCB" w:rsidRDefault="002E11EF" w:rsidP="002E11EF">
      <w:pPr>
        <w:pStyle w:val="p"/>
        <w:tabs>
          <w:tab w:val="left" w:pos="3600"/>
          <w:tab w:val="center" w:pos="4860"/>
          <w:tab w:val="center" w:pos="64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(3)</w:t>
      </w:r>
      <w:r w:rsidR="003173D0" w:rsidRPr="00021DCB">
        <w:rPr>
          <w:rFonts w:ascii="Times New Roman" w:hAnsi="Times New Roman" w:cs="Times New Roman"/>
          <w:sz w:val="22"/>
          <w:szCs w:val="22"/>
        </w:rPr>
        <w:tab/>
      </w:r>
      <w:r w:rsidR="003173D0" w:rsidRPr="00021DCB">
        <w:rPr>
          <w:rFonts w:ascii="Times New Roman" w:eastAsia="Times New Roman" w:hAnsi="Times New Roman" w:cs="Times New Roman"/>
          <w:color w:val="000000"/>
          <w:sz w:val="22"/>
          <w:szCs w:val="22"/>
        </w:rPr>
        <w:t>R</w:t>
      </w:r>
      <w:r w:rsidR="003173D0" w:rsidRPr="00021DCB">
        <w:rPr>
          <w:rFonts w:ascii="Times New Roman" w:hAnsi="Times New Roman" w:cs="Times New Roman"/>
          <w:sz w:val="22"/>
          <w:szCs w:val="22"/>
        </w:rPr>
        <w:tab/>
      </w:r>
      <w:r w:rsidR="003173D0" w:rsidRPr="00021DCB">
        <w:rPr>
          <w:rFonts w:ascii="Times New Roman" w:eastAsia="Times New Roman" w:hAnsi="Times New Roman" w:cs="Times New Roman"/>
          <w:color w:val="000000"/>
          <w:sz w:val="22"/>
          <w:szCs w:val="22"/>
        </w:rPr>
        <w:t>Cr.</w:t>
      </w:r>
    </w:p>
    <w:p w14:paraId="28708371" w14:textId="6EC81EB1" w:rsidR="003173D0" w:rsidRPr="00021DCB" w:rsidRDefault="002E11EF" w:rsidP="002E11EF">
      <w:pPr>
        <w:pStyle w:val="p"/>
        <w:tabs>
          <w:tab w:val="left" w:pos="3600"/>
          <w:tab w:val="center" w:pos="4860"/>
          <w:tab w:val="center" w:pos="64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(4)</w:t>
      </w:r>
      <w:r w:rsidR="003173D0" w:rsidRPr="00021DCB">
        <w:rPr>
          <w:rFonts w:ascii="Times New Roman" w:hAnsi="Times New Roman" w:cs="Times New Roman"/>
          <w:sz w:val="22"/>
          <w:szCs w:val="22"/>
        </w:rPr>
        <w:tab/>
      </w:r>
      <w:r w:rsidR="003173D0" w:rsidRPr="00021DCB">
        <w:rPr>
          <w:rFonts w:ascii="Times New Roman" w:eastAsia="Times New Roman" w:hAnsi="Times New Roman" w:cs="Times New Roman"/>
          <w:color w:val="000000"/>
          <w:sz w:val="22"/>
          <w:szCs w:val="22"/>
        </w:rPr>
        <w:t>N</w:t>
      </w:r>
      <w:r w:rsidR="003173D0" w:rsidRPr="00021DCB">
        <w:rPr>
          <w:rFonts w:ascii="Times New Roman" w:hAnsi="Times New Roman" w:cs="Times New Roman"/>
          <w:sz w:val="22"/>
          <w:szCs w:val="22"/>
        </w:rPr>
        <w:tab/>
      </w:r>
      <w:r w:rsidR="003173D0" w:rsidRPr="00021DCB">
        <w:rPr>
          <w:rFonts w:ascii="Times New Roman" w:eastAsia="Times New Roman" w:hAnsi="Times New Roman" w:cs="Times New Roman"/>
          <w:color w:val="000000"/>
          <w:sz w:val="22"/>
          <w:szCs w:val="22"/>
        </w:rPr>
        <w:t>Cr.</w:t>
      </w:r>
    </w:p>
    <w:p w14:paraId="7F6F46B6" w14:textId="0E4E643A" w:rsidR="003173D0" w:rsidRPr="00021DCB" w:rsidRDefault="002E11EF" w:rsidP="002E11EF">
      <w:pPr>
        <w:pStyle w:val="p"/>
        <w:tabs>
          <w:tab w:val="left" w:pos="3600"/>
          <w:tab w:val="center" w:pos="4860"/>
          <w:tab w:val="center" w:pos="64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(5)</w:t>
      </w:r>
      <w:r w:rsidR="003173D0" w:rsidRPr="00021DCB">
        <w:rPr>
          <w:rFonts w:ascii="Times New Roman" w:hAnsi="Times New Roman" w:cs="Times New Roman"/>
          <w:sz w:val="22"/>
          <w:szCs w:val="22"/>
        </w:rPr>
        <w:tab/>
      </w:r>
      <w:r w:rsidR="003173D0" w:rsidRPr="00021DCB">
        <w:rPr>
          <w:rFonts w:ascii="Times New Roman" w:eastAsia="Times New Roman" w:hAnsi="Times New Roman" w:cs="Times New Roman"/>
          <w:color w:val="000000"/>
          <w:sz w:val="22"/>
          <w:szCs w:val="22"/>
        </w:rPr>
        <w:t>L</w:t>
      </w:r>
      <w:r w:rsidR="003173D0" w:rsidRPr="00021DCB">
        <w:rPr>
          <w:rFonts w:ascii="Times New Roman" w:hAnsi="Times New Roman" w:cs="Times New Roman"/>
          <w:sz w:val="22"/>
          <w:szCs w:val="22"/>
        </w:rPr>
        <w:tab/>
      </w:r>
      <w:r w:rsidR="003173D0" w:rsidRPr="00021DCB">
        <w:rPr>
          <w:rFonts w:ascii="Times New Roman" w:eastAsia="Times New Roman" w:hAnsi="Times New Roman" w:cs="Times New Roman"/>
          <w:color w:val="000000"/>
          <w:sz w:val="22"/>
          <w:szCs w:val="22"/>
        </w:rPr>
        <w:t>Cr.</w:t>
      </w:r>
    </w:p>
    <w:p w14:paraId="6AF8AAF4" w14:textId="7067C0EF" w:rsidR="003173D0" w:rsidRPr="00021DCB" w:rsidRDefault="002E11EF" w:rsidP="002E11EF">
      <w:pPr>
        <w:pStyle w:val="p"/>
        <w:tabs>
          <w:tab w:val="left" w:pos="3600"/>
          <w:tab w:val="center" w:pos="4860"/>
          <w:tab w:val="center" w:pos="64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(6)</w:t>
      </w:r>
      <w:r w:rsidR="003173D0" w:rsidRPr="00021DCB">
        <w:rPr>
          <w:rFonts w:ascii="Times New Roman" w:hAnsi="Times New Roman" w:cs="Times New Roman"/>
          <w:sz w:val="22"/>
          <w:szCs w:val="22"/>
        </w:rPr>
        <w:tab/>
      </w:r>
      <w:r w:rsidR="003173D0" w:rsidRPr="00021DCB">
        <w:rPr>
          <w:rFonts w:ascii="Times New Roman" w:eastAsia="Times New Roman" w:hAnsi="Times New Roman" w:cs="Times New Roman"/>
          <w:color w:val="000000"/>
          <w:sz w:val="22"/>
          <w:szCs w:val="22"/>
        </w:rPr>
        <w:t>E</w:t>
      </w:r>
      <w:r w:rsidR="003173D0" w:rsidRPr="00021DCB">
        <w:rPr>
          <w:rFonts w:ascii="Times New Roman" w:hAnsi="Times New Roman" w:cs="Times New Roman"/>
          <w:sz w:val="22"/>
          <w:szCs w:val="22"/>
        </w:rPr>
        <w:tab/>
      </w:r>
      <w:r w:rsidR="003173D0" w:rsidRPr="00021DCB">
        <w:rPr>
          <w:rFonts w:ascii="Times New Roman" w:eastAsia="Times New Roman" w:hAnsi="Times New Roman" w:cs="Times New Roman"/>
          <w:color w:val="000000"/>
          <w:sz w:val="22"/>
          <w:szCs w:val="22"/>
        </w:rPr>
        <w:t>Dr.</w:t>
      </w:r>
    </w:p>
    <w:p w14:paraId="60C32FC6" w14:textId="5761960C" w:rsidR="003173D0" w:rsidRPr="00021DCB" w:rsidRDefault="002E11EF" w:rsidP="002E11EF">
      <w:pPr>
        <w:pStyle w:val="p"/>
        <w:tabs>
          <w:tab w:val="left" w:pos="3600"/>
          <w:tab w:val="center" w:pos="4860"/>
          <w:tab w:val="center" w:pos="64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(7)</w:t>
      </w:r>
      <w:r w:rsidR="003173D0" w:rsidRPr="00021DCB">
        <w:rPr>
          <w:rFonts w:ascii="Times New Roman" w:hAnsi="Times New Roman" w:cs="Times New Roman"/>
          <w:sz w:val="22"/>
          <w:szCs w:val="22"/>
        </w:rPr>
        <w:tab/>
      </w:r>
      <w:r w:rsidR="003173D0" w:rsidRPr="00021DCB">
        <w:rPr>
          <w:rFonts w:ascii="Times New Roman" w:eastAsia="Times New Roman" w:hAnsi="Times New Roman" w:cs="Times New Roman"/>
          <w:color w:val="000000"/>
          <w:sz w:val="22"/>
          <w:szCs w:val="22"/>
        </w:rPr>
        <w:t>N</w:t>
      </w:r>
      <w:r w:rsidR="003173D0" w:rsidRPr="00021DCB">
        <w:rPr>
          <w:rFonts w:ascii="Times New Roman" w:hAnsi="Times New Roman" w:cs="Times New Roman"/>
          <w:sz w:val="22"/>
          <w:szCs w:val="22"/>
        </w:rPr>
        <w:tab/>
      </w:r>
      <w:r w:rsidR="003173D0" w:rsidRPr="00021DCB">
        <w:rPr>
          <w:rFonts w:ascii="Times New Roman" w:eastAsia="Times New Roman" w:hAnsi="Times New Roman" w:cs="Times New Roman"/>
          <w:color w:val="000000"/>
          <w:sz w:val="22"/>
          <w:szCs w:val="22"/>
        </w:rPr>
        <w:t>Cr.</w:t>
      </w:r>
    </w:p>
    <w:p w14:paraId="3B0CB6BE" w14:textId="55C622B3" w:rsidR="003173D0" w:rsidRPr="00021DCB" w:rsidRDefault="002E11EF" w:rsidP="002E11EF">
      <w:pPr>
        <w:pStyle w:val="p"/>
        <w:tabs>
          <w:tab w:val="left" w:pos="3600"/>
          <w:tab w:val="center" w:pos="4860"/>
          <w:tab w:val="center" w:pos="64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(8)</w:t>
      </w:r>
      <w:r w:rsidR="003173D0" w:rsidRPr="00021DCB">
        <w:rPr>
          <w:rFonts w:ascii="Times New Roman" w:hAnsi="Times New Roman" w:cs="Times New Roman"/>
          <w:sz w:val="22"/>
          <w:szCs w:val="22"/>
        </w:rPr>
        <w:tab/>
      </w:r>
      <w:r w:rsidR="003173D0" w:rsidRPr="00021DCB">
        <w:rPr>
          <w:rFonts w:ascii="Times New Roman" w:eastAsia="Times New Roman" w:hAnsi="Times New Roman" w:cs="Times New Roman"/>
          <w:color w:val="000000"/>
          <w:sz w:val="22"/>
          <w:szCs w:val="22"/>
        </w:rPr>
        <w:t>A</w:t>
      </w:r>
      <w:r w:rsidR="003173D0" w:rsidRPr="00021DCB">
        <w:rPr>
          <w:rFonts w:ascii="Times New Roman" w:hAnsi="Times New Roman" w:cs="Times New Roman"/>
          <w:sz w:val="22"/>
          <w:szCs w:val="22"/>
        </w:rPr>
        <w:tab/>
      </w:r>
      <w:r w:rsidR="003173D0" w:rsidRPr="00021DCB">
        <w:rPr>
          <w:rFonts w:ascii="Times New Roman" w:eastAsia="Times New Roman" w:hAnsi="Times New Roman" w:cs="Times New Roman"/>
          <w:color w:val="000000"/>
          <w:sz w:val="22"/>
          <w:szCs w:val="22"/>
        </w:rPr>
        <w:t>Dr.</w:t>
      </w:r>
    </w:p>
    <w:p w14:paraId="71CB5B81" w14:textId="2D2E0CCA" w:rsidR="003173D0" w:rsidRPr="00021DCB" w:rsidRDefault="002E11EF" w:rsidP="002E11EF">
      <w:pPr>
        <w:pStyle w:val="p"/>
        <w:tabs>
          <w:tab w:val="left" w:pos="3600"/>
          <w:tab w:val="center" w:pos="4860"/>
          <w:tab w:val="center" w:pos="64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(9)</w:t>
      </w:r>
      <w:r w:rsidR="003173D0" w:rsidRPr="00021DCB">
        <w:rPr>
          <w:rFonts w:ascii="Times New Roman" w:hAnsi="Times New Roman" w:cs="Times New Roman"/>
          <w:sz w:val="22"/>
          <w:szCs w:val="22"/>
        </w:rPr>
        <w:tab/>
      </w:r>
      <w:r w:rsidR="003173D0" w:rsidRPr="00021DCB">
        <w:rPr>
          <w:rFonts w:ascii="Times New Roman" w:eastAsia="Times New Roman" w:hAnsi="Times New Roman" w:cs="Times New Roman"/>
          <w:color w:val="000000"/>
          <w:sz w:val="22"/>
          <w:szCs w:val="22"/>
        </w:rPr>
        <w:t>A</w:t>
      </w:r>
      <w:r w:rsidR="003173D0" w:rsidRPr="00021DCB">
        <w:rPr>
          <w:rFonts w:ascii="Times New Roman" w:hAnsi="Times New Roman" w:cs="Times New Roman"/>
          <w:sz w:val="22"/>
          <w:szCs w:val="22"/>
        </w:rPr>
        <w:tab/>
      </w:r>
      <w:r w:rsidR="003173D0" w:rsidRPr="00021DCB">
        <w:rPr>
          <w:rFonts w:ascii="Times New Roman" w:eastAsia="Times New Roman" w:hAnsi="Times New Roman" w:cs="Times New Roman"/>
          <w:color w:val="000000"/>
          <w:sz w:val="22"/>
          <w:szCs w:val="22"/>
        </w:rPr>
        <w:t>Dr.</w:t>
      </w:r>
    </w:p>
    <w:p w14:paraId="226270A2" w14:textId="4766848A" w:rsidR="003173D0" w:rsidRPr="00021DCB" w:rsidRDefault="002E11EF" w:rsidP="002E11EF">
      <w:pPr>
        <w:pStyle w:val="p"/>
        <w:tabs>
          <w:tab w:val="left" w:pos="3600"/>
          <w:tab w:val="center" w:pos="4860"/>
          <w:tab w:val="center" w:pos="64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(10)</w:t>
      </w:r>
      <w:r w:rsidR="003173D0" w:rsidRPr="00021DCB">
        <w:rPr>
          <w:rFonts w:ascii="Times New Roman" w:hAnsi="Times New Roman" w:cs="Times New Roman"/>
          <w:sz w:val="22"/>
          <w:szCs w:val="22"/>
        </w:rPr>
        <w:tab/>
      </w:r>
      <w:r w:rsidR="003173D0" w:rsidRPr="00021DCB">
        <w:rPr>
          <w:rFonts w:ascii="Times New Roman" w:eastAsia="Times New Roman" w:hAnsi="Times New Roman" w:cs="Times New Roman"/>
          <w:color w:val="000000"/>
          <w:sz w:val="22"/>
          <w:szCs w:val="22"/>
        </w:rPr>
        <w:t>L</w:t>
      </w:r>
      <w:r w:rsidR="003173D0" w:rsidRPr="00021DCB">
        <w:rPr>
          <w:rFonts w:ascii="Times New Roman" w:hAnsi="Times New Roman" w:cs="Times New Roman"/>
          <w:sz w:val="22"/>
          <w:szCs w:val="22"/>
        </w:rPr>
        <w:tab/>
      </w:r>
      <w:r w:rsidR="003173D0" w:rsidRPr="00021DCB">
        <w:rPr>
          <w:rFonts w:ascii="Times New Roman" w:eastAsia="Times New Roman" w:hAnsi="Times New Roman" w:cs="Times New Roman"/>
          <w:color w:val="000000"/>
          <w:sz w:val="22"/>
          <w:szCs w:val="22"/>
        </w:rPr>
        <w:t>Cr.</w:t>
      </w:r>
    </w:p>
    <w:p w14:paraId="2F8A7BEA" w14:textId="77777777" w:rsidR="006F3F8D" w:rsidRDefault="003173D0"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Mode</w:t>
      </w:r>
      <w:r w:rsidR="006F3F8D">
        <w:rPr>
          <w:rFonts w:ascii="Times New Roman" w:eastAsia="Times New Roman" w:hAnsi="Times New Roman" w:cs="Times New Roman"/>
          <w:color w:val="000000"/>
          <w:sz w:val="22"/>
          <w:szCs w:val="22"/>
        </w:rPr>
        <w:t>rate</w:t>
      </w:r>
    </w:p>
    <w:p w14:paraId="3587AE00" w14:textId="6CE9765D" w:rsidR="003173D0"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3173D0" w:rsidRPr="00021DCB">
        <w:rPr>
          <w:rFonts w:ascii="Times New Roman" w:eastAsia="Times New Roman" w:hAnsi="Times New Roman" w:cs="Times New Roman"/>
          <w:color w:val="000000"/>
          <w:sz w:val="22"/>
          <w:szCs w:val="22"/>
        </w:rPr>
        <w:t>Bloom's: Applying</w:t>
      </w:r>
    </w:p>
    <w:p w14:paraId="5CF8339F" w14:textId="77777777" w:rsidR="006F3F8D" w:rsidRDefault="003173D0"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FNMN.WARD.16.02-01 - LO: 02-01</w:t>
      </w:r>
    </w:p>
    <w:p w14:paraId="312B03DA" w14:textId="3474D50E" w:rsidR="003173D0"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3173D0" w:rsidRPr="00021DCB">
        <w:rPr>
          <w:rFonts w:ascii="Times New Roman" w:eastAsia="Times New Roman" w:hAnsi="Times New Roman" w:cs="Times New Roman"/>
          <w:color w:val="000000"/>
          <w:sz w:val="22"/>
          <w:szCs w:val="22"/>
        </w:rPr>
        <w:t>FNMN.WARD.16.02-02 - LO: 02-02</w:t>
      </w:r>
    </w:p>
    <w:p w14:paraId="75F5E42B" w14:textId="77777777" w:rsidR="006F3F8D" w:rsidRDefault="003173D0" w:rsidP="00F70F9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F3F8D">
        <w:rPr>
          <w:rFonts w:ascii="Times New Roman" w:eastAsia="Times New Roman" w:hAnsi="Times New Roman" w:cs="Times New Roman"/>
          <w:color w:val="000000"/>
          <w:sz w:val="22"/>
          <w:szCs w:val="22"/>
        </w:rPr>
        <w:t>ACCT.ACBSP.APC.02 - GAAP</w:t>
      </w:r>
      <w:r w:rsidR="006F3F8D">
        <w:rPr>
          <w:rFonts w:ascii="Times New Roman" w:eastAsia="Times New Roman" w:hAnsi="Times New Roman" w:cs="Times New Roman"/>
          <w:color w:val="000000"/>
          <w:sz w:val="22"/>
          <w:szCs w:val="22"/>
        </w:rPr>
        <w:tab/>
      </w:r>
    </w:p>
    <w:p w14:paraId="2318F664" w14:textId="77777777"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3173D0"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45C1CB77" w14:textId="47AB068F" w:rsidR="006F3F8D" w:rsidRDefault="006F3F8D" w:rsidP="00F70F9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5A3F9178" w14:textId="07277EDC" w:rsidR="003173D0" w:rsidRPr="00021DCB" w:rsidRDefault="006F3F8D" w:rsidP="00F70F9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BUSPROG: Analytic</w:t>
      </w:r>
    </w:p>
    <w:p w14:paraId="5E75FE23" w14:textId="6FA36020" w:rsidR="001D53AA" w:rsidRPr="00021DCB" w:rsidRDefault="002E11EF" w:rsidP="00262665">
      <w:pPr>
        <w:tabs>
          <w:tab w:val="left" w:pos="3600"/>
        </w:tabs>
        <w:rPr>
          <w:rFonts w:ascii="Times New Roman" w:hAnsi="Times New Roman" w:cs="Times New Roman"/>
          <w:sz w:val="22"/>
          <w:szCs w:val="22"/>
        </w:rPr>
      </w:pPr>
      <w:r>
        <w:rPr>
          <w:rFonts w:ascii="Times New Roman" w:hAnsi="Times New Roman" w:cs="Times New Roman"/>
          <w:sz w:val="22"/>
          <w:szCs w:val="22"/>
        </w:rPr>
        <w:br w:type="page"/>
      </w:r>
    </w:p>
    <w:p w14:paraId="271F7310" w14:textId="579E13E6" w:rsidR="00CD38AA" w:rsidRPr="00A14988" w:rsidRDefault="003173D0" w:rsidP="00CD38AA">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All nine transactions for Dalton Survey Company for September, the first month of operations, are recorded in the following T accounts:</w:t>
      </w:r>
    </w:p>
    <w:tbl>
      <w:tblPr>
        <w:tblW w:w="6480" w:type="dxa"/>
        <w:tblInd w:w="576" w:type="dxa"/>
        <w:tblCellMar>
          <w:left w:w="0" w:type="dxa"/>
          <w:right w:w="0" w:type="dxa"/>
        </w:tblCellMar>
        <w:tblLook w:val="04A0" w:firstRow="1" w:lastRow="0" w:firstColumn="1" w:lastColumn="0" w:noHBand="0" w:noVBand="1"/>
      </w:tblPr>
      <w:tblGrid>
        <w:gridCol w:w="720"/>
        <w:gridCol w:w="720"/>
        <w:gridCol w:w="720"/>
        <w:gridCol w:w="720"/>
        <w:gridCol w:w="720"/>
        <w:gridCol w:w="720"/>
        <w:gridCol w:w="720"/>
        <w:gridCol w:w="720"/>
        <w:gridCol w:w="720"/>
      </w:tblGrid>
      <w:tr w:rsidR="003173D0" w:rsidRPr="00021DCB" w14:paraId="033DE60B" w14:textId="77777777" w:rsidTr="00CD38AA">
        <w:tc>
          <w:tcPr>
            <w:tcW w:w="2880" w:type="dxa"/>
            <w:gridSpan w:val="4"/>
            <w:tcBorders>
              <w:bottom w:val="single" w:sz="4" w:space="0" w:color="auto"/>
            </w:tcBorders>
            <w:tcMar>
              <w:top w:w="0" w:type="dxa"/>
              <w:left w:w="0" w:type="dxa"/>
              <w:bottom w:w="0" w:type="dxa"/>
              <w:right w:w="0" w:type="dxa"/>
            </w:tcMar>
          </w:tcPr>
          <w:p w14:paraId="4A1A6599" w14:textId="7E0DC551" w:rsidR="003173D0" w:rsidRPr="00021DCB" w:rsidRDefault="003173D0" w:rsidP="00CD38AA">
            <w:pPr>
              <w:pStyle w:val="p"/>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Cash</w:t>
            </w:r>
          </w:p>
        </w:tc>
        <w:tc>
          <w:tcPr>
            <w:tcW w:w="720" w:type="dxa"/>
            <w:tcMar>
              <w:top w:w="0" w:type="dxa"/>
              <w:left w:w="0" w:type="dxa"/>
              <w:bottom w:w="0" w:type="dxa"/>
              <w:right w:w="0" w:type="dxa"/>
            </w:tcMar>
          </w:tcPr>
          <w:p w14:paraId="71B872B9" w14:textId="4CFB7356" w:rsidR="003173D0" w:rsidRPr="00021DCB" w:rsidRDefault="003173D0" w:rsidP="00CD38AA">
            <w:pPr>
              <w:jc w:val="center"/>
              <w:rPr>
                <w:rFonts w:ascii="Times New Roman" w:hAnsi="Times New Roman" w:cs="Times New Roman"/>
                <w:sz w:val="22"/>
                <w:szCs w:val="22"/>
              </w:rPr>
            </w:pPr>
          </w:p>
        </w:tc>
        <w:tc>
          <w:tcPr>
            <w:tcW w:w="2880" w:type="dxa"/>
            <w:gridSpan w:val="4"/>
            <w:tcBorders>
              <w:bottom w:val="single" w:sz="4" w:space="0" w:color="auto"/>
            </w:tcBorders>
            <w:tcMar>
              <w:top w:w="0" w:type="dxa"/>
              <w:left w:w="0" w:type="dxa"/>
              <w:bottom w:w="0" w:type="dxa"/>
              <w:right w:w="0" w:type="dxa"/>
            </w:tcMar>
          </w:tcPr>
          <w:p w14:paraId="083F6622" w14:textId="65847F95" w:rsidR="003173D0" w:rsidRPr="00CD38AA" w:rsidRDefault="003173D0" w:rsidP="00CD38AA">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Common Stock</w:t>
            </w:r>
          </w:p>
        </w:tc>
      </w:tr>
      <w:tr w:rsidR="00CD38AA" w:rsidRPr="00021DCB" w14:paraId="60E94FBA" w14:textId="77777777" w:rsidTr="00CD38AA">
        <w:tc>
          <w:tcPr>
            <w:tcW w:w="720" w:type="dxa"/>
            <w:tcBorders>
              <w:top w:val="single" w:sz="4" w:space="0" w:color="auto"/>
            </w:tcBorders>
            <w:tcMar>
              <w:top w:w="0" w:type="dxa"/>
              <w:left w:w="0" w:type="dxa"/>
              <w:bottom w:w="0" w:type="dxa"/>
              <w:right w:w="0" w:type="dxa"/>
            </w:tcMar>
          </w:tcPr>
          <w:p w14:paraId="78AEF69B" w14:textId="77777777" w:rsidR="00CD38AA" w:rsidRPr="00021DCB" w:rsidRDefault="00CD38AA"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w:t>
            </w:r>
          </w:p>
        </w:tc>
        <w:tc>
          <w:tcPr>
            <w:tcW w:w="720" w:type="dxa"/>
            <w:tcBorders>
              <w:top w:val="single" w:sz="4" w:space="0" w:color="auto"/>
              <w:right w:val="single" w:sz="4" w:space="0" w:color="auto"/>
            </w:tcBorders>
            <w:tcMar>
              <w:top w:w="0" w:type="dxa"/>
              <w:left w:w="0" w:type="dxa"/>
              <w:bottom w:w="0" w:type="dxa"/>
              <w:right w:w="0" w:type="dxa"/>
            </w:tcMar>
          </w:tcPr>
          <w:p w14:paraId="6B378481" w14:textId="344FADA0" w:rsidR="00CD38AA" w:rsidRPr="00021DCB" w:rsidRDefault="00CD38AA" w:rsidP="00CD38AA">
            <w:pPr>
              <w:pStyle w:val="p"/>
              <w:ind w:right="72"/>
              <w:jc w:val="right"/>
              <w:rPr>
                <w:rFonts w:ascii="Times New Roman" w:hAnsi="Times New Roman" w:cs="Times New Roman"/>
                <w:sz w:val="22"/>
                <w:szCs w:val="22"/>
              </w:rPr>
            </w:pPr>
            <w:r>
              <w:rPr>
                <w:rFonts w:ascii="Times New Roman" w:eastAsia="Times New Roman" w:hAnsi="Times New Roman" w:cs="Times New Roman"/>
                <w:color w:val="000000"/>
                <w:sz w:val="22"/>
                <w:szCs w:val="22"/>
              </w:rPr>
              <w:t>20,000</w:t>
            </w:r>
          </w:p>
        </w:tc>
        <w:tc>
          <w:tcPr>
            <w:tcW w:w="720" w:type="dxa"/>
            <w:tcBorders>
              <w:top w:val="single" w:sz="4" w:space="0" w:color="auto"/>
              <w:left w:val="single" w:sz="4" w:space="0" w:color="auto"/>
            </w:tcBorders>
            <w:tcMar>
              <w:top w:w="0" w:type="dxa"/>
              <w:left w:w="0" w:type="dxa"/>
              <w:bottom w:w="0" w:type="dxa"/>
              <w:right w:w="0" w:type="dxa"/>
            </w:tcMar>
          </w:tcPr>
          <w:p w14:paraId="4BE344DF" w14:textId="77777777" w:rsidR="00CD38AA" w:rsidRPr="00021DCB" w:rsidRDefault="00CD38AA" w:rsidP="00CD38AA">
            <w:pPr>
              <w:ind w:left="72"/>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(3)</w:t>
            </w:r>
          </w:p>
        </w:tc>
        <w:tc>
          <w:tcPr>
            <w:tcW w:w="720" w:type="dxa"/>
            <w:tcBorders>
              <w:top w:val="single" w:sz="4" w:space="0" w:color="auto"/>
            </w:tcBorders>
            <w:tcMar>
              <w:top w:w="0" w:type="dxa"/>
              <w:left w:w="0" w:type="dxa"/>
              <w:bottom w:w="0" w:type="dxa"/>
              <w:right w:w="0" w:type="dxa"/>
            </w:tcMar>
          </w:tcPr>
          <w:p w14:paraId="68D5EA2A" w14:textId="77777777" w:rsidR="00CD38AA" w:rsidRPr="00021DCB" w:rsidRDefault="00CD38AA" w:rsidP="00021DCB">
            <w:pPr>
              <w:pStyle w:val="p"/>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7,500</w:t>
            </w:r>
          </w:p>
        </w:tc>
        <w:tc>
          <w:tcPr>
            <w:tcW w:w="720" w:type="dxa"/>
            <w:tcMar>
              <w:top w:w="0" w:type="dxa"/>
              <w:left w:w="0" w:type="dxa"/>
              <w:bottom w:w="0" w:type="dxa"/>
              <w:right w:w="0" w:type="dxa"/>
            </w:tcMar>
          </w:tcPr>
          <w:p w14:paraId="71852E36" w14:textId="77777777" w:rsidR="00CD38AA" w:rsidRPr="00021DCB" w:rsidRDefault="00CD38AA"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top w:val="single" w:sz="4" w:space="0" w:color="auto"/>
            </w:tcBorders>
            <w:tcMar>
              <w:top w:w="0" w:type="dxa"/>
              <w:left w:w="0" w:type="dxa"/>
              <w:bottom w:w="0" w:type="dxa"/>
              <w:right w:w="0" w:type="dxa"/>
            </w:tcMar>
          </w:tcPr>
          <w:p w14:paraId="5A060030" w14:textId="77777777" w:rsidR="00CD38AA" w:rsidRPr="00021DCB" w:rsidRDefault="00CD38AA"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top w:val="single" w:sz="4" w:space="0" w:color="auto"/>
              <w:right w:val="single" w:sz="4" w:space="0" w:color="auto"/>
            </w:tcBorders>
            <w:tcMar>
              <w:top w:w="0" w:type="dxa"/>
              <w:left w:w="0" w:type="dxa"/>
              <w:bottom w:w="0" w:type="dxa"/>
              <w:right w:w="0" w:type="dxa"/>
            </w:tcMar>
          </w:tcPr>
          <w:p w14:paraId="33422A39" w14:textId="77777777" w:rsidR="00CD38AA" w:rsidRPr="00021DCB" w:rsidRDefault="00CD38AA"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top w:val="single" w:sz="4" w:space="0" w:color="auto"/>
              <w:left w:val="single" w:sz="4" w:space="0" w:color="auto"/>
            </w:tcBorders>
            <w:tcMar>
              <w:top w:w="0" w:type="dxa"/>
              <w:left w:w="0" w:type="dxa"/>
              <w:bottom w:w="0" w:type="dxa"/>
              <w:right w:w="0" w:type="dxa"/>
            </w:tcMar>
          </w:tcPr>
          <w:p w14:paraId="0C5A9F0F" w14:textId="77777777" w:rsidR="00CD38AA" w:rsidRPr="00021DCB" w:rsidRDefault="00CD38AA" w:rsidP="00CD38AA">
            <w:pPr>
              <w:ind w:left="72"/>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w:t>
            </w:r>
          </w:p>
        </w:tc>
        <w:tc>
          <w:tcPr>
            <w:tcW w:w="720" w:type="dxa"/>
            <w:tcBorders>
              <w:top w:val="single" w:sz="4" w:space="0" w:color="auto"/>
            </w:tcBorders>
            <w:tcMar>
              <w:top w:w="0" w:type="dxa"/>
              <w:left w:w="0" w:type="dxa"/>
              <w:bottom w:w="0" w:type="dxa"/>
              <w:right w:w="0" w:type="dxa"/>
            </w:tcMar>
          </w:tcPr>
          <w:p w14:paraId="0B94A778" w14:textId="77777777" w:rsidR="00CD38AA" w:rsidRPr="00021DCB" w:rsidRDefault="00CD38AA" w:rsidP="00021DCB">
            <w:pPr>
              <w:pStyle w:val="p"/>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20,000</w:t>
            </w:r>
          </w:p>
        </w:tc>
      </w:tr>
      <w:tr w:rsidR="00CD38AA" w:rsidRPr="00021DCB" w14:paraId="12B39DF8" w14:textId="77777777" w:rsidTr="00CD38AA">
        <w:tc>
          <w:tcPr>
            <w:tcW w:w="720" w:type="dxa"/>
            <w:tcMar>
              <w:top w:w="0" w:type="dxa"/>
              <w:left w:w="0" w:type="dxa"/>
              <w:bottom w:w="0" w:type="dxa"/>
              <w:right w:w="0" w:type="dxa"/>
            </w:tcMar>
          </w:tcPr>
          <w:p w14:paraId="71A4880E" w14:textId="77777777" w:rsidR="00CD38AA" w:rsidRPr="00021DCB" w:rsidRDefault="00CD38AA"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(7)</w:t>
            </w:r>
          </w:p>
        </w:tc>
        <w:tc>
          <w:tcPr>
            <w:tcW w:w="720" w:type="dxa"/>
            <w:tcBorders>
              <w:right w:val="single" w:sz="4" w:space="0" w:color="auto"/>
            </w:tcBorders>
            <w:tcMar>
              <w:top w:w="0" w:type="dxa"/>
              <w:left w:w="0" w:type="dxa"/>
              <w:bottom w:w="0" w:type="dxa"/>
              <w:right w:w="0" w:type="dxa"/>
            </w:tcMar>
          </w:tcPr>
          <w:p w14:paraId="50047A18" w14:textId="6D7C27C5" w:rsidR="00CD38AA" w:rsidRPr="00021DCB" w:rsidRDefault="00CD38AA" w:rsidP="00CD38AA">
            <w:pPr>
              <w:pStyle w:val="p"/>
              <w:ind w:right="72"/>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6,900</w:t>
            </w:r>
          </w:p>
        </w:tc>
        <w:tc>
          <w:tcPr>
            <w:tcW w:w="720" w:type="dxa"/>
            <w:tcBorders>
              <w:left w:val="single" w:sz="4" w:space="0" w:color="auto"/>
            </w:tcBorders>
            <w:tcMar>
              <w:top w:w="0" w:type="dxa"/>
              <w:left w:w="0" w:type="dxa"/>
              <w:bottom w:w="0" w:type="dxa"/>
              <w:right w:w="0" w:type="dxa"/>
            </w:tcMar>
          </w:tcPr>
          <w:p w14:paraId="56CCD20B" w14:textId="77777777" w:rsidR="00CD38AA" w:rsidRPr="00021DCB" w:rsidRDefault="00CD38AA" w:rsidP="00CD38AA">
            <w:pPr>
              <w:ind w:left="72"/>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(5)</w:t>
            </w:r>
          </w:p>
        </w:tc>
        <w:tc>
          <w:tcPr>
            <w:tcW w:w="720" w:type="dxa"/>
            <w:tcMar>
              <w:top w:w="0" w:type="dxa"/>
              <w:left w:w="0" w:type="dxa"/>
              <w:bottom w:w="0" w:type="dxa"/>
              <w:right w:w="0" w:type="dxa"/>
            </w:tcMar>
          </w:tcPr>
          <w:p w14:paraId="0AA2DC59" w14:textId="77777777" w:rsidR="00CD38AA" w:rsidRPr="00021DCB" w:rsidRDefault="00CD38AA" w:rsidP="00021DCB">
            <w:pPr>
              <w:pStyle w:val="p"/>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2,600</w:t>
            </w:r>
          </w:p>
        </w:tc>
        <w:tc>
          <w:tcPr>
            <w:tcW w:w="720" w:type="dxa"/>
            <w:tcMar>
              <w:top w:w="0" w:type="dxa"/>
              <w:left w:w="0" w:type="dxa"/>
              <w:bottom w:w="0" w:type="dxa"/>
              <w:right w:w="0" w:type="dxa"/>
            </w:tcMar>
          </w:tcPr>
          <w:p w14:paraId="24EBE879" w14:textId="77777777" w:rsidR="00CD38AA" w:rsidRPr="00021DCB" w:rsidRDefault="00CD38AA"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Mar>
              <w:top w:w="0" w:type="dxa"/>
              <w:left w:w="0" w:type="dxa"/>
              <w:bottom w:w="0" w:type="dxa"/>
              <w:right w:w="0" w:type="dxa"/>
            </w:tcMar>
          </w:tcPr>
          <w:p w14:paraId="4B0DBEDD" w14:textId="77777777" w:rsidR="00CD38AA" w:rsidRPr="00021DCB" w:rsidRDefault="00CD38AA"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Mar>
              <w:top w:w="0" w:type="dxa"/>
              <w:left w:w="0" w:type="dxa"/>
              <w:bottom w:w="0" w:type="dxa"/>
              <w:right w:w="0" w:type="dxa"/>
            </w:tcMar>
          </w:tcPr>
          <w:p w14:paraId="695FFC8C" w14:textId="77777777" w:rsidR="00CD38AA" w:rsidRPr="00021DCB" w:rsidRDefault="00CD38AA"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Mar>
              <w:top w:w="0" w:type="dxa"/>
              <w:left w:w="0" w:type="dxa"/>
              <w:bottom w:w="0" w:type="dxa"/>
              <w:right w:w="0" w:type="dxa"/>
            </w:tcMar>
          </w:tcPr>
          <w:p w14:paraId="22688604" w14:textId="77777777" w:rsidR="00CD38AA" w:rsidRPr="00021DCB" w:rsidRDefault="00CD38AA" w:rsidP="00CD38AA">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Mar>
              <w:top w:w="0" w:type="dxa"/>
              <w:left w:w="0" w:type="dxa"/>
              <w:bottom w:w="0" w:type="dxa"/>
              <w:right w:w="0" w:type="dxa"/>
            </w:tcMar>
          </w:tcPr>
          <w:p w14:paraId="1EEA044C" w14:textId="77777777" w:rsidR="00CD38AA" w:rsidRPr="00021DCB" w:rsidRDefault="00CD38AA"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CD38AA" w:rsidRPr="00021DCB" w14:paraId="381712DA" w14:textId="77777777" w:rsidTr="00CD38AA">
        <w:tc>
          <w:tcPr>
            <w:tcW w:w="720" w:type="dxa"/>
            <w:tcMar>
              <w:top w:w="0" w:type="dxa"/>
              <w:left w:w="0" w:type="dxa"/>
              <w:bottom w:w="0" w:type="dxa"/>
              <w:right w:w="0" w:type="dxa"/>
            </w:tcMar>
          </w:tcPr>
          <w:p w14:paraId="0FBFFC14" w14:textId="77777777" w:rsidR="00CD38AA" w:rsidRPr="00021DCB" w:rsidRDefault="00CD38AA"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(9)</w:t>
            </w:r>
          </w:p>
        </w:tc>
        <w:tc>
          <w:tcPr>
            <w:tcW w:w="720" w:type="dxa"/>
            <w:tcBorders>
              <w:right w:val="single" w:sz="4" w:space="0" w:color="auto"/>
            </w:tcBorders>
            <w:tcMar>
              <w:top w:w="0" w:type="dxa"/>
              <w:left w:w="0" w:type="dxa"/>
              <w:bottom w:w="0" w:type="dxa"/>
              <w:right w:w="0" w:type="dxa"/>
            </w:tcMar>
          </w:tcPr>
          <w:p w14:paraId="53363B98" w14:textId="026EBE03" w:rsidR="00CD38AA" w:rsidRPr="00021DCB" w:rsidRDefault="00CD38AA" w:rsidP="00CD38AA">
            <w:pPr>
              <w:pStyle w:val="p"/>
              <w:ind w:right="72"/>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4,700</w:t>
            </w:r>
          </w:p>
        </w:tc>
        <w:tc>
          <w:tcPr>
            <w:tcW w:w="720" w:type="dxa"/>
            <w:tcBorders>
              <w:left w:val="single" w:sz="4" w:space="0" w:color="auto"/>
            </w:tcBorders>
            <w:tcMar>
              <w:top w:w="0" w:type="dxa"/>
              <w:left w:w="0" w:type="dxa"/>
              <w:bottom w:w="0" w:type="dxa"/>
              <w:right w:w="0" w:type="dxa"/>
            </w:tcMar>
          </w:tcPr>
          <w:p w14:paraId="62991620" w14:textId="77777777" w:rsidR="00CD38AA" w:rsidRPr="00021DCB" w:rsidRDefault="00CD38AA" w:rsidP="00CD38AA">
            <w:pPr>
              <w:ind w:left="72"/>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(6)</w:t>
            </w:r>
          </w:p>
        </w:tc>
        <w:tc>
          <w:tcPr>
            <w:tcW w:w="720" w:type="dxa"/>
            <w:tcMar>
              <w:top w:w="0" w:type="dxa"/>
              <w:left w:w="0" w:type="dxa"/>
              <w:bottom w:w="0" w:type="dxa"/>
              <w:right w:w="0" w:type="dxa"/>
            </w:tcMar>
          </w:tcPr>
          <w:p w14:paraId="25F2B6A6" w14:textId="77777777" w:rsidR="00CD38AA" w:rsidRPr="00021DCB" w:rsidRDefault="00CD38AA" w:rsidP="00021DCB">
            <w:pPr>
              <w:pStyle w:val="p"/>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5,500</w:t>
            </w:r>
          </w:p>
        </w:tc>
        <w:tc>
          <w:tcPr>
            <w:tcW w:w="720" w:type="dxa"/>
            <w:tcMar>
              <w:top w:w="0" w:type="dxa"/>
              <w:left w:w="0" w:type="dxa"/>
              <w:bottom w:w="0" w:type="dxa"/>
              <w:right w:w="0" w:type="dxa"/>
            </w:tcMar>
          </w:tcPr>
          <w:p w14:paraId="6B55BCCB" w14:textId="77777777" w:rsidR="00CD38AA" w:rsidRPr="00021DCB" w:rsidRDefault="00CD38AA"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Mar>
              <w:top w:w="0" w:type="dxa"/>
              <w:left w:w="0" w:type="dxa"/>
              <w:bottom w:w="0" w:type="dxa"/>
              <w:right w:w="0" w:type="dxa"/>
            </w:tcMar>
          </w:tcPr>
          <w:p w14:paraId="3F0498E8" w14:textId="77777777" w:rsidR="00CD38AA" w:rsidRPr="00021DCB" w:rsidRDefault="00CD38AA"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Mar>
              <w:top w:w="0" w:type="dxa"/>
              <w:left w:w="0" w:type="dxa"/>
              <w:bottom w:w="0" w:type="dxa"/>
              <w:right w:w="0" w:type="dxa"/>
            </w:tcMar>
          </w:tcPr>
          <w:p w14:paraId="2E6AE22F" w14:textId="77777777" w:rsidR="00CD38AA" w:rsidRPr="00021DCB" w:rsidRDefault="00CD38AA"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Mar>
              <w:top w:w="0" w:type="dxa"/>
              <w:left w:w="0" w:type="dxa"/>
              <w:bottom w:w="0" w:type="dxa"/>
              <w:right w:w="0" w:type="dxa"/>
            </w:tcMar>
          </w:tcPr>
          <w:p w14:paraId="5574001C" w14:textId="77777777" w:rsidR="00CD38AA" w:rsidRPr="00021DCB" w:rsidRDefault="00CD38AA" w:rsidP="00CD38AA">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Mar>
              <w:top w:w="0" w:type="dxa"/>
              <w:left w:w="0" w:type="dxa"/>
              <w:bottom w:w="0" w:type="dxa"/>
              <w:right w:w="0" w:type="dxa"/>
            </w:tcMar>
          </w:tcPr>
          <w:p w14:paraId="5E35269C" w14:textId="77777777" w:rsidR="00CD38AA" w:rsidRPr="00021DCB" w:rsidRDefault="00CD38AA"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CD38AA" w:rsidRPr="00021DCB" w14:paraId="0C6EED25" w14:textId="77777777" w:rsidTr="00CD38AA">
        <w:tc>
          <w:tcPr>
            <w:tcW w:w="720" w:type="dxa"/>
            <w:tcMar>
              <w:top w:w="0" w:type="dxa"/>
              <w:left w:w="0" w:type="dxa"/>
              <w:bottom w:w="0" w:type="dxa"/>
              <w:right w:w="0" w:type="dxa"/>
            </w:tcMar>
          </w:tcPr>
          <w:p w14:paraId="683B096A" w14:textId="77777777" w:rsidR="00CD38AA" w:rsidRPr="00021DCB" w:rsidRDefault="00CD38AA"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right w:val="single" w:sz="4" w:space="0" w:color="auto"/>
            </w:tcBorders>
            <w:tcMar>
              <w:top w:w="0" w:type="dxa"/>
              <w:left w:w="0" w:type="dxa"/>
              <w:bottom w:w="0" w:type="dxa"/>
              <w:right w:w="0" w:type="dxa"/>
            </w:tcMar>
          </w:tcPr>
          <w:p w14:paraId="3BE507A4" w14:textId="77777777" w:rsidR="00CD38AA" w:rsidRPr="00021DCB" w:rsidRDefault="00CD38AA" w:rsidP="00CD38AA">
            <w:pPr>
              <w:ind w:right="72"/>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left w:val="single" w:sz="4" w:space="0" w:color="auto"/>
            </w:tcBorders>
            <w:tcMar>
              <w:top w:w="0" w:type="dxa"/>
              <w:left w:w="0" w:type="dxa"/>
              <w:bottom w:w="0" w:type="dxa"/>
              <w:right w:w="0" w:type="dxa"/>
            </w:tcMar>
          </w:tcPr>
          <w:p w14:paraId="5C62FA24" w14:textId="77777777" w:rsidR="00CD38AA" w:rsidRPr="00021DCB" w:rsidRDefault="00CD38AA" w:rsidP="00CD38AA">
            <w:pPr>
              <w:ind w:left="72"/>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(8)</w:t>
            </w:r>
          </w:p>
        </w:tc>
        <w:tc>
          <w:tcPr>
            <w:tcW w:w="720" w:type="dxa"/>
            <w:tcMar>
              <w:top w:w="0" w:type="dxa"/>
              <w:left w:w="0" w:type="dxa"/>
              <w:bottom w:w="0" w:type="dxa"/>
              <w:right w:w="0" w:type="dxa"/>
            </w:tcMar>
          </w:tcPr>
          <w:p w14:paraId="5C230F91" w14:textId="77777777" w:rsidR="00CD38AA" w:rsidRPr="00021DCB" w:rsidRDefault="00CD38AA" w:rsidP="00021DCB">
            <w:pPr>
              <w:pStyle w:val="p"/>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2,000</w:t>
            </w:r>
          </w:p>
        </w:tc>
        <w:tc>
          <w:tcPr>
            <w:tcW w:w="720" w:type="dxa"/>
            <w:tcMar>
              <w:top w:w="0" w:type="dxa"/>
              <w:left w:w="0" w:type="dxa"/>
              <w:bottom w:w="0" w:type="dxa"/>
              <w:right w:w="0" w:type="dxa"/>
            </w:tcMar>
          </w:tcPr>
          <w:p w14:paraId="48191B5F" w14:textId="77777777" w:rsidR="00CD38AA" w:rsidRPr="00021DCB" w:rsidRDefault="00CD38AA"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Mar>
              <w:top w:w="0" w:type="dxa"/>
              <w:left w:w="0" w:type="dxa"/>
              <w:bottom w:w="0" w:type="dxa"/>
              <w:right w:w="0" w:type="dxa"/>
            </w:tcMar>
          </w:tcPr>
          <w:p w14:paraId="4267848A" w14:textId="77777777" w:rsidR="00CD38AA" w:rsidRPr="00021DCB" w:rsidRDefault="00CD38AA"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Mar>
              <w:top w:w="0" w:type="dxa"/>
              <w:left w:w="0" w:type="dxa"/>
              <w:bottom w:w="0" w:type="dxa"/>
              <w:right w:w="0" w:type="dxa"/>
            </w:tcMar>
          </w:tcPr>
          <w:p w14:paraId="185486EA" w14:textId="77777777" w:rsidR="00CD38AA" w:rsidRPr="00021DCB" w:rsidRDefault="00CD38AA"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Mar>
              <w:top w:w="0" w:type="dxa"/>
              <w:left w:w="0" w:type="dxa"/>
              <w:bottom w:w="0" w:type="dxa"/>
              <w:right w:w="0" w:type="dxa"/>
            </w:tcMar>
          </w:tcPr>
          <w:p w14:paraId="7DC87E3E" w14:textId="77777777" w:rsidR="00CD38AA" w:rsidRPr="00021DCB" w:rsidRDefault="00CD38AA" w:rsidP="00CD38AA">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Mar>
              <w:top w:w="0" w:type="dxa"/>
              <w:left w:w="0" w:type="dxa"/>
              <w:bottom w:w="0" w:type="dxa"/>
              <w:right w:w="0" w:type="dxa"/>
            </w:tcMar>
          </w:tcPr>
          <w:p w14:paraId="0FA01C6B" w14:textId="77777777" w:rsidR="00CD38AA" w:rsidRPr="00021DCB" w:rsidRDefault="00CD38AA"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bl>
    <w:p w14:paraId="168C67BB" w14:textId="77777777" w:rsidR="003173D0" w:rsidRPr="00021DCB" w:rsidRDefault="003173D0" w:rsidP="00021DCB">
      <w:pPr>
        <w:pStyle w:val="p"/>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tbl>
      <w:tblPr>
        <w:tblW w:w="6480" w:type="dxa"/>
        <w:tblInd w:w="576" w:type="dxa"/>
        <w:tblCellMar>
          <w:left w:w="0" w:type="dxa"/>
          <w:right w:w="0" w:type="dxa"/>
        </w:tblCellMar>
        <w:tblLook w:val="04A0" w:firstRow="1" w:lastRow="0" w:firstColumn="1" w:lastColumn="0" w:noHBand="0" w:noVBand="1"/>
      </w:tblPr>
      <w:tblGrid>
        <w:gridCol w:w="720"/>
        <w:gridCol w:w="720"/>
        <w:gridCol w:w="720"/>
        <w:gridCol w:w="720"/>
        <w:gridCol w:w="720"/>
        <w:gridCol w:w="720"/>
        <w:gridCol w:w="720"/>
        <w:gridCol w:w="720"/>
        <w:gridCol w:w="720"/>
      </w:tblGrid>
      <w:tr w:rsidR="003173D0" w:rsidRPr="00021DCB" w14:paraId="71B92569" w14:textId="77777777" w:rsidTr="00CD38AA">
        <w:tc>
          <w:tcPr>
            <w:tcW w:w="2880" w:type="dxa"/>
            <w:gridSpan w:val="4"/>
            <w:tcBorders>
              <w:bottom w:val="single" w:sz="4" w:space="0" w:color="auto"/>
            </w:tcBorders>
            <w:tcMar>
              <w:top w:w="0" w:type="dxa"/>
              <w:left w:w="0" w:type="dxa"/>
              <w:bottom w:w="0" w:type="dxa"/>
              <w:right w:w="0" w:type="dxa"/>
            </w:tcMar>
          </w:tcPr>
          <w:p w14:paraId="237428C2" w14:textId="77777777" w:rsidR="003173D0" w:rsidRPr="00021DCB" w:rsidRDefault="003173D0" w:rsidP="00021DCB">
            <w:pPr>
              <w:pStyle w:val="p"/>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Receivable</w:t>
            </w:r>
          </w:p>
        </w:tc>
        <w:tc>
          <w:tcPr>
            <w:tcW w:w="720" w:type="dxa"/>
            <w:tcMar>
              <w:top w:w="0" w:type="dxa"/>
              <w:left w:w="0" w:type="dxa"/>
              <w:bottom w:w="0" w:type="dxa"/>
              <w:right w:w="0" w:type="dxa"/>
            </w:tcMar>
          </w:tcPr>
          <w:p w14:paraId="3A4C5A51" w14:textId="77777777" w:rsidR="003173D0" w:rsidRPr="00021DCB" w:rsidRDefault="003173D0"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880" w:type="dxa"/>
            <w:gridSpan w:val="4"/>
            <w:tcBorders>
              <w:bottom w:val="single" w:sz="4" w:space="0" w:color="auto"/>
            </w:tcBorders>
            <w:tcMar>
              <w:top w:w="0" w:type="dxa"/>
              <w:left w:w="0" w:type="dxa"/>
              <w:bottom w:w="0" w:type="dxa"/>
              <w:right w:w="0" w:type="dxa"/>
            </w:tcMar>
          </w:tcPr>
          <w:p w14:paraId="1E31A5FA" w14:textId="77777777" w:rsidR="003173D0" w:rsidRPr="00021DCB" w:rsidRDefault="003173D0" w:rsidP="00021DCB">
            <w:pPr>
              <w:pStyle w:val="p"/>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Dividends</w:t>
            </w:r>
          </w:p>
        </w:tc>
      </w:tr>
      <w:tr w:rsidR="00CD38AA" w:rsidRPr="00021DCB" w14:paraId="752DD7CB" w14:textId="77777777" w:rsidTr="00CD38AA">
        <w:trPr>
          <w:trHeight w:val="170"/>
        </w:trPr>
        <w:tc>
          <w:tcPr>
            <w:tcW w:w="720" w:type="dxa"/>
            <w:tcBorders>
              <w:top w:val="single" w:sz="4" w:space="0" w:color="auto"/>
            </w:tcBorders>
            <w:tcMar>
              <w:top w:w="0" w:type="dxa"/>
              <w:left w:w="0" w:type="dxa"/>
              <w:bottom w:w="0" w:type="dxa"/>
              <w:right w:w="0" w:type="dxa"/>
            </w:tcMar>
          </w:tcPr>
          <w:p w14:paraId="66DD12D2" w14:textId="77777777" w:rsidR="00CD38AA" w:rsidRPr="00021DCB" w:rsidRDefault="00CD38AA"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(4)</w:t>
            </w:r>
          </w:p>
        </w:tc>
        <w:tc>
          <w:tcPr>
            <w:tcW w:w="720" w:type="dxa"/>
            <w:tcBorders>
              <w:top w:val="single" w:sz="4" w:space="0" w:color="auto"/>
              <w:right w:val="single" w:sz="4" w:space="0" w:color="auto"/>
            </w:tcBorders>
            <w:tcMar>
              <w:top w:w="0" w:type="dxa"/>
              <w:left w:w="0" w:type="dxa"/>
              <w:bottom w:w="0" w:type="dxa"/>
              <w:right w:w="0" w:type="dxa"/>
            </w:tcMar>
          </w:tcPr>
          <w:p w14:paraId="4A27EEDC" w14:textId="78A8E539" w:rsidR="00CD38AA" w:rsidRPr="00021DCB" w:rsidRDefault="00CD38AA" w:rsidP="00CD38AA">
            <w:pPr>
              <w:pStyle w:val="p"/>
              <w:ind w:right="72"/>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4,900</w:t>
            </w:r>
          </w:p>
        </w:tc>
        <w:tc>
          <w:tcPr>
            <w:tcW w:w="720" w:type="dxa"/>
            <w:tcBorders>
              <w:top w:val="single" w:sz="4" w:space="0" w:color="auto"/>
              <w:left w:val="single" w:sz="4" w:space="0" w:color="auto"/>
            </w:tcBorders>
            <w:tcMar>
              <w:top w:w="0" w:type="dxa"/>
              <w:left w:w="0" w:type="dxa"/>
              <w:bottom w:w="0" w:type="dxa"/>
              <w:right w:w="0" w:type="dxa"/>
            </w:tcMar>
          </w:tcPr>
          <w:p w14:paraId="79034F53" w14:textId="77777777" w:rsidR="00CD38AA" w:rsidRPr="00021DCB" w:rsidRDefault="00CD38AA" w:rsidP="00CD38AA">
            <w:pPr>
              <w:ind w:left="72"/>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(9)</w:t>
            </w:r>
          </w:p>
        </w:tc>
        <w:tc>
          <w:tcPr>
            <w:tcW w:w="720" w:type="dxa"/>
            <w:tcBorders>
              <w:top w:val="single" w:sz="4" w:space="0" w:color="auto"/>
            </w:tcBorders>
            <w:tcMar>
              <w:top w:w="0" w:type="dxa"/>
              <w:left w:w="0" w:type="dxa"/>
              <w:bottom w:w="0" w:type="dxa"/>
              <w:right w:w="0" w:type="dxa"/>
            </w:tcMar>
          </w:tcPr>
          <w:p w14:paraId="0F072874" w14:textId="77777777" w:rsidR="00CD38AA" w:rsidRPr="00021DCB" w:rsidRDefault="00CD38AA" w:rsidP="00021DCB">
            <w:pPr>
              <w:pStyle w:val="p"/>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4,700</w:t>
            </w:r>
          </w:p>
        </w:tc>
        <w:tc>
          <w:tcPr>
            <w:tcW w:w="720" w:type="dxa"/>
            <w:tcMar>
              <w:top w:w="0" w:type="dxa"/>
              <w:left w:w="0" w:type="dxa"/>
              <w:bottom w:w="0" w:type="dxa"/>
              <w:right w:w="0" w:type="dxa"/>
            </w:tcMar>
          </w:tcPr>
          <w:p w14:paraId="20A7A303" w14:textId="77777777" w:rsidR="00CD38AA" w:rsidRPr="00021DCB" w:rsidRDefault="00CD38AA"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top w:val="single" w:sz="4" w:space="0" w:color="auto"/>
            </w:tcBorders>
            <w:tcMar>
              <w:top w:w="0" w:type="dxa"/>
              <w:left w:w="0" w:type="dxa"/>
              <w:bottom w:w="0" w:type="dxa"/>
              <w:right w:w="0" w:type="dxa"/>
            </w:tcMar>
          </w:tcPr>
          <w:p w14:paraId="5A257EC2" w14:textId="4323D4E6" w:rsidR="00CD38AA" w:rsidRPr="00021DCB" w:rsidRDefault="00CD38AA" w:rsidP="00CD38AA">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(8) </w:t>
            </w:r>
          </w:p>
        </w:tc>
        <w:tc>
          <w:tcPr>
            <w:tcW w:w="720" w:type="dxa"/>
            <w:tcBorders>
              <w:top w:val="single" w:sz="4" w:space="0" w:color="auto"/>
              <w:right w:val="single" w:sz="4" w:space="0" w:color="auto"/>
            </w:tcBorders>
            <w:tcMar>
              <w:top w:w="0" w:type="dxa"/>
              <w:left w:w="0" w:type="dxa"/>
              <w:bottom w:w="0" w:type="dxa"/>
              <w:right w:w="0" w:type="dxa"/>
            </w:tcMar>
          </w:tcPr>
          <w:p w14:paraId="6B7CBC0E" w14:textId="5132CCFD" w:rsidR="00CD38AA" w:rsidRPr="00021DCB" w:rsidRDefault="00CD38AA" w:rsidP="00CD38AA">
            <w:pPr>
              <w:ind w:right="72"/>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2,000</w:t>
            </w:r>
          </w:p>
        </w:tc>
        <w:tc>
          <w:tcPr>
            <w:tcW w:w="720" w:type="dxa"/>
            <w:tcBorders>
              <w:top w:val="single" w:sz="4" w:space="0" w:color="auto"/>
              <w:left w:val="single" w:sz="4" w:space="0" w:color="auto"/>
            </w:tcBorders>
            <w:tcMar>
              <w:top w:w="0" w:type="dxa"/>
              <w:left w:w="0" w:type="dxa"/>
              <w:bottom w:w="0" w:type="dxa"/>
              <w:right w:w="0" w:type="dxa"/>
            </w:tcMar>
          </w:tcPr>
          <w:p w14:paraId="2B474E49" w14:textId="770335C5" w:rsidR="00CD38AA" w:rsidRPr="00021DCB" w:rsidRDefault="00CD38AA" w:rsidP="00021DCB">
            <w:pPr>
              <w:pStyle w:val="p"/>
              <w:jc w:val="right"/>
              <w:rPr>
                <w:rFonts w:ascii="Times New Roman" w:hAnsi="Times New Roman" w:cs="Times New Roman"/>
                <w:sz w:val="22"/>
                <w:szCs w:val="22"/>
              </w:rPr>
            </w:pPr>
          </w:p>
        </w:tc>
        <w:tc>
          <w:tcPr>
            <w:tcW w:w="720" w:type="dxa"/>
            <w:tcBorders>
              <w:top w:val="single" w:sz="4" w:space="0" w:color="auto"/>
            </w:tcBorders>
            <w:tcMar>
              <w:top w:w="0" w:type="dxa"/>
              <w:left w:w="0" w:type="dxa"/>
              <w:bottom w:w="0" w:type="dxa"/>
              <w:right w:w="0" w:type="dxa"/>
            </w:tcMar>
          </w:tcPr>
          <w:p w14:paraId="69932141" w14:textId="77777777" w:rsidR="00CD38AA" w:rsidRPr="00021DCB" w:rsidRDefault="00CD38AA"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bl>
    <w:p w14:paraId="7ABC7FD4" w14:textId="77777777" w:rsidR="003173D0" w:rsidRPr="00021DCB" w:rsidRDefault="003173D0" w:rsidP="00021DCB">
      <w:pPr>
        <w:pStyle w:val="p"/>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tbl>
      <w:tblPr>
        <w:tblW w:w="6480" w:type="dxa"/>
        <w:tblInd w:w="576" w:type="dxa"/>
        <w:tblCellMar>
          <w:left w:w="0" w:type="dxa"/>
          <w:right w:w="0" w:type="dxa"/>
        </w:tblCellMar>
        <w:tblLook w:val="04A0" w:firstRow="1" w:lastRow="0" w:firstColumn="1" w:lastColumn="0" w:noHBand="0" w:noVBand="1"/>
      </w:tblPr>
      <w:tblGrid>
        <w:gridCol w:w="720"/>
        <w:gridCol w:w="720"/>
        <w:gridCol w:w="720"/>
        <w:gridCol w:w="720"/>
        <w:gridCol w:w="720"/>
        <w:gridCol w:w="720"/>
        <w:gridCol w:w="720"/>
        <w:gridCol w:w="720"/>
        <w:gridCol w:w="720"/>
      </w:tblGrid>
      <w:tr w:rsidR="003173D0" w:rsidRPr="00021DCB" w14:paraId="4700BDEC" w14:textId="77777777" w:rsidTr="00CD38AA">
        <w:tc>
          <w:tcPr>
            <w:tcW w:w="2880" w:type="dxa"/>
            <w:gridSpan w:val="4"/>
            <w:tcBorders>
              <w:bottom w:val="single" w:sz="4" w:space="0" w:color="auto"/>
            </w:tcBorders>
            <w:tcMar>
              <w:top w:w="0" w:type="dxa"/>
              <w:left w:w="0" w:type="dxa"/>
              <w:bottom w:w="0" w:type="dxa"/>
              <w:right w:w="0" w:type="dxa"/>
            </w:tcMar>
          </w:tcPr>
          <w:p w14:paraId="2C80D63D" w14:textId="77777777" w:rsidR="003173D0" w:rsidRPr="00021DCB" w:rsidRDefault="003173D0" w:rsidP="00021DCB">
            <w:pPr>
              <w:pStyle w:val="p"/>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Supplies</w:t>
            </w:r>
          </w:p>
        </w:tc>
        <w:tc>
          <w:tcPr>
            <w:tcW w:w="720" w:type="dxa"/>
            <w:tcMar>
              <w:top w:w="0" w:type="dxa"/>
              <w:left w:w="0" w:type="dxa"/>
              <w:bottom w:w="0" w:type="dxa"/>
              <w:right w:w="0" w:type="dxa"/>
            </w:tcMar>
          </w:tcPr>
          <w:p w14:paraId="65A79D20"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880" w:type="dxa"/>
            <w:gridSpan w:val="4"/>
            <w:tcBorders>
              <w:bottom w:val="single" w:sz="4" w:space="0" w:color="auto"/>
            </w:tcBorders>
            <w:tcMar>
              <w:top w:w="0" w:type="dxa"/>
              <w:left w:w="0" w:type="dxa"/>
              <w:bottom w:w="0" w:type="dxa"/>
              <w:right w:w="0" w:type="dxa"/>
            </w:tcMar>
          </w:tcPr>
          <w:p w14:paraId="6A43D2F4" w14:textId="77777777" w:rsidR="003173D0" w:rsidRPr="00021DCB" w:rsidRDefault="003173D0" w:rsidP="00021DCB">
            <w:pPr>
              <w:pStyle w:val="p"/>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Fees Earned</w:t>
            </w:r>
          </w:p>
        </w:tc>
      </w:tr>
      <w:tr w:rsidR="003173D0" w:rsidRPr="00021DCB" w14:paraId="6C8A2AE8" w14:textId="77777777" w:rsidTr="00883BF8">
        <w:tc>
          <w:tcPr>
            <w:tcW w:w="720" w:type="dxa"/>
            <w:tcBorders>
              <w:top w:val="single" w:sz="4" w:space="0" w:color="auto"/>
            </w:tcBorders>
            <w:tcMar>
              <w:top w:w="0" w:type="dxa"/>
              <w:left w:w="0" w:type="dxa"/>
              <w:bottom w:w="0" w:type="dxa"/>
              <w:right w:w="0" w:type="dxa"/>
            </w:tcMar>
          </w:tcPr>
          <w:p w14:paraId="0282D410"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(3)</w:t>
            </w:r>
          </w:p>
        </w:tc>
        <w:tc>
          <w:tcPr>
            <w:tcW w:w="720" w:type="dxa"/>
            <w:tcBorders>
              <w:top w:val="single" w:sz="4" w:space="0" w:color="auto"/>
              <w:right w:val="single" w:sz="4" w:space="0" w:color="auto"/>
            </w:tcBorders>
            <w:tcMar>
              <w:top w:w="0" w:type="dxa"/>
              <w:left w:w="0" w:type="dxa"/>
              <w:bottom w:w="0" w:type="dxa"/>
              <w:right w:w="0" w:type="dxa"/>
            </w:tcMar>
          </w:tcPr>
          <w:p w14:paraId="700E2EAB" w14:textId="77777777" w:rsidR="003173D0" w:rsidRPr="00021DCB" w:rsidRDefault="003173D0" w:rsidP="00CD38AA">
            <w:pPr>
              <w:pStyle w:val="p"/>
              <w:ind w:right="72"/>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7,500</w:t>
            </w:r>
          </w:p>
        </w:tc>
        <w:tc>
          <w:tcPr>
            <w:tcW w:w="720" w:type="dxa"/>
            <w:tcBorders>
              <w:top w:val="single" w:sz="4" w:space="0" w:color="auto"/>
              <w:left w:val="single" w:sz="4" w:space="0" w:color="auto"/>
            </w:tcBorders>
            <w:tcMar>
              <w:top w:w="0" w:type="dxa"/>
              <w:left w:w="0" w:type="dxa"/>
              <w:bottom w:w="0" w:type="dxa"/>
              <w:right w:w="0" w:type="dxa"/>
            </w:tcMar>
          </w:tcPr>
          <w:p w14:paraId="6B21538D"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top w:val="single" w:sz="4" w:space="0" w:color="auto"/>
            </w:tcBorders>
            <w:tcMar>
              <w:top w:w="0" w:type="dxa"/>
              <w:left w:w="0" w:type="dxa"/>
              <w:bottom w:w="0" w:type="dxa"/>
              <w:right w:w="0" w:type="dxa"/>
            </w:tcMar>
          </w:tcPr>
          <w:p w14:paraId="788F3BAF"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Mar>
              <w:top w:w="0" w:type="dxa"/>
              <w:left w:w="0" w:type="dxa"/>
              <w:bottom w:w="0" w:type="dxa"/>
              <w:right w:w="0" w:type="dxa"/>
            </w:tcMar>
          </w:tcPr>
          <w:p w14:paraId="29F1A555"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top w:val="single" w:sz="4" w:space="0" w:color="auto"/>
            </w:tcBorders>
            <w:tcMar>
              <w:top w:w="0" w:type="dxa"/>
              <w:left w:w="0" w:type="dxa"/>
              <w:bottom w:w="0" w:type="dxa"/>
              <w:right w:w="0" w:type="dxa"/>
            </w:tcMar>
          </w:tcPr>
          <w:p w14:paraId="366071FD"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top w:val="single" w:sz="4" w:space="0" w:color="auto"/>
              <w:right w:val="single" w:sz="4" w:space="0" w:color="auto"/>
            </w:tcBorders>
            <w:tcMar>
              <w:top w:w="0" w:type="dxa"/>
              <w:left w:w="0" w:type="dxa"/>
              <w:bottom w:w="0" w:type="dxa"/>
              <w:right w:w="0" w:type="dxa"/>
            </w:tcMar>
          </w:tcPr>
          <w:p w14:paraId="2D01D506" w14:textId="77777777" w:rsidR="003173D0" w:rsidRPr="00021DCB" w:rsidRDefault="003173D0" w:rsidP="00021DCB">
            <w:pPr>
              <w:jc w:val="right"/>
              <w:rPr>
                <w:rFonts w:ascii="Times New Roman" w:hAnsi="Times New Roman" w:cs="Times New Roman"/>
                <w:sz w:val="22"/>
                <w:szCs w:val="22"/>
              </w:rPr>
            </w:pPr>
          </w:p>
        </w:tc>
        <w:tc>
          <w:tcPr>
            <w:tcW w:w="720" w:type="dxa"/>
            <w:tcBorders>
              <w:top w:val="single" w:sz="4" w:space="0" w:color="auto"/>
              <w:left w:val="single" w:sz="4" w:space="0" w:color="auto"/>
            </w:tcBorders>
            <w:tcMar>
              <w:top w:w="0" w:type="dxa"/>
              <w:left w:w="0" w:type="dxa"/>
              <w:bottom w:w="0" w:type="dxa"/>
              <w:right w:w="0" w:type="dxa"/>
            </w:tcMar>
          </w:tcPr>
          <w:p w14:paraId="3A56000D" w14:textId="77777777" w:rsidR="003173D0" w:rsidRPr="00021DCB" w:rsidRDefault="003173D0" w:rsidP="00CD38AA">
            <w:pPr>
              <w:ind w:left="72"/>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(4) </w:t>
            </w:r>
          </w:p>
        </w:tc>
        <w:tc>
          <w:tcPr>
            <w:tcW w:w="720" w:type="dxa"/>
            <w:tcBorders>
              <w:top w:val="single" w:sz="4" w:space="0" w:color="auto"/>
            </w:tcBorders>
            <w:tcMar>
              <w:top w:w="0" w:type="dxa"/>
              <w:left w:w="0" w:type="dxa"/>
              <w:bottom w:w="0" w:type="dxa"/>
              <w:right w:w="0" w:type="dxa"/>
            </w:tcMar>
          </w:tcPr>
          <w:p w14:paraId="104CC765" w14:textId="77777777" w:rsidR="003173D0" w:rsidRPr="00021DCB" w:rsidRDefault="003173D0" w:rsidP="00021DCB">
            <w:pPr>
              <w:pStyle w:val="p"/>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4,900</w:t>
            </w:r>
          </w:p>
        </w:tc>
      </w:tr>
      <w:tr w:rsidR="00CD38AA" w:rsidRPr="00021DCB" w14:paraId="4B54BFB5" w14:textId="77777777" w:rsidTr="00883BF8">
        <w:tc>
          <w:tcPr>
            <w:tcW w:w="720" w:type="dxa"/>
            <w:tcMar>
              <w:top w:w="0" w:type="dxa"/>
              <w:left w:w="0" w:type="dxa"/>
              <w:bottom w:w="0" w:type="dxa"/>
              <w:right w:w="0" w:type="dxa"/>
            </w:tcMar>
          </w:tcPr>
          <w:p w14:paraId="0B9CEF7C" w14:textId="77777777" w:rsidR="00CD38AA" w:rsidRPr="00021DCB" w:rsidRDefault="00CD38AA"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right w:val="single" w:sz="4" w:space="0" w:color="auto"/>
            </w:tcBorders>
            <w:tcMar>
              <w:top w:w="0" w:type="dxa"/>
              <w:left w:w="0" w:type="dxa"/>
              <w:bottom w:w="0" w:type="dxa"/>
              <w:right w:w="0" w:type="dxa"/>
            </w:tcMar>
          </w:tcPr>
          <w:p w14:paraId="1E9C1C6D" w14:textId="77777777" w:rsidR="00CD38AA" w:rsidRPr="00021DCB" w:rsidRDefault="00CD38AA"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left w:val="single" w:sz="4" w:space="0" w:color="auto"/>
            </w:tcBorders>
            <w:tcMar>
              <w:top w:w="0" w:type="dxa"/>
              <w:left w:w="0" w:type="dxa"/>
              <w:bottom w:w="0" w:type="dxa"/>
              <w:right w:w="0" w:type="dxa"/>
            </w:tcMar>
          </w:tcPr>
          <w:p w14:paraId="65FB33CC" w14:textId="77777777" w:rsidR="00CD38AA" w:rsidRPr="00021DCB" w:rsidRDefault="00CD38AA"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Mar>
              <w:top w:w="0" w:type="dxa"/>
              <w:left w:w="0" w:type="dxa"/>
              <w:bottom w:w="0" w:type="dxa"/>
              <w:right w:w="0" w:type="dxa"/>
            </w:tcMar>
          </w:tcPr>
          <w:p w14:paraId="70FF0DC5" w14:textId="77777777" w:rsidR="00CD38AA" w:rsidRPr="00021DCB" w:rsidRDefault="00CD38AA"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Mar>
              <w:top w:w="0" w:type="dxa"/>
              <w:left w:w="0" w:type="dxa"/>
              <w:bottom w:w="0" w:type="dxa"/>
              <w:right w:w="0" w:type="dxa"/>
            </w:tcMar>
          </w:tcPr>
          <w:p w14:paraId="03C037A8" w14:textId="77777777" w:rsidR="00CD38AA" w:rsidRPr="00021DCB" w:rsidRDefault="00CD38AA"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Mar>
              <w:top w:w="0" w:type="dxa"/>
              <w:left w:w="0" w:type="dxa"/>
              <w:bottom w:w="0" w:type="dxa"/>
              <w:right w:w="0" w:type="dxa"/>
            </w:tcMar>
          </w:tcPr>
          <w:p w14:paraId="77F6FAEF" w14:textId="77777777" w:rsidR="00CD38AA" w:rsidRPr="00021DCB" w:rsidRDefault="00CD38AA"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right w:val="single" w:sz="4" w:space="0" w:color="auto"/>
            </w:tcBorders>
            <w:tcMar>
              <w:top w:w="0" w:type="dxa"/>
              <w:left w:w="0" w:type="dxa"/>
              <w:bottom w:w="0" w:type="dxa"/>
              <w:right w:w="0" w:type="dxa"/>
            </w:tcMar>
          </w:tcPr>
          <w:p w14:paraId="59059A2F" w14:textId="77777777" w:rsidR="00CD38AA" w:rsidRPr="00021DCB" w:rsidRDefault="00CD38AA" w:rsidP="00021DCB">
            <w:pPr>
              <w:jc w:val="right"/>
              <w:rPr>
                <w:rFonts w:ascii="Times New Roman" w:hAnsi="Times New Roman" w:cs="Times New Roman"/>
                <w:sz w:val="22"/>
                <w:szCs w:val="22"/>
              </w:rPr>
            </w:pPr>
          </w:p>
        </w:tc>
        <w:tc>
          <w:tcPr>
            <w:tcW w:w="720" w:type="dxa"/>
            <w:tcBorders>
              <w:left w:val="single" w:sz="4" w:space="0" w:color="auto"/>
            </w:tcBorders>
            <w:tcMar>
              <w:top w:w="0" w:type="dxa"/>
              <w:left w:w="0" w:type="dxa"/>
              <w:bottom w:w="0" w:type="dxa"/>
              <w:right w:w="0" w:type="dxa"/>
            </w:tcMar>
          </w:tcPr>
          <w:p w14:paraId="46F8F2F0" w14:textId="77777777" w:rsidR="00CD38AA" w:rsidRPr="00021DCB" w:rsidRDefault="00CD38AA" w:rsidP="00CD38AA">
            <w:pPr>
              <w:ind w:left="72"/>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(7) </w:t>
            </w:r>
          </w:p>
        </w:tc>
        <w:tc>
          <w:tcPr>
            <w:tcW w:w="720" w:type="dxa"/>
            <w:tcMar>
              <w:top w:w="0" w:type="dxa"/>
              <w:left w:w="0" w:type="dxa"/>
              <w:bottom w:w="0" w:type="dxa"/>
              <w:right w:w="0" w:type="dxa"/>
            </w:tcMar>
          </w:tcPr>
          <w:p w14:paraId="578CB050" w14:textId="77777777" w:rsidR="00CD38AA" w:rsidRPr="00021DCB" w:rsidRDefault="00CD38AA" w:rsidP="00021DCB">
            <w:pPr>
              <w:pStyle w:val="p"/>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6,900</w:t>
            </w:r>
          </w:p>
        </w:tc>
      </w:tr>
    </w:tbl>
    <w:p w14:paraId="0D4B6A02" w14:textId="77777777" w:rsidR="003173D0" w:rsidRPr="00021DCB" w:rsidRDefault="003173D0" w:rsidP="00021DCB">
      <w:pPr>
        <w:pStyle w:val="p"/>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tbl>
      <w:tblPr>
        <w:tblW w:w="6480" w:type="dxa"/>
        <w:tblInd w:w="576" w:type="dxa"/>
        <w:tblCellMar>
          <w:left w:w="0" w:type="dxa"/>
          <w:right w:w="0" w:type="dxa"/>
        </w:tblCellMar>
        <w:tblLook w:val="04A0" w:firstRow="1" w:lastRow="0" w:firstColumn="1" w:lastColumn="0" w:noHBand="0" w:noVBand="1"/>
      </w:tblPr>
      <w:tblGrid>
        <w:gridCol w:w="720"/>
        <w:gridCol w:w="720"/>
        <w:gridCol w:w="720"/>
        <w:gridCol w:w="720"/>
        <w:gridCol w:w="720"/>
        <w:gridCol w:w="720"/>
        <w:gridCol w:w="720"/>
        <w:gridCol w:w="720"/>
        <w:gridCol w:w="720"/>
      </w:tblGrid>
      <w:tr w:rsidR="00CD38AA" w:rsidRPr="00021DCB" w14:paraId="2AF115FA" w14:textId="77777777" w:rsidTr="00CD38AA">
        <w:tc>
          <w:tcPr>
            <w:tcW w:w="2880" w:type="dxa"/>
            <w:gridSpan w:val="4"/>
            <w:tcBorders>
              <w:bottom w:val="single" w:sz="4" w:space="0" w:color="auto"/>
            </w:tcBorders>
            <w:tcMar>
              <w:top w:w="0" w:type="dxa"/>
              <w:left w:w="0" w:type="dxa"/>
              <w:bottom w:w="0" w:type="dxa"/>
              <w:right w:w="0" w:type="dxa"/>
            </w:tcMar>
            <w:vAlign w:val="center"/>
          </w:tcPr>
          <w:p w14:paraId="212E8DBE" w14:textId="77777777" w:rsidR="00CD38AA" w:rsidRPr="00021DCB" w:rsidRDefault="00CD38AA" w:rsidP="00021DCB">
            <w:pPr>
              <w:pStyle w:val="p"/>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Equipment</w:t>
            </w:r>
          </w:p>
        </w:tc>
        <w:tc>
          <w:tcPr>
            <w:tcW w:w="720" w:type="dxa"/>
            <w:tcMar>
              <w:top w:w="0" w:type="dxa"/>
              <w:left w:w="0" w:type="dxa"/>
              <w:bottom w:w="0" w:type="dxa"/>
              <w:right w:w="0" w:type="dxa"/>
            </w:tcMar>
            <w:vAlign w:val="center"/>
          </w:tcPr>
          <w:p w14:paraId="38A0DEDD" w14:textId="77777777" w:rsidR="00CD38AA" w:rsidRPr="00021DCB" w:rsidRDefault="00CD38AA"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880" w:type="dxa"/>
            <w:gridSpan w:val="4"/>
            <w:tcBorders>
              <w:bottom w:val="single" w:sz="4" w:space="0" w:color="auto"/>
            </w:tcBorders>
            <w:tcMar>
              <w:top w:w="0" w:type="dxa"/>
              <w:left w:w="0" w:type="dxa"/>
              <w:bottom w:w="0" w:type="dxa"/>
              <w:right w:w="0" w:type="dxa"/>
            </w:tcMar>
            <w:vAlign w:val="center"/>
          </w:tcPr>
          <w:p w14:paraId="0E92A5D8" w14:textId="77777777" w:rsidR="00CD38AA" w:rsidRPr="00021DCB" w:rsidRDefault="00CD38AA" w:rsidP="00021DCB">
            <w:pPr>
              <w:pStyle w:val="p"/>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Operating Expenses</w:t>
            </w:r>
          </w:p>
        </w:tc>
      </w:tr>
      <w:tr w:rsidR="00CD38AA" w:rsidRPr="00021DCB" w14:paraId="7CB8D0E0" w14:textId="77777777" w:rsidTr="00883BF8">
        <w:trPr>
          <w:trHeight w:val="206"/>
        </w:trPr>
        <w:tc>
          <w:tcPr>
            <w:tcW w:w="720" w:type="dxa"/>
            <w:tcBorders>
              <w:top w:val="single" w:sz="4" w:space="0" w:color="auto"/>
            </w:tcBorders>
            <w:tcMar>
              <w:top w:w="0" w:type="dxa"/>
              <w:left w:w="0" w:type="dxa"/>
              <w:bottom w:w="0" w:type="dxa"/>
              <w:right w:w="0" w:type="dxa"/>
            </w:tcMar>
            <w:vAlign w:val="center"/>
          </w:tcPr>
          <w:p w14:paraId="7DE4EEBC" w14:textId="77777777" w:rsidR="00CD38AA" w:rsidRPr="00021DCB" w:rsidRDefault="00CD38AA"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(2)</w:t>
            </w:r>
          </w:p>
        </w:tc>
        <w:tc>
          <w:tcPr>
            <w:tcW w:w="720" w:type="dxa"/>
            <w:tcBorders>
              <w:top w:val="single" w:sz="4" w:space="0" w:color="auto"/>
              <w:right w:val="single" w:sz="4" w:space="0" w:color="auto"/>
            </w:tcBorders>
            <w:tcMar>
              <w:top w:w="0" w:type="dxa"/>
              <w:left w:w="0" w:type="dxa"/>
              <w:bottom w:w="0" w:type="dxa"/>
              <w:right w:w="0" w:type="dxa"/>
            </w:tcMar>
            <w:vAlign w:val="center"/>
          </w:tcPr>
          <w:p w14:paraId="52A7971C" w14:textId="77777777" w:rsidR="00CD38AA" w:rsidRPr="00021DCB" w:rsidRDefault="00CD38AA" w:rsidP="00CD38AA">
            <w:pPr>
              <w:pStyle w:val="p"/>
              <w:ind w:right="72"/>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4,500</w:t>
            </w:r>
          </w:p>
        </w:tc>
        <w:tc>
          <w:tcPr>
            <w:tcW w:w="720" w:type="dxa"/>
            <w:tcBorders>
              <w:top w:val="single" w:sz="4" w:space="0" w:color="auto"/>
              <w:left w:val="single" w:sz="4" w:space="0" w:color="auto"/>
            </w:tcBorders>
            <w:tcMar>
              <w:top w:w="0" w:type="dxa"/>
              <w:left w:w="0" w:type="dxa"/>
              <w:bottom w:w="0" w:type="dxa"/>
              <w:right w:w="0" w:type="dxa"/>
            </w:tcMar>
            <w:vAlign w:val="center"/>
          </w:tcPr>
          <w:p w14:paraId="025CEDE9" w14:textId="77777777" w:rsidR="00CD38AA" w:rsidRPr="00021DCB" w:rsidRDefault="00CD38AA"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top w:val="single" w:sz="4" w:space="0" w:color="auto"/>
            </w:tcBorders>
            <w:tcMar>
              <w:top w:w="0" w:type="dxa"/>
              <w:left w:w="0" w:type="dxa"/>
              <w:bottom w:w="0" w:type="dxa"/>
              <w:right w:w="0" w:type="dxa"/>
            </w:tcMar>
            <w:vAlign w:val="center"/>
          </w:tcPr>
          <w:p w14:paraId="421FA3DD" w14:textId="77777777" w:rsidR="00CD38AA" w:rsidRPr="00021DCB" w:rsidRDefault="00CD38AA"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Mar>
              <w:top w:w="0" w:type="dxa"/>
              <w:left w:w="0" w:type="dxa"/>
              <w:bottom w:w="0" w:type="dxa"/>
              <w:right w:w="0" w:type="dxa"/>
            </w:tcMar>
            <w:vAlign w:val="center"/>
          </w:tcPr>
          <w:p w14:paraId="315E0051" w14:textId="77777777" w:rsidR="00CD38AA" w:rsidRPr="00021DCB" w:rsidRDefault="00CD38AA"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top w:val="single" w:sz="4" w:space="0" w:color="auto"/>
            </w:tcBorders>
            <w:tcMar>
              <w:top w:w="0" w:type="dxa"/>
              <w:left w:w="0" w:type="dxa"/>
              <w:bottom w:w="0" w:type="dxa"/>
              <w:right w:w="0" w:type="dxa"/>
            </w:tcMar>
            <w:vAlign w:val="center"/>
          </w:tcPr>
          <w:p w14:paraId="7E3EFB63" w14:textId="77777777" w:rsidR="00CD38AA" w:rsidRPr="00021DCB" w:rsidRDefault="00CD38AA"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(6)</w:t>
            </w:r>
          </w:p>
        </w:tc>
        <w:tc>
          <w:tcPr>
            <w:tcW w:w="720" w:type="dxa"/>
            <w:tcBorders>
              <w:top w:val="single" w:sz="4" w:space="0" w:color="auto"/>
              <w:right w:val="single" w:sz="4" w:space="0" w:color="auto"/>
            </w:tcBorders>
            <w:tcMar>
              <w:top w:w="0" w:type="dxa"/>
              <w:left w:w="0" w:type="dxa"/>
              <w:bottom w:w="0" w:type="dxa"/>
              <w:right w:w="0" w:type="dxa"/>
            </w:tcMar>
            <w:vAlign w:val="center"/>
          </w:tcPr>
          <w:p w14:paraId="513F0E9B" w14:textId="77777777" w:rsidR="00CD38AA" w:rsidRPr="00021DCB" w:rsidRDefault="00CD38AA" w:rsidP="00CD38AA">
            <w:pPr>
              <w:pStyle w:val="p"/>
              <w:ind w:right="72"/>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5,500</w:t>
            </w:r>
          </w:p>
        </w:tc>
        <w:tc>
          <w:tcPr>
            <w:tcW w:w="720" w:type="dxa"/>
            <w:tcBorders>
              <w:top w:val="single" w:sz="4" w:space="0" w:color="auto"/>
              <w:left w:val="single" w:sz="4" w:space="0" w:color="auto"/>
            </w:tcBorders>
            <w:tcMar>
              <w:top w:w="0" w:type="dxa"/>
              <w:left w:w="0" w:type="dxa"/>
              <w:bottom w:w="0" w:type="dxa"/>
              <w:right w:w="0" w:type="dxa"/>
            </w:tcMar>
            <w:vAlign w:val="center"/>
          </w:tcPr>
          <w:p w14:paraId="7B204412" w14:textId="77777777" w:rsidR="00CD38AA" w:rsidRPr="00021DCB" w:rsidRDefault="00CD38AA"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top w:val="single" w:sz="4" w:space="0" w:color="auto"/>
            </w:tcBorders>
            <w:tcMar>
              <w:top w:w="0" w:type="dxa"/>
              <w:left w:w="0" w:type="dxa"/>
              <w:bottom w:w="0" w:type="dxa"/>
              <w:right w:w="0" w:type="dxa"/>
            </w:tcMar>
            <w:vAlign w:val="center"/>
          </w:tcPr>
          <w:p w14:paraId="1FE058BB" w14:textId="77777777" w:rsidR="00CD38AA" w:rsidRPr="00021DCB" w:rsidRDefault="00CD38AA"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bl>
    <w:p w14:paraId="59322480" w14:textId="77777777" w:rsidR="003173D0" w:rsidRPr="00021DCB" w:rsidRDefault="003173D0" w:rsidP="00021DCB">
      <w:pPr>
        <w:pStyle w:val="p"/>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tbl>
      <w:tblPr>
        <w:tblW w:w="2880" w:type="dxa"/>
        <w:tblInd w:w="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20"/>
        <w:gridCol w:w="720"/>
        <w:gridCol w:w="720"/>
        <w:gridCol w:w="720"/>
      </w:tblGrid>
      <w:tr w:rsidR="00CD38AA" w:rsidRPr="00021DCB" w14:paraId="388C8F55" w14:textId="77777777" w:rsidTr="00CD38AA">
        <w:tc>
          <w:tcPr>
            <w:tcW w:w="2880" w:type="dxa"/>
            <w:gridSpan w:val="4"/>
            <w:tcBorders>
              <w:top w:val="nil"/>
              <w:left w:val="nil"/>
              <w:bottom w:val="single" w:sz="4" w:space="0" w:color="auto"/>
              <w:right w:val="nil"/>
            </w:tcBorders>
            <w:tcMar>
              <w:top w:w="0" w:type="dxa"/>
              <w:left w:w="0" w:type="dxa"/>
              <w:bottom w:w="0" w:type="dxa"/>
              <w:right w:w="0" w:type="dxa"/>
            </w:tcMar>
          </w:tcPr>
          <w:p w14:paraId="73AF178A" w14:textId="77777777" w:rsidR="00CD38AA" w:rsidRPr="00021DCB" w:rsidRDefault="00CD38AA" w:rsidP="00021DCB">
            <w:pPr>
              <w:pStyle w:val="p"/>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Payable</w:t>
            </w:r>
          </w:p>
        </w:tc>
      </w:tr>
      <w:tr w:rsidR="00CD38AA" w:rsidRPr="00021DCB" w14:paraId="33F03592" w14:textId="77777777" w:rsidTr="00CD38AA">
        <w:trPr>
          <w:trHeight w:val="197"/>
        </w:trPr>
        <w:tc>
          <w:tcPr>
            <w:tcW w:w="720" w:type="dxa"/>
            <w:tcBorders>
              <w:top w:val="single" w:sz="4" w:space="0" w:color="auto"/>
              <w:left w:val="nil"/>
              <w:bottom w:val="nil"/>
              <w:right w:val="nil"/>
            </w:tcBorders>
            <w:tcMar>
              <w:top w:w="0" w:type="dxa"/>
              <w:left w:w="0" w:type="dxa"/>
              <w:bottom w:w="0" w:type="dxa"/>
              <w:right w:w="0" w:type="dxa"/>
            </w:tcMar>
          </w:tcPr>
          <w:p w14:paraId="03637411" w14:textId="77777777" w:rsidR="00CD38AA" w:rsidRPr="00021DCB" w:rsidRDefault="00CD38AA"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(5)</w:t>
            </w:r>
          </w:p>
        </w:tc>
        <w:tc>
          <w:tcPr>
            <w:tcW w:w="720" w:type="dxa"/>
            <w:tcBorders>
              <w:top w:val="single" w:sz="4" w:space="0" w:color="auto"/>
              <w:left w:val="nil"/>
              <w:bottom w:val="nil"/>
              <w:right w:val="single" w:sz="4" w:space="0" w:color="auto"/>
            </w:tcBorders>
            <w:tcMar>
              <w:top w:w="0" w:type="dxa"/>
              <w:left w:w="0" w:type="dxa"/>
              <w:bottom w:w="0" w:type="dxa"/>
              <w:right w:w="0" w:type="dxa"/>
            </w:tcMar>
          </w:tcPr>
          <w:p w14:paraId="19686EE5" w14:textId="77777777" w:rsidR="00CD38AA" w:rsidRPr="00021DCB" w:rsidRDefault="00CD38AA" w:rsidP="00CD38AA">
            <w:pPr>
              <w:pStyle w:val="p"/>
              <w:ind w:right="72"/>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2,600</w:t>
            </w:r>
          </w:p>
        </w:tc>
        <w:tc>
          <w:tcPr>
            <w:tcW w:w="720" w:type="dxa"/>
            <w:tcBorders>
              <w:top w:val="single" w:sz="4" w:space="0" w:color="auto"/>
              <w:left w:val="single" w:sz="4" w:space="0" w:color="auto"/>
              <w:bottom w:val="nil"/>
              <w:right w:val="nil"/>
            </w:tcBorders>
            <w:tcMar>
              <w:top w:w="0" w:type="dxa"/>
              <w:left w:w="0" w:type="dxa"/>
              <w:bottom w:w="0" w:type="dxa"/>
              <w:right w:w="0" w:type="dxa"/>
            </w:tcMar>
          </w:tcPr>
          <w:p w14:paraId="5672FBF1" w14:textId="77777777" w:rsidR="00CD38AA" w:rsidRPr="00021DCB" w:rsidRDefault="00CD38AA" w:rsidP="00CD38AA">
            <w:pPr>
              <w:ind w:left="72"/>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(2)</w:t>
            </w:r>
          </w:p>
        </w:tc>
        <w:tc>
          <w:tcPr>
            <w:tcW w:w="720" w:type="dxa"/>
            <w:tcBorders>
              <w:top w:val="single" w:sz="4" w:space="0" w:color="auto"/>
              <w:left w:val="nil"/>
              <w:bottom w:val="nil"/>
              <w:right w:val="nil"/>
            </w:tcBorders>
            <w:tcMar>
              <w:top w:w="0" w:type="dxa"/>
              <w:left w:w="0" w:type="dxa"/>
              <w:bottom w:w="0" w:type="dxa"/>
              <w:right w:w="0" w:type="dxa"/>
            </w:tcMar>
          </w:tcPr>
          <w:p w14:paraId="14382199" w14:textId="77777777" w:rsidR="00CD38AA" w:rsidRPr="00021DCB" w:rsidRDefault="00CD38AA" w:rsidP="00021DCB">
            <w:pPr>
              <w:pStyle w:val="p"/>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4,500</w:t>
            </w:r>
          </w:p>
        </w:tc>
      </w:tr>
    </w:tbl>
    <w:p w14:paraId="2143FE47" w14:textId="77777777" w:rsidR="003173D0" w:rsidRPr="00021DCB" w:rsidRDefault="003173D0" w:rsidP="00021DCB">
      <w:pPr>
        <w:pStyle w:val="p"/>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p w14:paraId="487EB446" w14:textId="1556C184" w:rsidR="003173D0" w:rsidRPr="00021DCB" w:rsidRDefault="003173D0" w:rsidP="000866F5">
      <w:pPr>
        <w:pStyle w:val="p"/>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xml:space="preserve">Indicate the following for </w:t>
      </w:r>
      <w:r w:rsidR="004F0DE4">
        <w:rPr>
          <w:rFonts w:ascii="Times New Roman" w:eastAsia="Times New Roman" w:hAnsi="Times New Roman" w:cs="Times New Roman"/>
          <w:color w:val="000000"/>
          <w:sz w:val="22"/>
          <w:szCs w:val="22"/>
        </w:rPr>
        <w:t>each debit and each credit:</w:t>
      </w:r>
    </w:p>
    <w:p w14:paraId="1AE3B8B9" w14:textId="5B3AD2B3" w:rsidR="003173D0" w:rsidRPr="00021DCB" w:rsidRDefault="003173D0" w:rsidP="004F0DE4">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roofErr w:type="spellStart"/>
      <w:r w:rsidRPr="00021DCB">
        <w:rPr>
          <w:rFonts w:ascii="Times New Roman" w:eastAsia="Times New Roman" w:hAnsi="Times New Roman" w:cs="Times New Roman"/>
          <w:color w:val="000000"/>
          <w:sz w:val="22"/>
          <w:szCs w:val="22"/>
        </w:rPr>
        <w:t>a</w:t>
      </w:r>
      <w:proofErr w:type="spellEnd"/>
      <w:r w:rsidRPr="00021DCB">
        <w:rPr>
          <w:rFonts w:ascii="Times New Roman" w:eastAsia="Times New Roman" w:hAnsi="Times New Roman" w:cs="Times New Roman"/>
          <w:color w:val="000000"/>
          <w:sz w:val="22"/>
          <w:szCs w:val="22"/>
        </w:rPr>
        <w:t>)</w:t>
      </w:r>
      <w:r w:rsidR="00883BF8">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The type of account affected (asset, liability, equity, dividends, revenue, or expense).</w:t>
      </w:r>
    </w:p>
    <w:p w14:paraId="2D325445" w14:textId="1794FD1E" w:rsidR="003173D0" w:rsidRPr="00021DCB" w:rsidRDefault="003173D0" w:rsidP="004F0DE4">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(b)</w:t>
      </w:r>
      <w:r w:rsidR="00883BF8">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The effect on the account, using "+" for increase and "−" for decrease.</w:t>
      </w:r>
    </w:p>
    <w:p w14:paraId="6EB7721C" w14:textId="77777777" w:rsidR="003173D0" w:rsidRPr="00021DCB" w:rsidRDefault="003173D0" w:rsidP="000866F5">
      <w:pPr>
        <w:pStyle w:val="p"/>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p w14:paraId="0EA1830D" w14:textId="44DD2829" w:rsidR="003173D0" w:rsidRPr="00021DCB" w:rsidRDefault="003173D0" w:rsidP="000866F5">
      <w:pPr>
        <w:pStyle w:val="p"/>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Present your answers in the following form:</w:t>
      </w:r>
    </w:p>
    <w:tbl>
      <w:tblPr>
        <w:tblW w:w="7200" w:type="dxa"/>
        <w:tblInd w:w="576" w:type="dxa"/>
        <w:tblCellMar>
          <w:left w:w="0" w:type="dxa"/>
          <w:right w:w="0" w:type="dxa"/>
        </w:tblCellMar>
        <w:tblLook w:val="04A0" w:firstRow="1" w:lastRow="0" w:firstColumn="1" w:lastColumn="0" w:noHBand="0" w:noVBand="1"/>
      </w:tblPr>
      <w:tblGrid>
        <w:gridCol w:w="1440"/>
        <w:gridCol w:w="1440"/>
        <w:gridCol w:w="1440"/>
        <w:gridCol w:w="1440"/>
        <w:gridCol w:w="1440"/>
      </w:tblGrid>
      <w:tr w:rsidR="00883BF8" w:rsidRPr="00021DCB" w14:paraId="30ACBADF" w14:textId="77777777" w:rsidTr="00883BF8">
        <w:trPr>
          <w:trHeight w:val="270"/>
        </w:trPr>
        <w:tc>
          <w:tcPr>
            <w:tcW w:w="1440" w:type="dxa"/>
            <w:tcMar>
              <w:top w:w="0" w:type="dxa"/>
              <w:left w:w="0" w:type="dxa"/>
              <w:bottom w:w="0" w:type="dxa"/>
              <w:right w:w="0" w:type="dxa"/>
            </w:tcMar>
          </w:tcPr>
          <w:p w14:paraId="652D4C55" w14:textId="77777777" w:rsidR="00883BF8" w:rsidRPr="00021DCB" w:rsidRDefault="00883BF8" w:rsidP="00883BF8">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880" w:type="dxa"/>
            <w:gridSpan w:val="2"/>
            <w:tcMar>
              <w:top w:w="0" w:type="dxa"/>
              <w:left w:w="0" w:type="dxa"/>
              <w:bottom w:w="0" w:type="dxa"/>
              <w:right w:w="0" w:type="dxa"/>
            </w:tcMar>
          </w:tcPr>
          <w:p w14:paraId="15D64514" w14:textId="77777777" w:rsidR="00883BF8" w:rsidRPr="00021DCB" w:rsidRDefault="00883BF8" w:rsidP="00883BF8">
            <w:pPr>
              <w:pStyle w:val="p"/>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u w:val="single"/>
              </w:rPr>
              <w:t>Account Debited</w:t>
            </w:r>
            <w:r w:rsidRPr="00021DCB">
              <w:rPr>
                <w:rFonts w:ascii="Times New Roman" w:eastAsia="Times New Roman" w:hAnsi="Times New Roman" w:cs="Times New Roman"/>
                <w:color w:val="000000"/>
                <w:sz w:val="22"/>
                <w:szCs w:val="22"/>
              </w:rPr>
              <w:t>​</w:t>
            </w:r>
          </w:p>
        </w:tc>
        <w:tc>
          <w:tcPr>
            <w:tcW w:w="2880" w:type="dxa"/>
            <w:gridSpan w:val="2"/>
            <w:tcMar>
              <w:top w:w="0" w:type="dxa"/>
              <w:left w:w="0" w:type="dxa"/>
              <w:bottom w:w="0" w:type="dxa"/>
              <w:right w:w="0" w:type="dxa"/>
            </w:tcMar>
          </w:tcPr>
          <w:p w14:paraId="5824CED4" w14:textId="77777777" w:rsidR="00883BF8" w:rsidRPr="00021DCB" w:rsidRDefault="00883BF8" w:rsidP="00883BF8">
            <w:pPr>
              <w:pStyle w:val="p"/>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u w:val="single"/>
              </w:rPr>
              <w:t>Account Credited</w:t>
            </w:r>
          </w:p>
        </w:tc>
      </w:tr>
      <w:tr w:rsidR="00883BF8" w:rsidRPr="00021DCB" w14:paraId="53A7C62E" w14:textId="77777777" w:rsidTr="00883BF8">
        <w:tc>
          <w:tcPr>
            <w:tcW w:w="1440" w:type="dxa"/>
            <w:tcMar>
              <w:top w:w="0" w:type="dxa"/>
              <w:left w:w="0" w:type="dxa"/>
              <w:bottom w:w="0" w:type="dxa"/>
              <w:right w:w="0" w:type="dxa"/>
            </w:tcMar>
          </w:tcPr>
          <w:p w14:paraId="6D89DC51" w14:textId="77777777" w:rsidR="00883BF8" w:rsidRPr="00021DCB" w:rsidRDefault="00883BF8" w:rsidP="00883BF8">
            <w:p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u w:val="single"/>
              </w:rPr>
              <w:t>Transaction</w:t>
            </w:r>
          </w:p>
        </w:tc>
        <w:tc>
          <w:tcPr>
            <w:tcW w:w="1440" w:type="dxa"/>
            <w:tcMar>
              <w:top w:w="0" w:type="dxa"/>
              <w:left w:w="0" w:type="dxa"/>
              <w:bottom w:w="0" w:type="dxa"/>
              <w:right w:w="0" w:type="dxa"/>
            </w:tcMar>
          </w:tcPr>
          <w:p w14:paraId="5CD6116D" w14:textId="77777777" w:rsidR="00883BF8" w:rsidRPr="00021DCB" w:rsidRDefault="00883BF8" w:rsidP="00883BF8">
            <w:pPr>
              <w:pStyle w:val="p"/>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u w:val="single"/>
              </w:rPr>
              <w:t>Type</w:t>
            </w:r>
          </w:p>
        </w:tc>
        <w:tc>
          <w:tcPr>
            <w:tcW w:w="1440" w:type="dxa"/>
            <w:tcMar>
              <w:top w:w="0" w:type="dxa"/>
              <w:left w:w="0" w:type="dxa"/>
              <w:bottom w:w="0" w:type="dxa"/>
              <w:right w:w="0" w:type="dxa"/>
            </w:tcMar>
          </w:tcPr>
          <w:p w14:paraId="1B676222" w14:textId="77777777" w:rsidR="00883BF8" w:rsidRPr="00021DCB" w:rsidRDefault="00883BF8" w:rsidP="00883BF8">
            <w:pPr>
              <w:pStyle w:val="p"/>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u w:val="single"/>
              </w:rPr>
              <w:t>Effect</w:t>
            </w:r>
          </w:p>
        </w:tc>
        <w:tc>
          <w:tcPr>
            <w:tcW w:w="1440" w:type="dxa"/>
            <w:tcMar>
              <w:top w:w="0" w:type="dxa"/>
              <w:left w:w="0" w:type="dxa"/>
              <w:bottom w:w="0" w:type="dxa"/>
              <w:right w:w="0" w:type="dxa"/>
            </w:tcMar>
          </w:tcPr>
          <w:p w14:paraId="682C7C87" w14:textId="77777777" w:rsidR="00883BF8" w:rsidRPr="00021DCB" w:rsidRDefault="00883BF8" w:rsidP="00883BF8">
            <w:pPr>
              <w:pStyle w:val="p"/>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u w:val="single"/>
              </w:rPr>
              <w:t>Type</w:t>
            </w:r>
          </w:p>
        </w:tc>
        <w:tc>
          <w:tcPr>
            <w:tcW w:w="1440" w:type="dxa"/>
            <w:tcMar>
              <w:top w:w="0" w:type="dxa"/>
              <w:left w:w="0" w:type="dxa"/>
              <w:bottom w:w="0" w:type="dxa"/>
              <w:right w:w="0" w:type="dxa"/>
            </w:tcMar>
          </w:tcPr>
          <w:p w14:paraId="0DB24081" w14:textId="77777777" w:rsidR="00883BF8" w:rsidRPr="00021DCB" w:rsidRDefault="00883BF8" w:rsidP="00883BF8">
            <w:pPr>
              <w:pStyle w:val="p"/>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u w:val="single"/>
              </w:rPr>
              <w:t>Effect</w:t>
            </w:r>
          </w:p>
        </w:tc>
      </w:tr>
    </w:tbl>
    <w:p w14:paraId="666AA594" w14:textId="77777777" w:rsidR="003173D0" w:rsidRDefault="003173D0" w:rsidP="000866F5">
      <w:pPr>
        <w:tabs>
          <w:tab w:val="left" w:pos="3600"/>
        </w:tabs>
        <w:ind w:left="576"/>
        <w:rPr>
          <w:rFonts w:ascii="Times New Roman" w:hAnsi="Times New Roman" w:cs="Times New Roman"/>
          <w:sz w:val="22"/>
          <w:szCs w:val="22"/>
        </w:rPr>
      </w:pPr>
    </w:p>
    <w:p w14:paraId="3C4A91E9" w14:textId="77777777" w:rsidR="004F0DE4" w:rsidRPr="00021DCB" w:rsidRDefault="004F0DE4" w:rsidP="000866F5">
      <w:pPr>
        <w:tabs>
          <w:tab w:val="left" w:pos="3600"/>
        </w:tabs>
        <w:ind w:left="576"/>
        <w:rPr>
          <w:rFonts w:ascii="Times New Roman" w:hAnsi="Times New Roman" w:cs="Times New Roman"/>
          <w:vanish/>
          <w:sz w:val="22"/>
          <w:szCs w:val="22"/>
        </w:rPr>
      </w:pPr>
    </w:p>
    <w:p w14:paraId="35DBFD51" w14:textId="709B3E74" w:rsidR="003173D0" w:rsidRPr="00021DCB" w:rsidRDefault="003173D0" w:rsidP="000866F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p>
    <w:tbl>
      <w:tblPr>
        <w:tblW w:w="7200" w:type="dxa"/>
        <w:tblInd w:w="3600" w:type="dxa"/>
        <w:tblCellMar>
          <w:left w:w="0" w:type="dxa"/>
          <w:right w:w="0" w:type="dxa"/>
        </w:tblCellMar>
        <w:tblLook w:val="04A0" w:firstRow="1" w:lastRow="0" w:firstColumn="1" w:lastColumn="0" w:noHBand="0" w:noVBand="1"/>
      </w:tblPr>
      <w:tblGrid>
        <w:gridCol w:w="1440"/>
        <w:gridCol w:w="1440"/>
        <w:gridCol w:w="1440"/>
        <w:gridCol w:w="1440"/>
        <w:gridCol w:w="1440"/>
      </w:tblGrid>
      <w:tr w:rsidR="003173D0" w:rsidRPr="00021DCB" w14:paraId="1D811968" w14:textId="77777777" w:rsidTr="00883BF8">
        <w:tc>
          <w:tcPr>
            <w:tcW w:w="1440" w:type="dxa"/>
            <w:tcMar>
              <w:top w:w="0" w:type="dxa"/>
              <w:left w:w="0" w:type="dxa"/>
              <w:bottom w:w="0" w:type="dxa"/>
              <w:right w:w="0" w:type="dxa"/>
            </w:tcMar>
          </w:tcPr>
          <w:p w14:paraId="79E8ABEC" w14:textId="77777777" w:rsidR="003173D0" w:rsidRPr="00021DCB" w:rsidRDefault="003173D0" w:rsidP="00883BF8">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880" w:type="dxa"/>
            <w:gridSpan w:val="2"/>
            <w:tcMar>
              <w:top w:w="0" w:type="dxa"/>
              <w:left w:w="0" w:type="dxa"/>
              <w:bottom w:w="0" w:type="dxa"/>
              <w:right w:w="0" w:type="dxa"/>
            </w:tcMar>
          </w:tcPr>
          <w:p w14:paraId="6E1866E8" w14:textId="735A86A8" w:rsidR="003173D0" w:rsidRPr="00021DCB" w:rsidRDefault="003173D0" w:rsidP="00883BF8">
            <w:pPr>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u w:val="single"/>
              </w:rPr>
              <w:t>Account Debited</w:t>
            </w:r>
          </w:p>
        </w:tc>
        <w:tc>
          <w:tcPr>
            <w:tcW w:w="2880" w:type="dxa"/>
            <w:gridSpan w:val="2"/>
            <w:tcMar>
              <w:top w:w="0" w:type="dxa"/>
              <w:left w:w="0" w:type="dxa"/>
              <w:bottom w:w="0" w:type="dxa"/>
              <w:right w:w="0" w:type="dxa"/>
            </w:tcMar>
          </w:tcPr>
          <w:p w14:paraId="3930BAF5" w14:textId="72ECCC18" w:rsidR="003173D0" w:rsidRPr="00021DCB" w:rsidRDefault="003173D0" w:rsidP="00883BF8">
            <w:pPr>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u w:val="single"/>
              </w:rPr>
              <w:t>Account Credited</w:t>
            </w:r>
          </w:p>
        </w:tc>
      </w:tr>
      <w:tr w:rsidR="003173D0" w:rsidRPr="00021DCB" w14:paraId="230CAC28" w14:textId="77777777" w:rsidTr="00883BF8">
        <w:trPr>
          <w:trHeight w:val="259"/>
        </w:trPr>
        <w:tc>
          <w:tcPr>
            <w:tcW w:w="1440" w:type="dxa"/>
            <w:tcMar>
              <w:top w:w="0" w:type="dxa"/>
              <w:left w:w="0" w:type="dxa"/>
              <w:bottom w:w="0" w:type="dxa"/>
              <w:right w:w="0" w:type="dxa"/>
            </w:tcMar>
          </w:tcPr>
          <w:p w14:paraId="7CB85A6F" w14:textId="77777777" w:rsidR="003173D0" w:rsidRPr="00021DCB" w:rsidRDefault="003173D0" w:rsidP="00883BF8">
            <w:p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u w:val="single"/>
              </w:rPr>
              <w:t>Transaction</w:t>
            </w:r>
          </w:p>
        </w:tc>
        <w:tc>
          <w:tcPr>
            <w:tcW w:w="1440" w:type="dxa"/>
            <w:tcMar>
              <w:top w:w="0" w:type="dxa"/>
              <w:left w:w="0" w:type="dxa"/>
              <w:bottom w:w="0" w:type="dxa"/>
              <w:right w:w="0" w:type="dxa"/>
            </w:tcMar>
          </w:tcPr>
          <w:p w14:paraId="4772423E" w14:textId="77777777" w:rsidR="003173D0" w:rsidRPr="00021DCB" w:rsidRDefault="003173D0" w:rsidP="00883BF8">
            <w:pPr>
              <w:pStyle w:val="p"/>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u w:val="single"/>
              </w:rPr>
              <w:t>Type</w:t>
            </w:r>
          </w:p>
        </w:tc>
        <w:tc>
          <w:tcPr>
            <w:tcW w:w="1440" w:type="dxa"/>
            <w:tcMar>
              <w:top w:w="0" w:type="dxa"/>
              <w:left w:w="0" w:type="dxa"/>
              <w:bottom w:w="0" w:type="dxa"/>
              <w:right w:w="0" w:type="dxa"/>
            </w:tcMar>
          </w:tcPr>
          <w:p w14:paraId="05643059" w14:textId="77777777" w:rsidR="003173D0" w:rsidRPr="00021DCB" w:rsidRDefault="003173D0" w:rsidP="00883BF8">
            <w:pPr>
              <w:pStyle w:val="p"/>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u w:val="single"/>
              </w:rPr>
              <w:t>Effect</w:t>
            </w:r>
          </w:p>
        </w:tc>
        <w:tc>
          <w:tcPr>
            <w:tcW w:w="1440" w:type="dxa"/>
            <w:tcMar>
              <w:top w:w="0" w:type="dxa"/>
              <w:left w:w="0" w:type="dxa"/>
              <w:bottom w:w="0" w:type="dxa"/>
              <w:right w:w="0" w:type="dxa"/>
            </w:tcMar>
          </w:tcPr>
          <w:p w14:paraId="6F9F886B" w14:textId="77777777" w:rsidR="003173D0" w:rsidRPr="00021DCB" w:rsidRDefault="003173D0" w:rsidP="00883BF8">
            <w:pPr>
              <w:pStyle w:val="p"/>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u w:val="single"/>
              </w:rPr>
              <w:t>Type</w:t>
            </w:r>
          </w:p>
        </w:tc>
        <w:tc>
          <w:tcPr>
            <w:tcW w:w="1440" w:type="dxa"/>
            <w:tcMar>
              <w:top w:w="0" w:type="dxa"/>
              <w:left w:w="0" w:type="dxa"/>
              <w:bottom w:w="0" w:type="dxa"/>
              <w:right w:w="0" w:type="dxa"/>
            </w:tcMar>
          </w:tcPr>
          <w:p w14:paraId="564152A7" w14:textId="77777777" w:rsidR="003173D0" w:rsidRPr="00021DCB" w:rsidRDefault="003173D0" w:rsidP="00883BF8">
            <w:pPr>
              <w:pStyle w:val="p"/>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u w:val="single"/>
              </w:rPr>
              <w:t>Effect</w:t>
            </w:r>
          </w:p>
        </w:tc>
      </w:tr>
      <w:tr w:rsidR="003173D0" w:rsidRPr="00021DCB" w14:paraId="0078A620" w14:textId="77777777" w:rsidTr="00883BF8">
        <w:trPr>
          <w:trHeight w:val="259"/>
        </w:trPr>
        <w:tc>
          <w:tcPr>
            <w:tcW w:w="1440" w:type="dxa"/>
            <w:tcMar>
              <w:top w:w="0" w:type="dxa"/>
              <w:left w:w="0" w:type="dxa"/>
              <w:bottom w:w="0" w:type="dxa"/>
              <w:right w:w="0" w:type="dxa"/>
            </w:tcMar>
          </w:tcPr>
          <w:p w14:paraId="38354C0E" w14:textId="77777777" w:rsidR="003173D0" w:rsidRPr="00021DCB" w:rsidRDefault="003173D0" w:rsidP="00883BF8">
            <w:p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w:t>
            </w:r>
          </w:p>
        </w:tc>
        <w:tc>
          <w:tcPr>
            <w:tcW w:w="1440" w:type="dxa"/>
            <w:tcMar>
              <w:top w:w="0" w:type="dxa"/>
              <w:left w:w="0" w:type="dxa"/>
              <w:bottom w:w="0" w:type="dxa"/>
              <w:right w:w="0" w:type="dxa"/>
            </w:tcMar>
          </w:tcPr>
          <w:p w14:paraId="6FB38089" w14:textId="77777777" w:rsidR="003173D0" w:rsidRPr="00021DCB" w:rsidRDefault="003173D0" w:rsidP="00883BF8">
            <w:pPr>
              <w:pStyle w:val="p"/>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asset</w:t>
            </w:r>
          </w:p>
        </w:tc>
        <w:tc>
          <w:tcPr>
            <w:tcW w:w="1440" w:type="dxa"/>
            <w:tcMar>
              <w:top w:w="0" w:type="dxa"/>
              <w:left w:w="0" w:type="dxa"/>
              <w:bottom w:w="0" w:type="dxa"/>
              <w:right w:w="0" w:type="dxa"/>
            </w:tcMar>
          </w:tcPr>
          <w:p w14:paraId="54570499" w14:textId="77777777" w:rsidR="003173D0" w:rsidRPr="00021DCB" w:rsidRDefault="003173D0" w:rsidP="00883BF8">
            <w:pPr>
              <w:pStyle w:val="p"/>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tc>
        <w:tc>
          <w:tcPr>
            <w:tcW w:w="1440" w:type="dxa"/>
            <w:tcMar>
              <w:top w:w="0" w:type="dxa"/>
              <w:left w:w="0" w:type="dxa"/>
              <w:bottom w:w="0" w:type="dxa"/>
              <w:right w:w="0" w:type="dxa"/>
            </w:tcMar>
          </w:tcPr>
          <w:p w14:paraId="2958531A" w14:textId="77777777" w:rsidR="003173D0" w:rsidRPr="00021DCB" w:rsidRDefault="003173D0" w:rsidP="00883BF8">
            <w:pPr>
              <w:pStyle w:val="p"/>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equity</w:t>
            </w:r>
          </w:p>
        </w:tc>
        <w:tc>
          <w:tcPr>
            <w:tcW w:w="1440" w:type="dxa"/>
            <w:tcMar>
              <w:top w:w="0" w:type="dxa"/>
              <w:left w:w="0" w:type="dxa"/>
              <w:bottom w:w="0" w:type="dxa"/>
              <w:right w:w="0" w:type="dxa"/>
            </w:tcMar>
          </w:tcPr>
          <w:p w14:paraId="3C78C70A" w14:textId="77777777" w:rsidR="003173D0" w:rsidRPr="00021DCB" w:rsidRDefault="003173D0" w:rsidP="00883BF8">
            <w:pPr>
              <w:pStyle w:val="p"/>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tc>
      </w:tr>
      <w:tr w:rsidR="003173D0" w:rsidRPr="00021DCB" w14:paraId="3301CDA4" w14:textId="77777777" w:rsidTr="00883BF8">
        <w:trPr>
          <w:trHeight w:val="259"/>
        </w:trPr>
        <w:tc>
          <w:tcPr>
            <w:tcW w:w="1440" w:type="dxa"/>
            <w:tcMar>
              <w:top w:w="0" w:type="dxa"/>
              <w:left w:w="0" w:type="dxa"/>
              <w:bottom w:w="0" w:type="dxa"/>
              <w:right w:w="0" w:type="dxa"/>
            </w:tcMar>
          </w:tcPr>
          <w:p w14:paraId="2F89C4C9" w14:textId="77777777" w:rsidR="003173D0" w:rsidRPr="00021DCB" w:rsidRDefault="003173D0" w:rsidP="00883BF8">
            <w:p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(2)</w:t>
            </w:r>
          </w:p>
        </w:tc>
        <w:tc>
          <w:tcPr>
            <w:tcW w:w="1440" w:type="dxa"/>
            <w:tcMar>
              <w:top w:w="0" w:type="dxa"/>
              <w:left w:w="0" w:type="dxa"/>
              <w:bottom w:w="0" w:type="dxa"/>
              <w:right w:w="0" w:type="dxa"/>
            </w:tcMar>
          </w:tcPr>
          <w:p w14:paraId="534F1E79" w14:textId="77777777" w:rsidR="003173D0" w:rsidRPr="00021DCB" w:rsidRDefault="003173D0" w:rsidP="00883BF8">
            <w:pPr>
              <w:pStyle w:val="p"/>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asset</w:t>
            </w:r>
          </w:p>
        </w:tc>
        <w:tc>
          <w:tcPr>
            <w:tcW w:w="1440" w:type="dxa"/>
            <w:tcMar>
              <w:top w:w="0" w:type="dxa"/>
              <w:left w:w="0" w:type="dxa"/>
              <w:bottom w:w="0" w:type="dxa"/>
              <w:right w:w="0" w:type="dxa"/>
            </w:tcMar>
          </w:tcPr>
          <w:p w14:paraId="1D50E9EE" w14:textId="77777777" w:rsidR="003173D0" w:rsidRPr="00021DCB" w:rsidRDefault="003173D0" w:rsidP="00883BF8">
            <w:pPr>
              <w:pStyle w:val="p"/>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tc>
        <w:tc>
          <w:tcPr>
            <w:tcW w:w="1440" w:type="dxa"/>
            <w:tcMar>
              <w:top w:w="0" w:type="dxa"/>
              <w:left w:w="0" w:type="dxa"/>
              <w:bottom w:w="0" w:type="dxa"/>
              <w:right w:w="0" w:type="dxa"/>
            </w:tcMar>
          </w:tcPr>
          <w:p w14:paraId="442B02B6" w14:textId="77777777" w:rsidR="003173D0" w:rsidRPr="00021DCB" w:rsidRDefault="003173D0" w:rsidP="00883BF8">
            <w:pPr>
              <w:pStyle w:val="p"/>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liability</w:t>
            </w:r>
          </w:p>
        </w:tc>
        <w:tc>
          <w:tcPr>
            <w:tcW w:w="1440" w:type="dxa"/>
            <w:tcMar>
              <w:top w:w="0" w:type="dxa"/>
              <w:left w:w="0" w:type="dxa"/>
              <w:bottom w:w="0" w:type="dxa"/>
              <w:right w:w="0" w:type="dxa"/>
            </w:tcMar>
          </w:tcPr>
          <w:p w14:paraId="4113E33F" w14:textId="77777777" w:rsidR="003173D0" w:rsidRPr="00021DCB" w:rsidRDefault="003173D0" w:rsidP="00883BF8">
            <w:pPr>
              <w:pStyle w:val="p"/>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tc>
      </w:tr>
      <w:tr w:rsidR="003173D0" w:rsidRPr="00021DCB" w14:paraId="63EB6BF7" w14:textId="77777777" w:rsidTr="00883BF8">
        <w:trPr>
          <w:trHeight w:val="259"/>
        </w:trPr>
        <w:tc>
          <w:tcPr>
            <w:tcW w:w="1440" w:type="dxa"/>
            <w:tcMar>
              <w:top w:w="0" w:type="dxa"/>
              <w:left w:w="0" w:type="dxa"/>
              <w:bottom w:w="0" w:type="dxa"/>
              <w:right w:w="0" w:type="dxa"/>
            </w:tcMar>
          </w:tcPr>
          <w:p w14:paraId="673AD9AD" w14:textId="77777777" w:rsidR="003173D0" w:rsidRPr="00021DCB" w:rsidRDefault="003173D0" w:rsidP="00883BF8">
            <w:p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(3)</w:t>
            </w:r>
          </w:p>
        </w:tc>
        <w:tc>
          <w:tcPr>
            <w:tcW w:w="1440" w:type="dxa"/>
            <w:tcMar>
              <w:top w:w="0" w:type="dxa"/>
              <w:left w:w="0" w:type="dxa"/>
              <w:bottom w:w="0" w:type="dxa"/>
              <w:right w:w="0" w:type="dxa"/>
            </w:tcMar>
          </w:tcPr>
          <w:p w14:paraId="57BDBE87" w14:textId="77777777" w:rsidR="003173D0" w:rsidRPr="00021DCB" w:rsidRDefault="003173D0" w:rsidP="00883BF8">
            <w:pPr>
              <w:pStyle w:val="p"/>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asset</w:t>
            </w:r>
          </w:p>
        </w:tc>
        <w:tc>
          <w:tcPr>
            <w:tcW w:w="1440" w:type="dxa"/>
            <w:tcMar>
              <w:top w:w="0" w:type="dxa"/>
              <w:left w:w="0" w:type="dxa"/>
              <w:bottom w:w="0" w:type="dxa"/>
              <w:right w:w="0" w:type="dxa"/>
            </w:tcMar>
          </w:tcPr>
          <w:p w14:paraId="2543247A" w14:textId="77777777" w:rsidR="003173D0" w:rsidRPr="00021DCB" w:rsidRDefault="003173D0" w:rsidP="00883BF8">
            <w:pPr>
              <w:pStyle w:val="p"/>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tc>
        <w:tc>
          <w:tcPr>
            <w:tcW w:w="1440" w:type="dxa"/>
            <w:tcMar>
              <w:top w:w="0" w:type="dxa"/>
              <w:left w:w="0" w:type="dxa"/>
              <w:bottom w:w="0" w:type="dxa"/>
              <w:right w:w="0" w:type="dxa"/>
            </w:tcMar>
          </w:tcPr>
          <w:p w14:paraId="1BDB1139" w14:textId="77777777" w:rsidR="003173D0" w:rsidRPr="00021DCB" w:rsidRDefault="003173D0" w:rsidP="00883BF8">
            <w:pPr>
              <w:pStyle w:val="p"/>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asset</w:t>
            </w:r>
          </w:p>
        </w:tc>
        <w:tc>
          <w:tcPr>
            <w:tcW w:w="1440" w:type="dxa"/>
            <w:tcMar>
              <w:top w:w="0" w:type="dxa"/>
              <w:left w:w="0" w:type="dxa"/>
              <w:bottom w:w="0" w:type="dxa"/>
              <w:right w:w="0" w:type="dxa"/>
            </w:tcMar>
          </w:tcPr>
          <w:p w14:paraId="3E307453" w14:textId="77777777" w:rsidR="003173D0" w:rsidRPr="00021DCB" w:rsidRDefault="003173D0" w:rsidP="00883BF8">
            <w:pPr>
              <w:pStyle w:val="p"/>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tc>
      </w:tr>
      <w:tr w:rsidR="003173D0" w:rsidRPr="00021DCB" w14:paraId="373E2BA4" w14:textId="77777777" w:rsidTr="00883BF8">
        <w:trPr>
          <w:trHeight w:val="259"/>
        </w:trPr>
        <w:tc>
          <w:tcPr>
            <w:tcW w:w="1440" w:type="dxa"/>
            <w:tcMar>
              <w:top w:w="0" w:type="dxa"/>
              <w:left w:w="0" w:type="dxa"/>
              <w:bottom w:w="0" w:type="dxa"/>
              <w:right w:w="0" w:type="dxa"/>
            </w:tcMar>
          </w:tcPr>
          <w:p w14:paraId="5999DE70" w14:textId="77777777" w:rsidR="003173D0" w:rsidRPr="00021DCB" w:rsidRDefault="003173D0" w:rsidP="00883BF8">
            <w:p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(4)</w:t>
            </w:r>
          </w:p>
        </w:tc>
        <w:tc>
          <w:tcPr>
            <w:tcW w:w="1440" w:type="dxa"/>
            <w:tcMar>
              <w:top w:w="0" w:type="dxa"/>
              <w:left w:w="0" w:type="dxa"/>
              <w:bottom w:w="0" w:type="dxa"/>
              <w:right w:w="0" w:type="dxa"/>
            </w:tcMar>
          </w:tcPr>
          <w:p w14:paraId="7EF74441" w14:textId="77777777" w:rsidR="003173D0" w:rsidRPr="00021DCB" w:rsidRDefault="003173D0" w:rsidP="00883BF8">
            <w:pPr>
              <w:pStyle w:val="p"/>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asset</w:t>
            </w:r>
          </w:p>
        </w:tc>
        <w:tc>
          <w:tcPr>
            <w:tcW w:w="1440" w:type="dxa"/>
            <w:tcMar>
              <w:top w:w="0" w:type="dxa"/>
              <w:left w:w="0" w:type="dxa"/>
              <w:bottom w:w="0" w:type="dxa"/>
              <w:right w:w="0" w:type="dxa"/>
            </w:tcMar>
          </w:tcPr>
          <w:p w14:paraId="6F025C15" w14:textId="77777777" w:rsidR="003173D0" w:rsidRPr="00021DCB" w:rsidRDefault="003173D0" w:rsidP="00883BF8">
            <w:pPr>
              <w:pStyle w:val="p"/>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tc>
        <w:tc>
          <w:tcPr>
            <w:tcW w:w="1440" w:type="dxa"/>
            <w:tcMar>
              <w:top w:w="0" w:type="dxa"/>
              <w:left w:w="0" w:type="dxa"/>
              <w:bottom w:w="0" w:type="dxa"/>
              <w:right w:w="0" w:type="dxa"/>
            </w:tcMar>
          </w:tcPr>
          <w:p w14:paraId="4893962D" w14:textId="77777777" w:rsidR="003173D0" w:rsidRPr="00021DCB" w:rsidRDefault="003173D0" w:rsidP="00883BF8">
            <w:pPr>
              <w:pStyle w:val="p"/>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revenue</w:t>
            </w:r>
          </w:p>
        </w:tc>
        <w:tc>
          <w:tcPr>
            <w:tcW w:w="1440" w:type="dxa"/>
            <w:tcMar>
              <w:top w:w="0" w:type="dxa"/>
              <w:left w:w="0" w:type="dxa"/>
              <w:bottom w:w="0" w:type="dxa"/>
              <w:right w:w="0" w:type="dxa"/>
            </w:tcMar>
          </w:tcPr>
          <w:p w14:paraId="60F522A0" w14:textId="77777777" w:rsidR="003173D0" w:rsidRPr="00021DCB" w:rsidRDefault="003173D0" w:rsidP="00883BF8">
            <w:pPr>
              <w:pStyle w:val="p"/>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tc>
      </w:tr>
      <w:tr w:rsidR="003173D0" w:rsidRPr="00021DCB" w14:paraId="640DF094" w14:textId="77777777" w:rsidTr="00883BF8">
        <w:trPr>
          <w:trHeight w:val="297"/>
        </w:trPr>
        <w:tc>
          <w:tcPr>
            <w:tcW w:w="1440" w:type="dxa"/>
            <w:tcMar>
              <w:top w:w="0" w:type="dxa"/>
              <w:left w:w="0" w:type="dxa"/>
              <w:bottom w:w="0" w:type="dxa"/>
              <w:right w:w="0" w:type="dxa"/>
            </w:tcMar>
          </w:tcPr>
          <w:p w14:paraId="671D1269" w14:textId="77777777" w:rsidR="003173D0" w:rsidRPr="00021DCB" w:rsidRDefault="003173D0" w:rsidP="00883BF8">
            <w:p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(5)</w:t>
            </w:r>
          </w:p>
        </w:tc>
        <w:tc>
          <w:tcPr>
            <w:tcW w:w="1440" w:type="dxa"/>
            <w:tcMar>
              <w:top w:w="0" w:type="dxa"/>
              <w:left w:w="0" w:type="dxa"/>
              <w:bottom w:w="0" w:type="dxa"/>
              <w:right w:w="0" w:type="dxa"/>
            </w:tcMar>
          </w:tcPr>
          <w:p w14:paraId="61582C32" w14:textId="77777777" w:rsidR="003173D0" w:rsidRPr="00021DCB" w:rsidRDefault="003173D0" w:rsidP="00883BF8">
            <w:pPr>
              <w:pStyle w:val="p"/>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liability</w:t>
            </w:r>
          </w:p>
        </w:tc>
        <w:tc>
          <w:tcPr>
            <w:tcW w:w="1440" w:type="dxa"/>
            <w:tcMar>
              <w:top w:w="0" w:type="dxa"/>
              <w:left w:w="0" w:type="dxa"/>
              <w:bottom w:w="0" w:type="dxa"/>
              <w:right w:w="0" w:type="dxa"/>
            </w:tcMar>
          </w:tcPr>
          <w:p w14:paraId="0EA46324" w14:textId="77777777" w:rsidR="003173D0" w:rsidRPr="00021DCB" w:rsidRDefault="003173D0" w:rsidP="00883BF8">
            <w:pPr>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tc>
        <w:tc>
          <w:tcPr>
            <w:tcW w:w="1440" w:type="dxa"/>
            <w:tcMar>
              <w:top w:w="0" w:type="dxa"/>
              <w:left w:w="0" w:type="dxa"/>
              <w:bottom w:w="0" w:type="dxa"/>
              <w:right w:w="0" w:type="dxa"/>
            </w:tcMar>
          </w:tcPr>
          <w:p w14:paraId="537C21E9" w14:textId="77777777" w:rsidR="003173D0" w:rsidRPr="00021DCB" w:rsidRDefault="003173D0" w:rsidP="00883BF8">
            <w:pPr>
              <w:pStyle w:val="p"/>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asset</w:t>
            </w:r>
          </w:p>
        </w:tc>
        <w:tc>
          <w:tcPr>
            <w:tcW w:w="1440" w:type="dxa"/>
            <w:tcMar>
              <w:top w:w="0" w:type="dxa"/>
              <w:left w:w="0" w:type="dxa"/>
              <w:bottom w:w="0" w:type="dxa"/>
              <w:right w:w="0" w:type="dxa"/>
            </w:tcMar>
          </w:tcPr>
          <w:p w14:paraId="5C2DCC92" w14:textId="77777777" w:rsidR="003173D0" w:rsidRPr="00021DCB" w:rsidRDefault="003173D0" w:rsidP="00883BF8">
            <w:pPr>
              <w:pStyle w:val="p"/>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tc>
      </w:tr>
      <w:tr w:rsidR="003173D0" w:rsidRPr="00021DCB" w14:paraId="07764933" w14:textId="77777777" w:rsidTr="00883BF8">
        <w:trPr>
          <w:trHeight w:val="259"/>
        </w:trPr>
        <w:tc>
          <w:tcPr>
            <w:tcW w:w="1440" w:type="dxa"/>
            <w:tcMar>
              <w:top w:w="0" w:type="dxa"/>
              <w:left w:w="0" w:type="dxa"/>
              <w:bottom w:w="0" w:type="dxa"/>
              <w:right w:w="0" w:type="dxa"/>
            </w:tcMar>
          </w:tcPr>
          <w:p w14:paraId="05D33B0E" w14:textId="77777777" w:rsidR="003173D0" w:rsidRPr="00021DCB" w:rsidRDefault="003173D0" w:rsidP="00883BF8">
            <w:p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(6)</w:t>
            </w:r>
          </w:p>
        </w:tc>
        <w:tc>
          <w:tcPr>
            <w:tcW w:w="1440" w:type="dxa"/>
            <w:tcMar>
              <w:top w:w="0" w:type="dxa"/>
              <w:left w:w="0" w:type="dxa"/>
              <w:bottom w:w="0" w:type="dxa"/>
              <w:right w:w="0" w:type="dxa"/>
            </w:tcMar>
          </w:tcPr>
          <w:p w14:paraId="138D4109" w14:textId="77777777" w:rsidR="003173D0" w:rsidRPr="00021DCB" w:rsidRDefault="003173D0" w:rsidP="00883BF8">
            <w:pPr>
              <w:pStyle w:val="p"/>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expense</w:t>
            </w:r>
          </w:p>
        </w:tc>
        <w:tc>
          <w:tcPr>
            <w:tcW w:w="1440" w:type="dxa"/>
            <w:tcMar>
              <w:top w:w="0" w:type="dxa"/>
              <w:left w:w="0" w:type="dxa"/>
              <w:bottom w:w="0" w:type="dxa"/>
              <w:right w:w="0" w:type="dxa"/>
            </w:tcMar>
          </w:tcPr>
          <w:p w14:paraId="2D04AB8C" w14:textId="77777777" w:rsidR="003173D0" w:rsidRPr="00021DCB" w:rsidRDefault="003173D0" w:rsidP="00883BF8">
            <w:pPr>
              <w:pStyle w:val="p"/>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tc>
        <w:tc>
          <w:tcPr>
            <w:tcW w:w="1440" w:type="dxa"/>
            <w:tcMar>
              <w:top w:w="0" w:type="dxa"/>
              <w:left w:w="0" w:type="dxa"/>
              <w:bottom w:w="0" w:type="dxa"/>
              <w:right w:w="0" w:type="dxa"/>
            </w:tcMar>
          </w:tcPr>
          <w:p w14:paraId="2735D2F5" w14:textId="77777777" w:rsidR="003173D0" w:rsidRPr="00021DCB" w:rsidRDefault="003173D0" w:rsidP="00883BF8">
            <w:pPr>
              <w:pStyle w:val="p"/>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asset</w:t>
            </w:r>
          </w:p>
        </w:tc>
        <w:tc>
          <w:tcPr>
            <w:tcW w:w="1440" w:type="dxa"/>
            <w:tcMar>
              <w:top w:w="0" w:type="dxa"/>
              <w:left w:w="0" w:type="dxa"/>
              <w:bottom w:w="0" w:type="dxa"/>
              <w:right w:w="0" w:type="dxa"/>
            </w:tcMar>
          </w:tcPr>
          <w:p w14:paraId="56EAC437" w14:textId="77777777" w:rsidR="003173D0" w:rsidRPr="00021DCB" w:rsidRDefault="003173D0" w:rsidP="00883BF8">
            <w:pPr>
              <w:pStyle w:val="p"/>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tc>
      </w:tr>
      <w:tr w:rsidR="003173D0" w:rsidRPr="00021DCB" w14:paraId="6C3ECA6C" w14:textId="77777777" w:rsidTr="00883BF8">
        <w:trPr>
          <w:trHeight w:val="259"/>
        </w:trPr>
        <w:tc>
          <w:tcPr>
            <w:tcW w:w="1440" w:type="dxa"/>
            <w:tcMar>
              <w:top w:w="0" w:type="dxa"/>
              <w:left w:w="0" w:type="dxa"/>
              <w:bottom w:w="0" w:type="dxa"/>
              <w:right w:w="0" w:type="dxa"/>
            </w:tcMar>
          </w:tcPr>
          <w:p w14:paraId="5FE2ED7C" w14:textId="77777777" w:rsidR="003173D0" w:rsidRPr="00021DCB" w:rsidRDefault="003173D0" w:rsidP="00883BF8">
            <w:p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(7)</w:t>
            </w:r>
          </w:p>
        </w:tc>
        <w:tc>
          <w:tcPr>
            <w:tcW w:w="1440" w:type="dxa"/>
            <w:tcMar>
              <w:top w:w="0" w:type="dxa"/>
              <w:left w:w="0" w:type="dxa"/>
              <w:bottom w:w="0" w:type="dxa"/>
              <w:right w:w="0" w:type="dxa"/>
            </w:tcMar>
          </w:tcPr>
          <w:p w14:paraId="1FBDA496" w14:textId="77777777" w:rsidR="003173D0" w:rsidRPr="00021DCB" w:rsidRDefault="003173D0" w:rsidP="00883BF8">
            <w:pPr>
              <w:pStyle w:val="p"/>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asset</w:t>
            </w:r>
          </w:p>
        </w:tc>
        <w:tc>
          <w:tcPr>
            <w:tcW w:w="1440" w:type="dxa"/>
            <w:tcMar>
              <w:top w:w="0" w:type="dxa"/>
              <w:left w:w="0" w:type="dxa"/>
              <w:bottom w:w="0" w:type="dxa"/>
              <w:right w:w="0" w:type="dxa"/>
            </w:tcMar>
          </w:tcPr>
          <w:p w14:paraId="495FCF9B" w14:textId="77777777" w:rsidR="003173D0" w:rsidRPr="00021DCB" w:rsidRDefault="003173D0" w:rsidP="00883BF8">
            <w:pPr>
              <w:pStyle w:val="p"/>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tc>
        <w:tc>
          <w:tcPr>
            <w:tcW w:w="1440" w:type="dxa"/>
            <w:tcMar>
              <w:top w:w="0" w:type="dxa"/>
              <w:left w:w="0" w:type="dxa"/>
              <w:bottom w:w="0" w:type="dxa"/>
              <w:right w:w="0" w:type="dxa"/>
            </w:tcMar>
          </w:tcPr>
          <w:p w14:paraId="7BAC413A" w14:textId="77777777" w:rsidR="003173D0" w:rsidRPr="00021DCB" w:rsidRDefault="003173D0" w:rsidP="00883BF8">
            <w:pPr>
              <w:pStyle w:val="p"/>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revenue</w:t>
            </w:r>
          </w:p>
        </w:tc>
        <w:tc>
          <w:tcPr>
            <w:tcW w:w="1440" w:type="dxa"/>
            <w:tcMar>
              <w:top w:w="0" w:type="dxa"/>
              <w:left w:w="0" w:type="dxa"/>
              <w:bottom w:w="0" w:type="dxa"/>
              <w:right w:w="0" w:type="dxa"/>
            </w:tcMar>
          </w:tcPr>
          <w:p w14:paraId="1A4F38B2" w14:textId="77777777" w:rsidR="003173D0" w:rsidRPr="00021DCB" w:rsidRDefault="003173D0" w:rsidP="00883BF8">
            <w:pPr>
              <w:pStyle w:val="p"/>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tc>
      </w:tr>
      <w:tr w:rsidR="003173D0" w:rsidRPr="00021DCB" w14:paraId="6B4D182F" w14:textId="77777777" w:rsidTr="00883BF8">
        <w:trPr>
          <w:trHeight w:val="259"/>
        </w:trPr>
        <w:tc>
          <w:tcPr>
            <w:tcW w:w="1440" w:type="dxa"/>
            <w:tcMar>
              <w:top w:w="0" w:type="dxa"/>
              <w:left w:w="0" w:type="dxa"/>
              <w:bottom w:w="0" w:type="dxa"/>
              <w:right w:w="0" w:type="dxa"/>
            </w:tcMar>
          </w:tcPr>
          <w:p w14:paraId="3FE86F32" w14:textId="77777777" w:rsidR="003173D0" w:rsidRPr="00021DCB" w:rsidRDefault="003173D0" w:rsidP="00883BF8">
            <w:p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(8)</w:t>
            </w:r>
          </w:p>
        </w:tc>
        <w:tc>
          <w:tcPr>
            <w:tcW w:w="1440" w:type="dxa"/>
            <w:tcMar>
              <w:top w:w="0" w:type="dxa"/>
              <w:left w:w="0" w:type="dxa"/>
              <w:bottom w:w="0" w:type="dxa"/>
              <w:right w:w="0" w:type="dxa"/>
            </w:tcMar>
          </w:tcPr>
          <w:p w14:paraId="52FEA29C" w14:textId="77777777" w:rsidR="003173D0" w:rsidRPr="00021DCB" w:rsidRDefault="003173D0" w:rsidP="00883BF8">
            <w:pPr>
              <w:pStyle w:val="p"/>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equity</w:t>
            </w:r>
          </w:p>
        </w:tc>
        <w:tc>
          <w:tcPr>
            <w:tcW w:w="1440" w:type="dxa"/>
            <w:tcMar>
              <w:top w:w="0" w:type="dxa"/>
              <w:left w:w="0" w:type="dxa"/>
              <w:bottom w:w="0" w:type="dxa"/>
              <w:right w:w="0" w:type="dxa"/>
            </w:tcMar>
          </w:tcPr>
          <w:p w14:paraId="0DB12586" w14:textId="77777777" w:rsidR="003173D0" w:rsidRPr="00021DCB" w:rsidRDefault="003173D0" w:rsidP="00883BF8">
            <w:pPr>
              <w:pStyle w:val="p"/>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tc>
        <w:tc>
          <w:tcPr>
            <w:tcW w:w="1440" w:type="dxa"/>
            <w:tcMar>
              <w:top w:w="0" w:type="dxa"/>
              <w:left w:w="0" w:type="dxa"/>
              <w:bottom w:w="0" w:type="dxa"/>
              <w:right w:w="0" w:type="dxa"/>
            </w:tcMar>
          </w:tcPr>
          <w:p w14:paraId="5FF939E7" w14:textId="77777777" w:rsidR="003173D0" w:rsidRPr="00021DCB" w:rsidRDefault="003173D0" w:rsidP="00883BF8">
            <w:pPr>
              <w:pStyle w:val="p"/>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asset</w:t>
            </w:r>
          </w:p>
        </w:tc>
        <w:tc>
          <w:tcPr>
            <w:tcW w:w="1440" w:type="dxa"/>
            <w:tcMar>
              <w:top w:w="0" w:type="dxa"/>
              <w:left w:w="0" w:type="dxa"/>
              <w:bottom w:w="0" w:type="dxa"/>
              <w:right w:w="0" w:type="dxa"/>
            </w:tcMar>
          </w:tcPr>
          <w:p w14:paraId="772F43E8" w14:textId="77777777" w:rsidR="003173D0" w:rsidRPr="00021DCB" w:rsidRDefault="003173D0" w:rsidP="00883BF8">
            <w:pPr>
              <w:pStyle w:val="p"/>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tc>
      </w:tr>
      <w:tr w:rsidR="003173D0" w:rsidRPr="00021DCB" w14:paraId="681E6A14" w14:textId="77777777" w:rsidTr="00883BF8">
        <w:trPr>
          <w:trHeight w:val="216"/>
        </w:trPr>
        <w:tc>
          <w:tcPr>
            <w:tcW w:w="1440" w:type="dxa"/>
            <w:tcMar>
              <w:top w:w="0" w:type="dxa"/>
              <w:left w:w="0" w:type="dxa"/>
              <w:bottom w:w="0" w:type="dxa"/>
              <w:right w:w="0" w:type="dxa"/>
            </w:tcMar>
          </w:tcPr>
          <w:p w14:paraId="07A5BB7D" w14:textId="77777777" w:rsidR="003173D0" w:rsidRPr="00021DCB" w:rsidRDefault="003173D0" w:rsidP="00883BF8">
            <w:p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(9)</w:t>
            </w:r>
          </w:p>
        </w:tc>
        <w:tc>
          <w:tcPr>
            <w:tcW w:w="1440" w:type="dxa"/>
            <w:tcMar>
              <w:top w:w="0" w:type="dxa"/>
              <w:left w:w="0" w:type="dxa"/>
              <w:bottom w:w="0" w:type="dxa"/>
              <w:right w:w="0" w:type="dxa"/>
            </w:tcMar>
          </w:tcPr>
          <w:p w14:paraId="7C1659FC" w14:textId="77777777" w:rsidR="003173D0" w:rsidRPr="00021DCB" w:rsidRDefault="003173D0" w:rsidP="00883BF8">
            <w:pPr>
              <w:pStyle w:val="p"/>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asset</w:t>
            </w:r>
          </w:p>
        </w:tc>
        <w:tc>
          <w:tcPr>
            <w:tcW w:w="1440" w:type="dxa"/>
            <w:tcMar>
              <w:top w:w="0" w:type="dxa"/>
              <w:left w:w="0" w:type="dxa"/>
              <w:bottom w:w="0" w:type="dxa"/>
              <w:right w:w="0" w:type="dxa"/>
            </w:tcMar>
          </w:tcPr>
          <w:p w14:paraId="008725DE" w14:textId="77777777" w:rsidR="003173D0" w:rsidRPr="00021DCB" w:rsidRDefault="003173D0" w:rsidP="00883BF8">
            <w:pPr>
              <w:pStyle w:val="p"/>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tc>
        <w:tc>
          <w:tcPr>
            <w:tcW w:w="1440" w:type="dxa"/>
            <w:tcMar>
              <w:top w:w="0" w:type="dxa"/>
              <w:left w:w="0" w:type="dxa"/>
              <w:bottom w:w="0" w:type="dxa"/>
              <w:right w:w="0" w:type="dxa"/>
            </w:tcMar>
          </w:tcPr>
          <w:p w14:paraId="5BC458F0" w14:textId="77777777" w:rsidR="003173D0" w:rsidRPr="00021DCB" w:rsidRDefault="003173D0" w:rsidP="00883BF8">
            <w:pPr>
              <w:pStyle w:val="p"/>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asset</w:t>
            </w:r>
          </w:p>
        </w:tc>
        <w:tc>
          <w:tcPr>
            <w:tcW w:w="1440" w:type="dxa"/>
            <w:tcMar>
              <w:top w:w="0" w:type="dxa"/>
              <w:left w:w="0" w:type="dxa"/>
              <w:bottom w:w="0" w:type="dxa"/>
              <w:right w:w="0" w:type="dxa"/>
            </w:tcMar>
          </w:tcPr>
          <w:p w14:paraId="1694DE3C" w14:textId="77777777" w:rsidR="003173D0" w:rsidRPr="00021DCB" w:rsidRDefault="003173D0" w:rsidP="00883BF8">
            <w:pPr>
              <w:pStyle w:val="p"/>
              <w:tabs>
                <w:tab w:val="left" w:pos="3600"/>
              </w:tabs>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tc>
      </w:tr>
    </w:tbl>
    <w:p w14:paraId="71D869A3" w14:textId="77777777" w:rsidR="003173D0" w:rsidRPr="00021DCB" w:rsidRDefault="003173D0" w:rsidP="000866F5">
      <w:pPr>
        <w:tabs>
          <w:tab w:val="left" w:pos="3600"/>
        </w:tabs>
        <w:ind w:left="576"/>
        <w:rPr>
          <w:rFonts w:ascii="Times New Roman" w:hAnsi="Times New Roman" w:cs="Times New Roman"/>
          <w:sz w:val="22"/>
          <w:szCs w:val="22"/>
        </w:rPr>
      </w:pPr>
    </w:p>
    <w:p w14:paraId="23C4DC1F" w14:textId="77777777" w:rsidR="004F0DE4" w:rsidRDefault="003173D0" w:rsidP="004F0DE4">
      <w:pPr>
        <w:tabs>
          <w:tab w:val="left" w:pos="3600"/>
        </w:tabs>
        <w:ind w:left="576"/>
        <w:outlineLvl w:val="0"/>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004F0DE4">
        <w:rPr>
          <w:rFonts w:ascii="Times New Roman" w:hAnsi="Times New Roman" w:cs="Times New Roman"/>
          <w:sz w:val="22"/>
          <w:szCs w:val="22"/>
        </w:rPr>
        <w:tab/>
      </w:r>
      <w:r w:rsidR="004F0DE4">
        <w:rPr>
          <w:rFonts w:ascii="Times New Roman" w:eastAsia="Times New Roman" w:hAnsi="Times New Roman" w:cs="Times New Roman"/>
          <w:color w:val="000000"/>
          <w:sz w:val="22"/>
          <w:szCs w:val="22"/>
        </w:rPr>
        <w:t>Challenging</w:t>
      </w:r>
    </w:p>
    <w:p w14:paraId="057842DE" w14:textId="16939507" w:rsidR="003173D0" w:rsidRPr="00021DCB" w:rsidRDefault="004F0DE4" w:rsidP="004F0DE4">
      <w:pPr>
        <w:tabs>
          <w:tab w:val="left" w:pos="3600"/>
        </w:tabs>
        <w:ind w:left="576"/>
        <w:outlineLvl w:val="0"/>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3173D0" w:rsidRPr="00021DCB">
        <w:rPr>
          <w:rFonts w:ascii="Times New Roman" w:eastAsia="Times New Roman" w:hAnsi="Times New Roman" w:cs="Times New Roman"/>
          <w:color w:val="000000"/>
          <w:sz w:val="22"/>
          <w:szCs w:val="22"/>
        </w:rPr>
        <w:t>Bloom's: Applying</w:t>
      </w:r>
    </w:p>
    <w:p w14:paraId="6912BD6F" w14:textId="77777777" w:rsidR="004F0DE4" w:rsidRDefault="003173D0" w:rsidP="004F0DE4">
      <w:pPr>
        <w:tabs>
          <w:tab w:val="left" w:pos="3600"/>
        </w:tabs>
        <w:ind w:left="576"/>
        <w:outlineLvl w:val="0"/>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004F0DE4">
        <w:rPr>
          <w:rFonts w:ascii="Times New Roman" w:hAnsi="Times New Roman" w:cs="Times New Roman"/>
          <w:sz w:val="22"/>
          <w:szCs w:val="22"/>
        </w:rPr>
        <w:tab/>
      </w:r>
      <w:r w:rsidR="004F0DE4">
        <w:rPr>
          <w:rFonts w:ascii="Times New Roman" w:eastAsia="Times New Roman" w:hAnsi="Times New Roman" w:cs="Times New Roman"/>
          <w:color w:val="000000"/>
          <w:sz w:val="22"/>
          <w:szCs w:val="22"/>
        </w:rPr>
        <w:t>FNMN.WARD.16.02-01 - LO: 02-01</w:t>
      </w:r>
    </w:p>
    <w:p w14:paraId="1D61C254" w14:textId="30648BEB" w:rsidR="003173D0" w:rsidRPr="00021DCB" w:rsidRDefault="004F0DE4" w:rsidP="004F0DE4">
      <w:pPr>
        <w:tabs>
          <w:tab w:val="left" w:pos="3600"/>
        </w:tabs>
        <w:ind w:left="576"/>
        <w:outlineLvl w:val="0"/>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3173D0" w:rsidRPr="00021DCB">
        <w:rPr>
          <w:rFonts w:ascii="Times New Roman" w:eastAsia="Times New Roman" w:hAnsi="Times New Roman" w:cs="Times New Roman"/>
          <w:color w:val="000000"/>
          <w:sz w:val="22"/>
          <w:szCs w:val="22"/>
        </w:rPr>
        <w:t>FNMN.WARD.16.02-02 - LO: 02-02</w:t>
      </w:r>
    </w:p>
    <w:p w14:paraId="3BD5F148" w14:textId="6008128E" w:rsidR="004F0DE4" w:rsidRDefault="003173D0" w:rsidP="004F0DE4">
      <w:pPr>
        <w:tabs>
          <w:tab w:val="left" w:pos="3600"/>
        </w:tabs>
        <w:ind w:left="576"/>
        <w:outlineLvl w:val="0"/>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004F0DE4">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w:t>
      </w:r>
      <w:r w:rsidR="004F0DE4">
        <w:rPr>
          <w:rFonts w:ascii="Times New Roman" w:eastAsia="Times New Roman" w:hAnsi="Times New Roman" w:cs="Times New Roman"/>
          <w:color w:val="000000"/>
          <w:sz w:val="22"/>
          <w:szCs w:val="22"/>
        </w:rPr>
        <w:t>CCT.ACBSP.APC.02 – GAAP</w:t>
      </w:r>
    </w:p>
    <w:p w14:paraId="5B4C3DC5" w14:textId="77777777" w:rsidR="004F0DE4" w:rsidRDefault="004F0DE4" w:rsidP="004F0DE4">
      <w:pPr>
        <w:tabs>
          <w:tab w:val="left" w:pos="3600"/>
        </w:tabs>
        <w:ind w:left="576"/>
        <w:outlineLvl w:val="0"/>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3173D0"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70C5D7D7" w14:textId="0416AFD9" w:rsidR="004F0DE4" w:rsidRDefault="004F0DE4" w:rsidP="004F0DE4">
      <w:pPr>
        <w:tabs>
          <w:tab w:val="left" w:pos="3600"/>
        </w:tabs>
        <w:ind w:left="576"/>
        <w:outlineLvl w:val="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32BD5BB8" w14:textId="7564D0ED" w:rsidR="003173D0" w:rsidRPr="00021DCB" w:rsidRDefault="004F0DE4" w:rsidP="004F0DE4">
      <w:pPr>
        <w:tabs>
          <w:tab w:val="left" w:pos="3600"/>
        </w:tabs>
        <w:ind w:left="576"/>
        <w:outlineLvl w:val="0"/>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BUSPROG: Analytic</w:t>
      </w:r>
    </w:p>
    <w:p w14:paraId="241F4237" w14:textId="5E3C0827" w:rsidR="001D53AA" w:rsidRPr="00021DCB" w:rsidRDefault="00A14988" w:rsidP="004F0DE4">
      <w:pPr>
        <w:tabs>
          <w:tab w:val="left" w:pos="3600"/>
        </w:tabs>
        <w:rPr>
          <w:rFonts w:ascii="Times New Roman" w:hAnsi="Times New Roman" w:cs="Times New Roman"/>
          <w:sz w:val="22"/>
          <w:szCs w:val="22"/>
        </w:rPr>
      </w:pPr>
      <w:r>
        <w:rPr>
          <w:rFonts w:ascii="Times New Roman" w:hAnsi="Times New Roman" w:cs="Times New Roman"/>
          <w:sz w:val="22"/>
          <w:szCs w:val="22"/>
        </w:rPr>
        <w:br w:type="page"/>
      </w:r>
    </w:p>
    <w:p w14:paraId="29E66609" w14:textId="49A843B2" w:rsidR="003173D0" w:rsidRPr="00021DCB" w:rsidRDefault="003173D0"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On June 1, the cash account balance was $96,750.</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During June, cash receipts totaled $305,000 and the June 30 balance was $75,880.</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Determine the cash payments made during June.</w:t>
      </w:r>
    </w:p>
    <w:p w14:paraId="37AFFDAC" w14:textId="77777777" w:rsidR="004F0DE4" w:rsidRDefault="004F0DE4" w:rsidP="000866F5">
      <w:pPr>
        <w:pStyle w:val="p"/>
        <w:tabs>
          <w:tab w:val="left" w:pos="3600"/>
        </w:tabs>
        <w:ind w:left="576"/>
        <w:outlineLvl w:val="0"/>
        <w:rPr>
          <w:rFonts w:ascii="Times New Roman" w:eastAsia="Times New Roman" w:hAnsi="Times New Roman" w:cs="Times New Roman"/>
          <w:i/>
          <w:iCs/>
          <w:color w:val="000000"/>
          <w:sz w:val="22"/>
          <w:szCs w:val="22"/>
        </w:rPr>
      </w:pPr>
    </w:p>
    <w:p w14:paraId="06E53640" w14:textId="5557BCFF" w:rsidR="003173D0" w:rsidRPr="00021DCB" w:rsidRDefault="003173D0" w:rsidP="000866F5">
      <w:pPr>
        <w:pStyle w:val="p"/>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xml:space="preserve">$75,880 = $96,750 + $305,000 </w:t>
      </w:r>
      <w:proofErr w:type="gramStart"/>
      <w:r w:rsidRPr="00021DCB">
        <w:rPr>
          <w:rFonts w:ascii="Times New Roman" w:eastAsia="Times New Roman" w:hAnsi="Times New Roman" w:cs="Times New Roman"/>
          <w:color w:val="000000"/>
          <w:sz w:val="22"/>
          <w:szCs w:val="22"/>
        </w:rPr>
        <w:t>− ?</w:t>
      </w:r>
      <w:proofErr w:type="gramEnd"/>
    </w:p>
    <w:p w14:paraId="225EE1FC" w14:textId="256B2C89" w:rsidR="003173D0" w:rsidRPr="00021DCB" w:rsidRDefault="00883BF8" w:rsidP="00883BF8">
      <w:pPr>
        <w:pStyle w:val="p"/>
        <w:tabs>
          <w:tab w:val="left" w:pos="3600"/>
        </w:tabs>
        <w:outlineLvl w:val="0"/>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 xml:space="preserve">Cash payments = </w:t>
      </w:r>
      <w:r w:rsidR="003173D0" w:rsidRPr="00021DCB">
        <w:rPr>
          <w:rStyle w:val="DoubleUnderline"/>
          <w:rFonts w:ascii="Times New Roman" w:eastAsia="Times New Roman" w:hAnsi="Times New Roman" w:cs="Times New Roman"/>
          <w:color w:val="000000"/>
          <w:sz w:val="22"/>
          <w:szCs w:val="22"/>
          <w:u w:val="double"/>
        </w:rPr>
        <w:t>$325,870</w:t>
      </w:r>
    </w:p>
    <w:p w14:paraId="3F0CBE30" w14:textId="77777777" w:rsidR="00883BF8" w:rsidRDefault="003173D0" w:rsidP="000866F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883BF8">
        <w:rPr>
          <w:rFonts w:ascii="Times New Roman" w:eastAsia="Times New Roman" w:hAnsi="Times New Roman" w:cs="Times New Roman"/>
          <w:color w:val="000000"/>
          <w:sz w:val="22"/>
          <w:szCs w:val="22"/>
        </w:rPr>
        <w:t>Easy</w:t>
      </w:r>
    </w:p>
    <w:p w14:paraId="2D1044E2" w14:textId="184E0B30" w:rsidR="003173D0" w:rsidRPr="00021DCB" w:rsidRDefault="00883BF8" w:rsidP="000866F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3173D0" w:rsidRPr="00021DCB">
        <w:rPr>
          <w:rFonts w:ascii="Times New Roman" w:eastAsia="Times New Roman" w:hAnsi="Times New Roman" w:cs="Times New Roman"/>
          <w:color w:val="000000"/>
          <w:sz w:val="22"/>
          <w:szCs w:val="22"/>
        </w:rPr>
        <w:t>Bloom's: Applying</w:t>
      </w:r>
    </w:p>
    <w:p w14:paraId="51676E7C" w14:textId="77777777" w:rsidR="00883BF8" w:rsidRDefault="003173D0" w:rsidP="000866F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883BF8">
        <w:rPr>
          <w:rFonts w:ascii="Times New Roman" w:eastAsia="Times New Roman" w:hAnsi="Times New Roman" w:cs="Times New Roman"/>
          <w:color w:val="000000"/>
          <w:sz w:val="22"/>
          <w:szCs w:val="22"/>
        </w:rPr>
        <w:t>FNMN.WARD.16.02-01 - LO: 02-01</w:t>
      </w:r>
    </w:p>
    <w:p w14:paraId="642F5EC0" w14:textId="78FA22E4" w:rsidR="003173D0" w:rsidRPr="00021DCB" w:rsidRDefault="00883BF8" w:rsidP="000866F5">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3173D0" w:rsidRPr="00021DCB">
        <w:rPr>
          <w:rFonts w:ascii="Times New Roman" w:eastAsia="Times New Roman" w:hAnsi="Times New Roman" w:cs="Times New Roman"/>
          <w:color w:val="000000"/>
          <w:sz w:val="22"/>
          <w:szCs w:val="22"/>
        </w:rPr>
        <w:t>FNMN.WARD.16.02-03 - LO: 02-03</w:t>
      </w:r>
    </w:p>
    <w:p w14:paraId="00E91778" w14:textId="6430B6C4" w:rsidR="00883BF8" w:rsidRDefault="003173D0" w:rsidP="000866F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883BF8">
        <w:rPr>
          <w:rFonts w:ascii="Times New Roman" w:eastAsia="Times New Roman" w:hAnsi="Times New Roman" w:cs="Times New Roman"/>
          <w:color w:val="000000"/>
          <w:sz w:val="22"/>
          <w:szCs w:val="22"/>
        </w:rPr>
        <w:t>ACCT.ACBSP.APC.02 – GAAP</w:t>
      </w:r>
    </w:p>
    <w:p w14:paraId="34B4265D" w14:textId="77777777" w:rsidR="00883BF8" w:rsidRDefault="00883BF8" w:rsidP="000866F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3173D0" w:rsidRPr="00021DCB">
        <w:rPr>
          <w:rFonts w:ascii="Times New Roman" w:eastAsia="Times New Roman" w:hAnsi="Times New Roman" w:cs="Times New Roman"/>
          <w:color w:val="000000"/>
          <w:sz w:val="22"/>
          <w:szCs w:val="22"/>
        </w:rPr>
        <w:t>ACCT.ACBSP.APC.06 - Recording</w:t>
      </w:r>
      <w:r>
        <w:rPr>
          <w:rFonts w:ascii="Times New Roman" w:eastAsia="Times New Roman" w:hAnsi="Times New Roman" w:cs="Times New Roman"/>
          <w:color w:val="000000"/>
          <w:sz w:val="22"/>
          <w:szCs w:val="22"/>
        </w:rPr>
        <w:t xml:space="preserve"> Transactions</w:t>
      </w:r>
    </w:p>
    <w:p w14:paraId="4AF0F7BC" w14:textId="77777777" w:rsidR="00883BF8" w:rsidRDefault="00883BF8" w:rsidP="000866F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ACCT.AICPA.FN.03 -</w:t>
      </w:r>
      <w:r>
        <w:rPr>
          <w:rFonts w:ascii="Times New Roman" w:eastAsia="Times New Roman" w:hAnsi="Times New Roman" w:cs="Times New Roman"/>
          <w:color w:val="000000"/>
          <w:sz w:val="22"/>
          <w:szCs w:val="22"/>
        </w:rPr>
        <w:t xml:space="preserve"> Measurement</w:t>
      </w:r>
    </w:p>
    <w:p w14:paraId="0852E4FD" w14:textId="174D432C" w:rsidR="003173D0" w:rsidRPr="00021DCB" w:rsidRDefault="00883BF8" w:rsidP="000866F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BUSPROG: Analytic</w:t>
      </w:r>
    </w:p>
    <w:p w14:paraId="3045876D" w14:textId="76691C03" w:rsidR="001D53AA" w:rsidRPr="00021DCB" w:rsidRDefault="00883BF8" w:rsidP="00883BF8">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1CD5F34A" w14:textId="2B4303E0" w:rsidR="003173D0" w:rsidRPr="00021DCB" w:rsidRDefault="003173D0"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On January 1, Merry Walker and other stockholders established a catering service.</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Listed below are accounts to use for transactions (a) through (d), each identified by a number.</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Following this list are the transactions that occurred during the first month of operations.</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You are to indicate for each transaction the accounts that should be debited and credited by placing the account number(s) in the appropriate box.</w:t>
      </w:r>
    </w:p>
    <w:p w14:paraId="581F18E0" w14:textId="77777777" w:rsidR="003173D0" w:rsidRPr="00021DCB" w:rsidRDefault="003173D0" w:rsidP="00883BF8">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Cash</w:t>
      </w:r>
    </w:p>
    <w:p w14:paraId="3C0A29CF" w14:textId="77777777" w:rsidR="003173D0" w:rsidRPr="00021DCB" w:rsidRDefault="003173D0" w:rsidP="00883BF8">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2.</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Accounts Receivable</w:t>
      </w:r>
    </w:p>
    <w:p w14:paraId="6CF2BB45" w14:textId="77777777" w:rsidR="003173D0" w:rsidRPr="00021DCB" w:rsidRDefault="003173D0" w:rsidP="00883BF8">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3.</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Supplies</w:t>
      </w:r>
    </w:p>
    <w:p w14:paraId="37073470" w14:textId="77777777" w:rsidR="003173D0" w:rsidRPr="00021DCB" w:rsidRDefault="003173D0" w:rsidP="00883BF8">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4.</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Prepaid Insurance</w:t>
      </w:r>
    </w:p>
    <w:p w14:paraId="2A737598" w14:textId="77777777" w:rsidR="003173D0" w:rsidRPr="00021DCB" w:rsidRDefault="003173D0" w:rsidP="00883BF8">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5.</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Equipment</w:t>
      </w:r>
    </w:p>
    <w:p w14:paraId="2A7317F2" w14:textId="77777777" w:rsidR="003173D0" w:rsidRPr="00021DCB" w:rsidRDefault="003173D0" w:rsidP="00883BF8">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6.</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Truck</w:t>
      </w:r>
    </w:p>
    <w:p w14:paraId="1C6A5C95" w14:textId="77777777" w:rsidR="003173D0" w:rsidRPr="00021DCB" w:rsidRDefault="003173D0" w:rsidP="00883BF8">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7.</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Accounts Payable</w:t>
      </w:r>
    </w:p>
    <w:p w14:paraId="376E866A" w14:textId="77777777" w:rsidR="003173D0" w:rsidRPr="00021DCB" w:rsidRDefault="003173D0" w:rsidP="00883BF8">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8.</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Notes Payable</w:t>
      </w:r>
    </w:p>
    <w:p w14:paraId="26275286" w14:textId="77777777" w:rsidR="003173D0" w:rsidRPr="00021DCB" w:rsidRDefault="003173D0" w:rsidP="00883BF8">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9.</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Common Stock</w:t>
      </w:r>
    </w:p>
    <w:p w14:paraId="4D959321" w14:textId="77777777" w:rsidR="003173D0" w:rsidRPr="00021DCB" w:rsidRDefault="003173D0" w:rsidP="00883BF8">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Dividends</w:t>
      </w:r>
    </w:p>
    <w:p w14:paraId="7E3A3885" w14:textId="77777777" w:rsidR="003173D0" w:rsidRPr="00021DCB" w:rsidRDefault="003173D0" w:rsidP="00883BF8">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11.</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Fees Earned</w:t>
      </w:r>
    </w:p>
    <w:p w14:paraId="1A9736DC" w14:textId="77777777" w:rsidR="003173D0" w:rsidRPr="00021DCB" w:rsidRDefault="003173D0" w:rsidP="00883BF8">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12.</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Wages Expense</w:t>
      </w:r>
    </w:p>
    <w:p w14:paraId="3620692B" w14:textId="77777777" w:rsidR="003173D0" w:rsidRPr="00021DCB" w:rsidRDefault="003173D0" w:rsidP="00883BF8">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13.</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Rent Expense</w:t>
      </w:r>
    </w:p>
    <w:p w14:paraId="146F68E5" w14:textId="77777777" w:rsidR="003173D0" w:rsidRPr="00021DCB" w:rsidRDefault="003173D0" w:rsidP="00883BF8">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14.</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Utilities Expense</w:t>
      </w:r>
    </w:p>
    <w:p w14:paraId="1117DD9B" w14:textId="77777777" w:rsidR="003173D0" w:rsidRPr="00021DCB" w:rsidRDefault="003173D0" w:rsidP="00883BF8">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15.</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Truck Expense</w:t>
      </w:r>
    </w:p>
    <w:p w14:paraId="5B9D3090" w14:textId="77777777" w:rsidR="003173D0" w:rsidRPr="00021DCB" w:rsidRDefault="003173D0" w:rsidP="00883BF8">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16.</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Miscellaneous Expense</w:t>
      </w:r>
    </w:p>
    <w:p w14:paraId="13931B36" w14:textId="77777777" w:rsidR="003173D0" w:rsidRPr="00021DCB" w:rsidRDefault="003173D0" w:rsidP="00021DCB">
      <w:pPr>
        <w:pStyle w:val="p"/>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tbl>
      <w:tblPr>
        <w:tblW w:w="8640" w:type="dxa"/>
        <w:tblInd w:w="576"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320"/>
        <w:gridCol w:w="2160"/>
        <w:gridCol w:w="2160"/>
      </w:tblGrid>
      <w:tr w:rsidR="003173D0" w:rsidRPr="00021DCB" w14:paraId="3D1BC6FE" w14:textId="77777777" w:rsidTr="00883BF8">
        <w:tc>
          <w:tcPr>
            <w:tcW w:w="4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879D65"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Transactions</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ADD6B4" w14:textId="77777777" w:rsidR="003173D0" w:rsidRPr="00021DCB" w:rsidRDefault="003173D0"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Debited</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1274E7" w14:textId="77777777" w:rsidR="003173D0" w:rsidRPr="00021DCB" w:rsidRDefault="003173D0"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w:t>
            </w:r>
            <w:proofErr w:type="spellStart"/>
            <w:r w:rsidRPr="00021DCB">
              <w:rPr>
                <w:rFonts w:ascii="Times New Roman" w:eastAsia="Times New Roman" w:hAnsi="Times New Roman" w:cs="Times New Roman"/>
                <w:color w:val="000000"/>
                <w:sz w:val="22"/>
                <w:szCs w:val="22"/>
              </w:rPr>
              <w:t>s</w:t>
            </w:r>
            <w:proofErr w:type="spellEnd"/>
            <w:r w:rsidRPr="00021DCB">
              <w:rPr>
                <w:rFonts w:ascii="Times New Roman" w:eastAsia="Times New Roman" w:hAnsi="Times New Roman" w:cs="Times New Roman"/>
                <w:color w:val="000000"/>
                <w:sz w:val="22"/>
                <w:szCs w:val="22"/>
              </w:rPr>
              <w:t>) Credited</w:t>
            </w:r>
          </w:p>
        </w:tc>
      </w:tr>
      <w:tr w:rsidR="003173D0" w:rsidRPr="00021DCB" w14:paraId="1954B1BC" w14:textId="77777777" w:rsidTr="00883BF8">
        <w:tc>
          <w:tcPr>
            <w:tcW w:w="4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F65217" w14:textId="77777777" w:rsidR="00883BF8" w:rsidRDefault="003173D0" w:rsidP="00883BF8">
            <w:pPr>
              <w:tabs>
                <w:tab w:val="left" w:pos="237"/>
              </w:tabs>
              <w:rPr>
                <w:rFonts w:ascii="Times New Roman" w:eastAsia="Times New Roman" w:hAnsi="Times New Roman" w:cs="Times New Roman"/>
                <w:color w:val="000000"/>
                <w:sz w:val="22"/>
                <w:szCs w:val="22"/>
              </w:rPr>
            </w:pPr>
            <w:r w:rsidRPr="00021DCB">
              <w:rPr>
                <w:rFonts w:ascii="Times New Roman" w:eastAsia="Times New Roman" w:hAnsi="Times New Roman" w:cs="Times New Roman"/>
                <w:color w:val="000000"/>
                <w:sz w:val="22"/>
                <w:szCs w:val="22"/>
              </w:rPr>
              <w:t>a.</w:t>
            </w:r>
            <w:r w:rsidR="00883BF8">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S</w:t>
            </w:r>
            <w:r w:rsidR="00883BF8">
              <w:rPr>
                <w:rFonts w:ascii="Times New Roman" w:eastAsia="Times New Roman" w:hAnsi="Times New Roman" w:cs="Times New Roman"/>
                <w:color w:val="000000"/>
                <w:sz w:val="22"/>
                <w:szCs w:val="22"/>
              </w:rPr>
              <w:t xml:space="preserve">tockholders purchased shares of </w:t>
            </w:r>
            <w:r w:rsidRPr="00021DCB">
              <w:rPr>
                <w:rFonts w:ascii="Times New Roman" w:eastAsia="Times New Roman" w:hAnsi="Times New Roman" w:cs="Times New Roman"/>
                <w:color w:val="000000"/>
                <w:sz w:val="22"/>
                <w:szCs w:val="22"/>
              </w:rPr>
              <w:t xml:space="preserve">common </w:t>
            </w:r>
          </w:p>
          <w:p w14:paraId="6DADC886" w14:textId="20B71F2B" w:rsidR="003173D0" w:rsidRPr="00021DCB" w:rsidRDefault="00883BF8" w:rsidP="00883BF8">
            <w:pPr>
              <w:tabs>
                <w:tab w:val="left" w:pos="237"/>
              </w:tabs>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stock.</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F2BD1B"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4D9B8A"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3173D0" w:rsidRPr="00021DCB" w14:paraId="65AAEEDF" w14:textId="77777777" w:rsidTr="00883BF8">
        <w:tc>
          <w:tcPr>
            <w:tcW w:w="4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60BF68" w14:textId="77777777" w:rsidR="00883BF8" w:rsidRDefault="003173D0" w:rsidP="00883BF8">
            <w:pPr>
              <w:tabs>
                <w:tab w:val="left" w:pos="237"/>
              </w:tabs>
              <w:rPr>
                <w:rFonts w:ascii="Times New Roman" w:eastAsia="Times New Roman" w:hAnsi="Times New Roman" w:cs="Times New Roman"/>
                <w:color w:val="000000"/>
                <w:sz w:val="22"/>
                <w:szCs w:val="22"/>
              </w:rPr>
            </w:pPr>
            <w:r w:rsidRPr="00021DCB">
              <w:rPr>
                <w:rFonts w:ascii="Times New Roman" w:eastAsia="Times New Roman" w:hAnsi="Times New Roman" w:cs="Times New Roman"/>
                <w:color w:val="000000"/>
                <w:sz w:val="22"/>
                <w:szCs w:val="22"/>
              </w:rPr>
              <w:t>b.</w:t>
            </w:r>
            <w:r w:rsidR="00021DCB">
              <w:rPr>
                <w:rFonts w:ascii="Times New Roman" w:eastAsia="Times New Roman" w:hAnsi="Times New Roman" w:cs="Times New Roman"/>
                <w:color w:val="000000"/>
                <w:sz w:val="22"/>
                <w:szCs w:val="22"/>
              </w:rPr>
              <w:t xml:space="preserve"> </w:t>
            </w:r>
            <w:r w:rsidR="00883BF8">
              <w:rPr>
                <w:rFonts w:ascii="Times New Roman" w:eastAsia="Times New Roman" w:hAnsi="Times New Roman" w:cs="Times New Roman"/>
                <w:color w:val="000000"/>
                <w:sz w:val="22"/>
                <w:szCs w:val="22"/>
              </w:rPr>
              <w:tab/>
              <w:t xml:space="preserve">Paid rent for the period of </w:t>
            </w:r>
            <w:r w:rsidRPr="00021DCB">
              <w:rPr>
                <w:rFonts w:ascii="Times New Roman" w:eastAsia="Times New Roman" w:hAnsi="Times New Roman" w:cs="Times New Roman"/>
                <w:color w:val="000000"/>
                <w:sz w:val="22"/>
                <w:szCs w:val="22"/>
              </w:rPr>
              <w:t xml:space="preserve">January 3 to the </w:t>
            </w:r>
          </w:p>
          <w:p w14:paraId="61334067" w14:textId="5B8A33D4" w:rsidR="003173D0" w:rsidRPr="00021DCB" w:rsidRDefault="00883BF8" w:rsidP="00883BF8">
            <w:pPr>
              <w:tabs>
                <w:tab w:val="left" w:pos="237"/>
              </w:tabs>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end of the month.</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3AA339"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947DCD"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3173D0" w:rsidRPr="00021DCB" w14:paraId="31BD03E8" w14:textId="77777777" w:rsidTr="00883BF8">
        <w:tc>
          <w:tcPr>
            <w:tcW w:w="4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AEE9D1" w14:textId="77777777" w:rsidR="00883BF8" w:rsidRDefault="003173D0" w:rsidP="00883BF8">
            <w:pPr>
              <w:tabs>
                <w:tab w:val="left" w:pos="237"/>
              </w:tabs>
              <w:rPr>
                <w:rFonts w:ascii="Times New Roman" w:eastAsia="Times New Roman" w:hAnsi="Times New Roman" w:cs="Times New Roman"/>
                <w:color w:val="000000"/>
                <w:sz w:val="22"/>
                <w:szCs w:val="22"/>
              </w:rPr>
            </w:pPr>
            <w:r w:rsidRPr="00021DCB">
              <w:rPr>
                <w:rFonts w:ascii="Times New Roman" w:eastAsia="Times New Roman" w:hAnsi="Times New Roman" w:cs="Times New Roman"/>
                <w:color w:val="000000"/>
                <w:sz w:val="22"/>
                <w:szCs w:val="22"/>
              </w:rPr>
              <w:t>c.</w:t>
            </w:r>
            <w:r w:rsidR="00021DCB">
              <w:rPr>
                <w:rFonts w:ascii="Times New Roman" w:eastAsia="Times New Roman" w:hAnsi="Times New Roman" w:cs="Times New Roman"/>
                <w:color w:val="000000"/>
                <w:sz w:val="22"/>
                <w:szCs w:val="22"/>
              </w:rPr>
              <w:t xml:space="preserve"> </w:t>
            </w:r>
            <w:r w:rsidR="00883BF8">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P</w:t>
            </w:r>
            <w:r w:rsidR="00883BF8">
              <w:rPr>
                <w:rFonts w:ascii="Times New Roman" w:eastAsia="Times New Roman" w:hAnsi="Times New Roman" w:cs="Times New Roman"/>
                <w:color w:val="000000"/>
                <w:sz w:val="22"/>
                <w:szCs w:val="22"/>
              </w:rPr>
              <w:t xml:space="preserve">urchased truck for $30,000 with a cash </w:t>
            </w:r>
          </w:p>
          <w:p w14:paraId="79054485" w14:textId="77777777" w:rsidR="00883BF8" w:rsidRDefault="00883BF8" w:rsidP="00883BF8">
            <w:pPr>
              <w:tabs>
                <w:tab w:val="left" w:pos="237"/>
              </w:tabs>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 xml:space="preserve">down payment of $5,000 </w:t>
            </w:r>
            <w:r w:rsidR="003173D0" w:rsidRPr="00021DCB">
              <w:rPr>
                <w:rFonts w:ascii="Times New Roman" w:eastAsia="Times New Roman" w:hAnsi="Times New Roman" w:cs="Times New Roman"/>
                <w:color w:val="000000"/>
                <w:sz w:val="22"/>
                <w:szCs w:val="22"/>
              </w:rPr>
              <w:t xml:space="preserve">and the remainder </w:t>
            </w:r>
          </w:p>
          <w:p w14:paraId="699AD333" w14:textId="7AB0DD71" w:rsidR="003173D0" w:rsidRPr="00021DCB" w:rsidRDefault="00883BF8" w:rsidP="00883BF8">
            <w:pPr>
              <w:tabs>
                <w:tab w:val="left" w:pos="237"/>
              </w:tabs>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on a note.</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A544D5"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4EA281"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3173D0" w:rsidRPr="00021DCB" w14:paraId="7272FE08" w14:textId="77777777" w:rsidTr="00883BF8">
        <w:tc>
          <w:tcPr>
            <w:tcW w:w="4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4BBB57" w14:textId="6E2C2BE3" w:rsidR="003173D0" w:rsidRPr="00021DCB" w:rsidRDefault="003173D0" w:rsidP="00883BF8">
            <w:pPr>
              <w:tabs>
                <w:tab w:val="left" w:pos="237"/>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xml:space="preserve">d. </w:t>
            </w:r>
            <w:r w:rsidR="00883BF8">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Purchased equipment on account.</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5ECD33"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F2FA23"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bl>
    <w:p w14:paraId="408879A2" w14:textId="77777777" w:rsidR="003173D0" w:rsidRDefault="003173D0" w:rsidP="00021DCB">
      <w:pPr>
        <w:rPr>
          <w:rFonts w:ascii="Times New Roman" w:hAnsi="Times New Roman" w:cs="Times New Roman"/>
          <w:sz w:val="22"/>
          <w:szCs w:val="22"/>
        </w:rPr>
      </w:pPr>
    </w:p>
    <w:p w14:paraId="75A386C6" w14:textId="77777777" w:rsidR="004F0DE4" w:rsidRPr="00021DCB" w:rsidRDefault="004F0DE4" w:rsidP="00883BF8">
      <w:pPr>
        <w:ind w:left="576"/>
        <w:rPr>
          <w:rFonts w:ascii="Times New Roman" w:hAnsi="Times New Roman" w:cs="Times New Roman"/>
          <w:vanish/>
          <w:sz w:val="22"/>
          <w:szCs w:val="22"/>
        </w:rPr>
      </w:pPr>
    </w:p>
    <w:p w14:paraId="4D497009" w14:textId="0BD2936A" w:rsidR="003173D0" w:rsidRPr="00021DCB" w:rsidRDefault="003173D0" w:rsidP="00883BF8">
      <w:pPr>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p>
    <w:tbl>
      <w:tblPr>
        <w:tblW w:w="6480" w:type="dxa"/>
        <w:tblInd w:w="3600"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2160"/>
        <w:gridCol w:w="2160"/>
        <w:gridCol w:w="2160"/>
      </w:tblGrid>
      <w:tr w:rsidR="003173D0" w:rsidRPr="00021DCB" w14:paraId="663318EA" w14:textId="77777777" w:rsidTr="00883BF8">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5BE24A"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Transactions</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04DC45" w14:textId="77777777" w:rsidR="003173D0" w:rsidRPr="00021DCB" w:rsidRDefault="003173D0"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Debited</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82FD10" w14:textId="77777777" w:rsidR="003173D0" w:rsidRPr="00021DCB" w:rsidRDefault="003173D0"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w:t>
            </w:r>
            <w:proofErr w:type="spellStart"/>
            <w:r w:rsidRPr="00021DCB">
              <w:rPr>
                <w:rFonts w:ascii="Times New Roman" w:eastAsia="Times New Roman" w:hAnsi="Times New Roman" w:cs="Times New Roman"/>
                <w:color w:val="000000"/>
                <w:sz w:val="22"/>
                <w:szCs w:val="22"/>
              </w:rPr>
              <w:t>s</w:t>
            </w:r>
            <w:proofErr w:type="spellEnd"/>
            <w:r w:rsidRPr="00021DCB">
              <w:rPr>
                <w:rFonts w:ascii="Times New Roman" w:eastAsia="Times New Roman" w:hAnsi="Times New Roman" w:cs="Times New Roman"/>
                <w:color w:val="000000"/>
                <w:sz w:val="22"/>
                <w:szCs w:val="22"/>
              </w:rPr>
              <w:t>) Credited</w:t>
            </w:r>
          </w:p>
        </w:tc>
      </w:tr>
      <w:tr w:rsidR="003173D0" w:rsidRPr="00021DCB" w14:paraId="4901E6CD" w14:textId="77777777" w:rsidTr="00883BF8">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4FC700"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922210" w14:textId="77777777" w:rsidR="003173D0" w:rsidRPr="00021DCB" w:rsidRDefault="003173D0"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31C291" w14:textId="77777777" w:rsidR="003173D0" w:rsidRPr="00021DCB" w:rsidRDefault="003173D0"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9</w:t>
            </w:r>
          </w:p>
        </w:tc>
      </w:tr>
      <w:tr w:rsidR="003173D0" w:rsidRPr="00021DCB" w14:paraId="485B62E5" w14:textId="77777777" w:rsidTr="00883BF8">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00342A"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b.</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DE2C76" w14:textId="77777777" w:rsidR="003173D0" w:rsidRPr="00021DCB" w:rsidRDefault="003173D0"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13</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5C98B7" w14:textId="77777777" w:rsidR="003173D0" w:rsidRPr="00021DCB" w:rsidRDefault="003173D0"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w:t>
            </w:r>
          </w:p>
        </w:tc>
      </w:tr>
      <w:tr w:rsidR="003173D0" w:rsidRPr="00021DCB" w14:paraId="2C286477" w14:textId="77777777" w:rsidTr="00883BF8">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EDD0CB"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6FE146" w14:textId="77777777" w:rsidR="003173D0" w:rsidRPr="00021DCB" w:rsidRDefault="003173D0"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6</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221910" w14:textId="77777777" w:rsidR="003173D0" w:rsidRPr="00021DCB" w:rsidRDefault="003173D0"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1,8</w:t>
            </w:r>
          </w:p>
        </w:tc>
      </w:tr>
      <w:tr w:rsidR="003173D0" w:rsidRPr="00021DCB" w14:paraId="74DABF4C" w14:textId="77777777" w:rsidTr="00883BF8">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A2E134"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A655AB" w14:textId="77777777" w:rsidR="003173D0" w:rsidRPr="00021DCB" w:rsidRDefault="003173D0"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5</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31496D" w14:textId="77777777" w:rsidR="003173D0" w:rsidRPr="00021DCB" w:rsidRDefault="003173D0"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7</w:t>
            </w:r>
          </w:p>
        </w:tc>
      </w:tr>
    </w:tbl>
    <w:p w14:paraId="06E9CB9C" w14:textId="77777777" w:rsidR="003173D0" w:rsidRPr="00021DCB" w:rsidRDefault="003173D0" w:rsidP="00021DCB">
      <w:pPr>
        <w:rPr>
          <w:rFonts w:ascii="Times New Roman" w:hAnsi="Times New Roman" w:cs="Times New Roman"/>
          <w:sz w:val="22"/>
          <w:szCs w:val="22"/>
        </w:rPr>
      </w:pPr>
    </w:p>
    <w:p w14:paraId="796EA48E" w14:textId="77777777" w:rsidR="00883BF8" w:rsidRDefault="003173D0" w:rsidP="00883BF8">
      <w:pPr>
        <w:tabs>
          <w:tab w:val="left" w:pos="3600"/>
        </w:tabs>
        <w:ind w:left="576"/>
        <w:outlineLvl w:val="0"/>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00883BF8">
        <w:rPr>
          <w:rFonts w:ascii="Times New Roman" w:hAnsi="Times New Roman" w:cs="Times New Roman"/>
          <w:sz w:val="22"/>
          <w:szCs w:val="22"/>
        </w:rPr>
        <w:tab/>
      </w:r>
      <w:r w:rsidR="00883BF8">
        <w:rPr>
          <w:rFonts w:ascii="Times New Roman" w:eastAsia="Times New Roman" w:hAnsi="Times New Roman" w:cs="Times New Roman"/>
          <w:color w:val="000000"/>
          <w:sz w:val="22"/>
          <w:szCs w:val="22"/>
        </w:rPr>
        <w:t>Challenging</w:t>
      </w:r>
    </w:p>
    <w:p w14:paraId="51F68F0F" w14:textId="6FE228B7" w:rsidR="003173D0" w:rsidRPr="00021DCB" w:rsidRDefault="00883BF8" w:rsidP="00883BF8">
      <w:pPr>
        <w:tabs>
          <w:tab w:val="left" w:pos="3600"/>
        </w:tabs>
        <w:ind w:left="576"/>
        <w:outlineLvl w:val="0"/>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3173D0" w:rsidRPr="00021DCB">
        <w:rPr>
          <w:rFonts w:ascii="Times New Roman" w:eastAsia="Times New Roman" w:hAnsi="Times New Roman" w:cs="Times New Roman"/>
          <w:color w:val="000000"/>
          <w:sz w:val="22"/>
          <w:szCs w:val="22"/>
        </w:rPr>
        <w:t>Bloom's: Remembering</w:t>
      </w:r>
    </w:p>
    <w:p w14:paraId="6E5B3808" w14:textId="77777777" w:rsidR="00883BF8" w:rsidRDefault="003173D0" w:rsidP="00883BF8">
      <w:pPr>
        <w:tabs>
          <w:tab w:val="left" w:pos="3600"/>
        </w:tabs>
        <w:ind w:left="576"/>
        <w:outlineLvl w:val="0"/>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00883BF8">
        <w:rPr>
          <w:rFonts w:ascii="Times New Roman" w:hAnsi="Times New Roman" w:cs="Times New Roman"/>
          <w:sz w:val="22"/>
          <w:szCs w:val="22"/>
        </w:rPr>
        <w:tab/>
      </w:r>
      <w:r w:rsidR="00883BF8">
        <w:rPr>
          <w:rFonts w:ascii="Times New Roman" w:eastAsia="Times New Roman" w:hAnsi="Times New Roman" w:cs="Times New Roman"/>
          <w:color w:val="000000"/>
          <w:sz w:val="22"/>
          <w:szCs w:val="22"/>
        </w:rPr>
        <w:t>FNMN.WARD.16.02-01 - LO: 02-01</w:t>
      </w:r>
    </w:p>
    <w:p w14:paraId="51C8693B" w14:textId="77777777" w:rsidR="00883BF8" w:rsidRDefault="00883BF8" w:rsidP="00883BF8">
      <w:pPr>
        <w:tabs>
          <w:tab w:val="left" w:pos="3600"/>
        </w:tabs>
        <w:ind w:left="576"/>
        <w:outlineLvl w:val="0"/>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3173D0" w:rsidRPr="00021DCB">
        <w:rPr>
          <w:rFonts w:ascii="Times New Roman" w:eastAsia="Times New Roman" w:hAnsi="Times New Roman" w:cs="Times New Roman"/>
          <w:color w:val="000000"/>
          <w:sz w:val="22"/>
          <w:szCs w:val="22"/>
        </w:rPr>
        <w:t>FNM</w:t>
      </w:r>
      <w:r>
        <w:rPr>
          <w:rFonts w:ascii="Times New Roman" w:eastAsia="Times New Roman" w:hAnsi="Times New Roman" w:cs="Times New Roman"/>
          <w:color w:val="000000"/>
          <w:sz w:val="22"/>
          <w:szCs w:val="22"/>
        </w:rPr>
        <w:t>N.WARD.16.02-02 - LO: 02-02</w:t>
      </w:r>
    </w:p>
    <w:p w14:paraId="41AF7654" w14:textId="2E79DD74" w:rsidR="003173D0" w:rsidRPr="00021DCB" w:rsidRDefault="00883BF8" w:rsidP="00883BF8">
      <w:pPr>
        <w:tabs>
          <w:tab w:val="left" w:pos="3600"/>
        </w:tabs>
        <w:ind w:left="576"/>
        <w:outlineLvl w:val="0"/>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FNMN.WARD.16.02-03 - LO: 02-03</w:t>
      </w:r>
    </w:p>
    <w:p w14:paraId="396C5B7D" w14:textId="77777777" w:rsidR="00883BF8" w:rsidRDefault="003173D0" w:rsidP="00883BF8">
      <w:pPr>
        <w:tabs>
          <w:tab w:val="left" w:pos="3600"/>
        </w:tabs>
        <w:ind w:left="576"/>
        <w:outlineLvl w:val="0"/>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00883BF8">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883BF8">
        <w:rPr>
          <w:rFonts w:ascii="Times New Roman" w:eastAsia="Times New Roman" w:hAnsi="Times New Roman" w:cs="Times New Roman"/>
          <w:color w:val="000000"/>
          <w:sz w:val="22"/>
          <w:szCs w:val="22"/>
        </w:rPr>
        <w:t>APC.06 - Recording Transactions</w:t>
      </w:r>
    </w:p>
    <w:p w14:paraId="033B2A62" w14:textId="443470C2" w:rsidR="00883BF8" w:rsidRDefault="00883BF8" w:rsidP="00883BF8">
      <w:pPr>
        <w:tabs>
          <w:tab w:val="left" w:pos="3600"/>
        </w:tabs>
        <w:ind w:left="576"/>
        <w:outlineLvl w:val="0"/>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61D6BF59" w14:textId="2AD69E57" w:rsidR="003173D0" w:rsidRPr="00021DCB" w:rsidRDefault="00883BF8" w:rsidP="00883BF8">
      <w:pPr>
        <w:tabs>
          <w:tab w:val="left" w:pos="3600"/>
        </w:tabs>
        <w:ind w:left="576"/>
        <w:outlineLvl w:val="0"/>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BUSPROG: Analytic</w:t>
      </w:r>
    </w:p>
    <w:p w14:paraId="524D06A8" w14:textId="70053AC9" w:rsidR="001D53AA" w:rsidRPr="00021DCB" w:rsidRDefault="00883BF8" w:rsidP="00883BF8">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660F5EF8" w14:textId="44F878FF" w:rsidR="003173D0" w:rsidRPr="00021DCB" w:rsidRDefault="003173D0"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On January 1, Merry Walker and other stockholders established a catering service.</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Listed below are accounts to use for transactions (a) through (e), each identified by a number.</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Following this list are the transactions that occurred in Walker’s first month of operations.</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You are to indicate for each transaction the accounts that should be debited and credited by placing the account number(s) in the appropriate box.</w:t>
      </w:r>
    </w:p>
    <w:p w14:paraId="6E8E22E8" w14:textId="77777777" w:rsidR="003173D0" w:rsidRPr="00021DCB" w:rsidRDefault="003173D0" w:rsidP="00ED07BA">
      <w:pPr>
        <w:tabs>
          <w:tab w:val="left" w:pos="900"/>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Cash</w:t>
      </w:r>
    </w:p>
    <w:p w14:paraId="5DDE171A" w14:textId="77777777" w:rsidR="003173D0" w:rsidRPr="00021DCB" w:rsidRDefault="003173D0" w:rsidP="00ED07BA">
      <w:pPr>
        <w:tabs>
          <w:tab w:val="left" w:pos="900"/>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2.</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Accounts Receivable</w:t>
      </w:r>
    </w:p>
    <w:p w14:paraId="2C292992" w14:textId="77777777" w:rsidR="003173D0" w:rsidRPr="00021DCB" w:rsidRDefault="003173D0" w:rsidP="00ED07BA">
      <w:pPr>
        <w:tabs>
          <w:tab w:val="left" w:pos="900"/>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3.</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Supplies</w:t>
      </w:r>
    </w:p>
    <w:p w14:paraId="422C99CF" w14:textId="77777777" w:rsidR="003173D0" w:rsidRPr="00021DCB" w:rsidRDefault="003173D0" w:rsidP="00ED07BA">
      <w:pPr>
        <w:tabs>
          <w:tab w:val="left" w:pos="900"/>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4.</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Prepaid Insurance</w:t>
      </w:r>
    </w:p>
    <w:p w14:paraId="441576E3" w14:textId="77777777" w:rsidR="003173D0" w:rsidRPr="00021DCB" w:rsidRDefault="003173D0" w:rsidP="00ED07BA">
      <w:pPr>
        <w:tabs>
          <w:tab w:val="left" w:pos="900"/>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5.</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Equipment</w:t>
      </w:r>
    </w:p>
    <w:p w14:paraId="067EB065" w14:textId="77777777" w:rsidR="003173D0" w:rsidRPr="00021DCB" w:rsidRDefault="003173D0" w:rsidP="00ED07BA">
      <w:pPr>
        <w:tabs>
          <w:tab w:val="left" w:pos="900"/>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6.</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Truck</w:t>
      </w:r>
    </w:p>
    <w:p w14:paraId="4541C292" w14:textId="77777777" w:rsidR="003173D0" w:rsidRPr="00021DCB" w:rsidRDefault="003173D0" w:rsidP="00ED07BA">
      <w:pPr>
        <w:tabs>
          <w:tab w:val="left" w:pos="900"/>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7.</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Accounts Payable</w:t>
      </w:r>
    </w:p>
    <w:p w14:paraId="06D23781" w14:textId="77777777" w:rsidR="003173D0" w:rsidRPr="00021DCB" w:rsidRDefault="003173D0" w:rsidP="00ED07BA">
      <w:pPr>
        <w:tabs>
          <w:tab w:val="left" w:pos="900"/>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8.</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Notes Payable</w:t>
      </w:r>
    </w:p>
    <w:p w14:paraId="49A808E2" w14:textId="77777777" w:rsidR="003173D0" w:rsidRPr="00021DCB" w:rsidRDefault="003173D0" w:rsidP="00ED07BA">
      <w:pPr>
        <w:tabs>
          <w:tab w:val="left" w:pos="900"/>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9.</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Common Stock</w:t>
      </w:r>
    </w:p>
    <w:p w14:paraId="4E69A8B5" w14:textId="77777777" w:rsidR="003173D0" w:rsidRPr="00021DCB" w:rsidRDefault="003173D0" w:rsidP="00ED07BA">
      <w:pPr>
        <w:tabs>
          <w:tab w:val="left" w:pos="900"/>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Dividends</w:t>
      </w:r>
    </w:p>
    <w:p w14:paraId="467A0317" w14:textId="77777777" w:rsidR="003173D0" w:rsidRPr="00021DCB" w:rsidRDefault="003173D0" w:rsidP="00ED07BA">
      <w:pPr>
        <w:tabs>
          <w:tab w:val="left" w:pos="900"/>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11.</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Fees Earned</w:t>
      </w:r>
    </w:p>
    <w:p w14:paraId="51D5734E" w14:textId="77777777" w:rsidR="003173D0" w:rsidRPr="00021DCB" w:rsidRDefault="003173D0" w:rsidP="00ED07BA">
      <w:pPr>
        <w:tabs>
          <w:tab w:val="left" w:pos="900"/>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12.</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Wages Expense</w:t>
      </w:r>
    </w:p>
    <w:p w14:paraId="04B54B09" w14:textId="77777777" w:rsidR="003173D0" w:rsidRPr="00021DCB" w:rsidRDefault="003173D0" w:rsidP="00ED07BA">
      <w:pPr>
        <w:tabs>
          <w:tab w:val="left" w:pos="900"/>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13.</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Rent Expense</w:t>
      </w:r>
    </w:p>
    <w:p w14:paraId="3A0C47A0" w14:textId="77777777" w:rsidR="003173D0" w:rsidRPr="00021DCB" w:rsidRDefault="003173D0" w:rsidP="00ED07BA">
      <w:pPr>
        <w:tabs>
          <w:tab w:val="left" w:pos="900"/>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14.</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Utilities Expense</w:t>
      </w:r>
    </w:p>
    <w:p w14:paraId="0424972D" w14:textId="77777777" w:rsidR="003173D0" w:rsidRPr="00021DCB" w:rsidRDefault="003173D0" w:rsidP="00ED07BA">
      <w:pPr>
        <w:tabs>
          <w:tab w:val="left" w:pos="900"/>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15.</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Truck Expense</w:t>
      </w:r>
    </w:p>
    <w:p w14:paraId="0AC848DB" w14:textId="77777777" w:rsidR="003173D0" w:rsidRPr="00021DCB" w:rsidRDefault="003173D0" w:rsidP="00ED07BA">
      <w:pPr>
        <w:tabs>
          <w:tab w:val="left" w:pos="900"/>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16.</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Insurance Expense</w:t>
      </w:r>
    </w:p>
    <w:p w14:paraId="409FB32E" w14:textId="77777777" w:rsidR="003173D0" w:rsidRPr="00021DCB" w:rsidRDefault="003173D0" w:rsidP="00ED07BA">
      <w:pPr>
        <w:tabs>
          <w:tab w:val="left" w:pos="900"/>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17.</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Miscellaneous Expense</w:t>
      </w:r>
    </w:p>
    <w:p w14:paraId="3EB9D9D1" w14:textId="77777777" w:rsidR="003173D0" w:rsidRPr="00021DCB" w:rsidRDefault="003173D0" w:rsidP="00021DCB">
      <w:pPr>
        <w:pStyle w:val="p"/>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tbl>
      <w:tblPr>
        <w:tblW w:w="8640" w:type="dxa"/>
        <w:tblInd w:w="576"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320"/>
        <w:gridCol w:w="2160"/>
        <w:gridCol w:w="2160"/>
      </w:tblGrid>
      <w:tr w:rsidR="003173D0" w:rsidRPr="00021DCB" w14:paraId="7B99AB8E" w14:textId="77777777" w:rsidTr="00B727C4">
        <w:tc>
          <w:tcPr>
            <w:tcW w:w="4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E5F96B"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Transactions</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9E7D8C" w14:textId="77777777" w:rsidR="003173D0" w:rsidRPr="00021DCB" w:rsidRDefault="003173D0"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Debited</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43517B" w14:textId="77777777" w:rsidR="003173D0" w:rsidRPr="00021DCB" w:rsidRDefault="003173D0"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w:t>
            </w:r>
            <w:proofErr w:type="spellStart"/>
            <w:r w:rsidRPr="00021DCB">
              <w:rPr>
                <w:rFonts w:ascii="Times New Roman" w:eastAsia="Times New Roman" w:hAnsi="Times New Roman" w:cs="Times New Roman"/>
                <w:color w:val="000000"/>
                <w:sz w:val="22"/>
                <w:szCs w:val="22"/>
              </w:rPr>
              <w:t>s</w:t>
            </w:r>
            <w:proofErr w:type="spellEnd"/>
            <w:r w:rsidRPr="00021DCB">
              <w:rPr>
                <w:rFonts w:ascii="Times New Roman" w:eastAsia="Times New Roman" w:hAnsi="Times New Roman" w:cs="Times New Roman"/>
                <w:color w:val="000000"/>
                <w:sz w:val="22"/>
                <w:szCs w:val="22"/>
              </w:rPr>
              <w:t>) Credited</w:t>
            </w:r>
          </w:p>
        </w:tc>
      </w:tr>
      <w:tr w:rsidR="003173D0" w:rsidRPr="00021DCB" w14:paraId="6150F0E9" w14:textId="77777777" w:rsidTr="00B727C4">
        <w:tc>
          <w:tcPr>
            <w:tcW w:w="4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57588D" w14:textId="733B9C99" w:rsidR="003173D0" w:rsidRPr="00021DCB" w:rsidRDefault="003173D0" w:rsidP="00B727C4">
            <w:pPr>
              <w:tabs>
                <w:tab w:val="left" w:pos="237"/>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w:t>
            </w:r>
            <w:r w:rsidR="00B727C4">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Purchased supplies for cash.</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ECFDB4"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CDAC20"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3173D0" w:rsidRPr="00021DCB" w14:paraId="03493A9E" w14:textId="77777777" w:rsidTr="00B727C4">
        <w:tc>
          <w:tcPr>
            <w:tcW w:w="4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071CAD" w14:textId="77777777" w:rsidR="00B727C4" w:rsidRDefault="003173D0" w:rsidP="00B727C4">
            <w:pPr>
              <w:tabs>
                <w:tab w:val="left" w:pos="237"/>
              </w:tabs>
              <w:rPr>
                <w:rFonts w:ascii="Times New Roman" w:eastAsia="Times New Roman" w:hAnsi="Times New Roman" w:cs="Times New Roman"/>
                <w:color w:val="000000"/>
                <w:sz w:val="22"/>
                <w:szCs w:val="22"/>
              </w:rPr>
            </w:pPr>
            <w:r w:rsidRPr="00021DCB">
              <w:rPr>
                <w:rFonts w:ascii="Times New Roman" w:eastAsia="Times New Roman" w:hAnsi="Times New Roman" w:cs="Times New Roman"/>
                <w:color w:val="000000"/>
                <w:sz w:val="22"/>
                <w:szCs w:val="22"/>
              </w:rPr>
              <w:t>b.</w:t>
            </w:r>
            <w:r w:rsidR="00B727C4">
              <w:rPr>
                <w:rFonts w:ascii="Times New Roman" w:eastAsia="Times New Roman" w:hAnsi="Times New Roman" w:cs="Times New Roman"/>
                <w:color w:val="000000"/>
                <w:sz w:val="22"/>
                <w:szCs w:val="22"/>
              </w:rPr>
              <w:tab/>
              <w:t xml:space="preserve">Paid the annual premiums on </w:t>
            </w:r>
            <w:r w:rsidRPr="00021DCB">
              <w:rPr>
                <w:rFonts w:ascii="Times New Roman" w:eastAsia="Times New Roman" w:hAnsi="Times New Roman" w:cs="Times New Roman"/>
                <w:color w:val="000000"/>
                <w:sz w:val="22"/>
                <w:szCs w:val="22"/>
              </w:rPr>
              <w:t xml:space="preserve">property and </w:t>
            </w:r>
          </w:p>
          <w:p w14:paraId="7936F7B4" w14:textId="7CE5527F" w:rsidR="003173D0" w:rsidRPr="00021DCB" w:rsidRDefault="00B727C4" w:rsidP="00B727C4">
            <w:pPr>
              <w:tabs>
                <w:tab w:val="left" w:pos="237"/>
              </w:tabs>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casualty insurance.</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C9A528"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D1D79B"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3173D0" w:rsidRPr="00021DCB" w14:paraId="425F467A" w14:textId="77777777" w:rsidTr="00B727C4">
        <w:tc>
          <w:tcPr>
            <w:tcW w:w="4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B7F0BA" w14:textId="77777777" w:rsidR="00B727C4" w:rsidRDefault="003173D0" w:rsidP="00B727C4">
            <w:pPr>
              <w:tabs>
                <w:tab w:val="left" w:pos="237"/>
              </w:tabs>
              <w:rPr>
                <w:rFonts w:ascii="Times New Roman" w:eastAsia="Times New Roman" w:hAnsi="Times New Roman" w:cs="Times New Roman"/>
                <w:color w:val="000000"/>
                <w:sz w:val="22"/>
                <w:szCs w:val="22"/>
              </w:rPr>
            </w:pPr>
            <w:r w:rsidRPr="00021DCB">
              <w:rPr>
                <w:rFonts w:ascii="Times New Roman" w:eastAsia="Times New Roman" w:hAnsi="Times New Roman" w:cs="Times New Roman"/>
                <w:color w:val="000000"/>
                <w:sz w:val="22"/>
                <w:szCs w:val="22"/>
              </w:rPr>
              <w:t>c.</w:t>
            </w:r>
            <w:r w:rsidR="00B727C4">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Rec</w:t>
            </w:r>
            <w:r w:rsidR="00B727C4">
              <w:rPr>
                <w:rFonts w:ascii="Times New Roman" w:eastAsia="Times New Roman" w:hAnsi="Times New Roman" w:cs="Times New Roman"/>
                <w:color w:val="000000"/>
                <w:sz w:val="22"/>
                <w:szCs w:val="22"/>
              </w:rPr>
              <w:t xml:space="preserve">eived cash for a job previously </w:t>
            </w:r>
            <w:r w:rsidRPr="00021DCB">
              <w:rPr>
                <w:rFonts w:ascii="Times New Roman" w:eastAsia="Times New Roman" w:hAnsi="Times New Roman" w:cs="Times New Roman"/>
                <w:color w:val="000000"/>
                <w:sz w:val="22"/>
                <w:szCs w:val="22"/>
              </w:rPr>
              <w:t xml:space="preserve">recorded </w:t>
            </w:r>
          </w:p>
          <w:p w14:paraId="2B5A62B1" w14:textId="2D40618B" w:rsidR="003173D0" w:rsidRPr="00021DCB" w:rsidRDefault="00B727C4" w:rsidP="00B727C4">
            <w:pPr>
              <w:tabs>
                <w:tab w:val="left" w:pos="237"/>
              </w:tabs>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on account.</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88E8FC"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5EDD5F"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3173D0" w:rsidRPr="00021DCB" w14:paraId="1F370EAC" w14:textId="77777777" w:rsidTr="00B727C4">
        <w:tc>
          <w:tcPr>
            <w:tcW w:w="4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2B286F" w14:textId="77777777" w:rsidR="00B727C4" w:rsidRDefault="00B727C4" w:rsidP="00B727C4">
            <w:pPr>
              <w:tabs>
                <w:tab w:val="left" w:pos="237"/>
              </w:tabs>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w:t>
            </w: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 xml:space="preserve">Paid a creditor a portion </w:t>
            </w:r>
            <w:r>
              <w:rPr>
                <w:rFonts w:ascii="Times New Roman" w:eastAsia="Times New Roman" w:hAnsi="Times New Roman" w:cs="Times New Roman"/>
                <w:color w:val="000000"/>
                <w:sz w:val="22"/>
                <w:szCs w:val="22"/>
              </w:rPr>
              <w:t xml:space="preserve">of the </w:t>
            </w:r>
            <w:r w:rsidR="003173D0" w:rsidRPr="00021DCB">
              <w:rPr>
                <w:rFonts w:ascii="Times New Roman" w:eastAsia="Times New Roman" w:hAnsi="Times New Roman" w:cs="Times New Roman"/>
                <w:color w:val="000000"/>
                <w:sz w:val="22"/>
                <w:szCs w:val="22"/>
              </w:rPr>
              <w:t xml:space="preserve">amount owed </w:t>
            </w:r>
          </w:p>
          <w:p w14:paraId="543A73B4" w14:textId="77777777" w:rsidR="00B727C4" w:rsidRDefault="00B727C4" w:rsidP="00B727C4">
            <w:pPr>
              <w:tabs>
                <w:tab w:val="left" w:pos="237"/>
              </w:tabs>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 xml:space="preserve">for equipment </w:t>
            </w:r>
            <w:r w:rsidR="003173D0" w:rsidRPr="00021DCB">
              <w:rPr>
                <w:rFonts w:ascii="Times New Roman" w:eastAsia="Times New Roman" w:hAnsi="Times New Roman" w:cs="Times New Roman"/>
                <w:color w:val="000000"/>
                <w:sz w:val="22"/>
                <w:szCs w:val="22"/>
              </w:rPr>
              <w:t xml:space="preserve">previously purchased on </w:t>
            </w:r>
          </w:p>
          <w:p w14:paraId="5C1F7C4D" w14:textId="786B3270" w:rsidR="003173D0" w:rsidRPr="00021DCB" w:rsidRDefault="00B727C4" w:rsidP="00B727C4">
            <w:pPr>
              <w:tabs>
                <w:tab w:val="left" w:pos="237"/>
              </w:tabs>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account.</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F088D7"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BE650A"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3173D0" w:rsidRPr="00021DCB" w14:paraId="1849A726" w14:textId="77777777" w:rsidTr="00B727C4">
        <w:tc>
          <w:tcPr>
            <w:tcW w:w="4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3A8E64" w14:textId="18B4525C" w:rsidR="003173D0" w:rsidRPr="00021DCB" w:rsidRDefault="003173D0" w:rsidP="00B727C4">
            <w:pPr>
              <w:tabs>
                <w:tab w:val="left" w:pos="237"/>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e.</w:t>
            </w:r>
            <w:r w:rsidR="00B727C4">
              <w:rPr>
                <w:rFonts w:ascii="Times New Roman" w:eastAsia="Times New Roman" w:hAnsi="Times New Roman" w:cs="Times New Roman"/>
                <w:color w:val="000000"/>
                <w:sz w:val="22"/>
                <w:szCs w:val="22"/>
              </w:rPr>
              <w:tab/>
              <w:t xml:space="preserve">Received cash for a completed </w:t>
            </w:r>
            <w:r w:rsidRPr="00021DCB">
              <w:rPr>
                <w:rFonts w:ascii="Times New Roman" w:eastAsia="Times New Roman" w:hAnsi="Times New Roman" w:cs="Times New Roman"/>
                <w:color w:val="000000"/>
                <w:sz w:val="22"/>
                <w:szCs w:val="22"/>
              </w:rPr>
              <w:t>job.</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7544C1"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DB8351"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bl>
    <w:p w14:paraId="5C9E25DC" w14:textId="77777777" w:rsidR="003173D0" w:rsidRDefault="003173D0" w:rsidP="00021DCB">
      <w:pPr>
        <w:rPr>
          <w:rFonts w:ascii="Times New Roman" w:hAnsi="Times New Roman" w:cs="Times New Roman"/>
          <w:sz w:val="22"/>
          <w:szCs w:val="22"/>
        </w:rPr>
      </w:pPr>
    </w:p>
    <w:p w14:paraId="1D764B39" w14:textId="77777777" w:rsidR="004F0DE4" w:rsidRPr="00021DCB" w:rsidRDefault="004F0DE4" w:rsidP="00B727C4">
      <w:pPr>
        <w:ind w:left="576"/>
        <w:rPr>
          <w:rFonts w:ascii="Times New Roman" w:hAnsi="Times New Roman" w:cs="Times New Roman"/>
          <w:vanish/>
          <w:sz w:val="22"/>
          <w:szCs w:val="22"/>
        </w:rPr>
      </w:pPr>
    </w:p>
    <w:p w14:paraId="7D9C3551" w14:textId="06F546F1" w:rsidR="003173D0" w:rsidRPr="00021DCB" w:rsidRDefault="003173D0" w:rsidP="00B727C4">
      <w:pPr>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p>
    <w:tbl>
      <w:tblPr>
        <w:tblW w:w="6480" w:type="dxa"/>
        <w:tblInd w:w="3600"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2160"/>
        <w:gridCol w:w="2160"/>
        <w:gridCol w:w="2160"/>
      </w:tblGrid>
      <w:tr w:rsidR="003173D0" w:rsidRPr="00021DCB" w14:paraId="773D5137" w14:textId="77777777" w:rsidTr="00B727C4">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B65FC1"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Transactions</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846EB8" w14:textId="77777777" w:rsidR="003173D0" w:rsidRPr="00021DCB" w:rsidRDefault="003173D0"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Debited</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984936" w14:textId="77777777" w:rsidR="003173D0" w:rsidRPr="00021DCB" w:rsidRDefault="003173D0"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w:t>
            </w:r>
            <w:proofErr w:type="spellStart"/>
            <w:r w:rsidRPr="00021DCB">
              <w:rPr>
                <w:rFonts w:ascii="Times New Roman" w:eastAsia="Times New Roman" w:hAnsi="Times New Roman" w:cs="Times New Roman"/>
                <w:color w:val="000000"/>
                <w:sz w:val="22"/>
                <w:szCs w:val="22"/>
              </w:rPr>
              <w:t>s</w:t>
            </w:r>
            <w:proofErr w:type="spellEnd"/>
            <w:r w:rsidRPr="00021DCB">
              <w:rPr>
                <w:rFonts w:ascii="Times New Roman" w:eastAsia="Times New Roman" w:hAnsi="Times New Roman" w:cs="Times New Roman"/>
                <w:color w:val="000000"/>
                <w:sz w:val="22"/>
                <w:szCs w:val="22"/>
              </w:rPr>
              <w:t>) Credited</w:t>
            </w:r>
          </w:p>
        </w:tc>
      </w:tr>
      <w:tr w:rsidR="003173D0" w:rsidRPr="00021DCB" w14:paraId="454F62B8" w14:textId="77777777" w:rsidTr="00B727C4">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619874"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225C26" w14:textId="77777777" w:rsidR="003173D0" w:rsidRPr="00021DCB" w:rsidRDefault="003173D0"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3</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361EFB" w14:textId="77777777" w:rsidR="003173D0" w:rsidRPr="00021DCB" w:rsidRDefault="003173D0"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w:t>
            </w:r>
          </w:p>
        </w:tc>
      </w:tr>
      <w:tr w:rsidR="003173D0" w:rsidRPr="00021DCB" w14:paraId="500C9AA4" w14:textId="77777777" w:rsidTr="00B727C4">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8AF707"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b.</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337447" w14:textId="77777777" w:rsidR="003173D0" w:rsidRPr="00021DCB" w:rsidRDefault="003173D0"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4</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008C21" w14:textId="77777777" w:rsidR="003173D0" w:rsidRPr="00021DCB" w:rsidRDefault="003173D0"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w:t>
            </w:r>
          </w:p>
        </w:tc>
      </w:tr>
      <w:tr w:rsidR="003173D0" w:rsidRPr="00021DCB" w14:paraId="481B8DD5" w14:textId="77777777" w:rsidTr="00B727C4">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955874"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6F0993" w14:textId="77777777" w:rsidR="003173D0" w:rsidRPr="00021DCB" w:rsidRDefault="003173D0"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CEFF0E" w14:textId="77777777" w:rsidR="003173D0" w:rsidRPr="00021DCB" w:rsidRDefault="003173D0"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2</w:t>
            </w:r>
          </w:p>
        </w:tc>
      </w:tr>
      <w:tr w:rsidR="003173D0" w:rsidRPr="00021DCB" w14:paraId="38713456" w14:textId="77777777" w:rsidTr="00B727C4">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1D04BC"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4B90C4" w14:textId="77777777" w:rsidR="003173D0" w:rsidRPr="00021DCB" w:rsidRDefault="003173D0"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7</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FD7B55" w14:textId="77777777" w:rsidR="003173D0" w:rsidRPr="00021DCB" w:rsidRDefault="003173D0"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w:t>
            </w:r>
          </w:p>
        </w:tc>
      </w:tr>
      <w:tr w:rsidR="003173D0" w:rsidRPr="00021DCB" w14:paraId="19181450" w14:textId="77777777" w:rsidTr="00B727C4">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F19384"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e.</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B52BB5" w14:textId="77777777" w:rsidR="003173D0" w:rsidRPr="00021DCB" w:rsidRDefault="003173D0"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5AA928" w14:textId="77777777" w:rsidR="003173D0" w:rsidRPr="00021DCB" w:rsidRDefault="003173D0"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11</w:t>
            </w:r>
          </w:p>
        </w:tc>
      </w:tr>
    </w:tbl>
    <w:p w14:paraId="4BCFFE0E" w14:textId="77777777" w:rsidR="003173D0" w:rsidRPr="00021DCB" w:rsidRDefault="003173D0" w:rsidP="00021DCB">
      <w:pPr>
        <w:rPr>
          <w:rFonts w:ascii="Times New Roman" w:hAnsi="Times New Roman" w:cs="Times New Roman"/>
          <w:sz w:val="22"/>
          <w:szCs w:val="22"/>
        </w:rPr>
      </w:pPr>
    </w:p>
    <w:p w14:paraId="79BDD972" w14:textId="77777777" w:rsidR="00B727C4" w:rsidRDefault="003173D0" w:rsidP="00B727C4">
      <w:pPr>
        <w:tabs>
          <w:tab w:val="left" w:pos="3600"/>
        </w:tabs>
        <w:ind w:left="576"/>
        <w:outlineLvl w:val="0"/>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00B727C4">
        <w:rPr>
          <w:rFonts w:ascii="Times New Roman" w:hAnsi="Times New Roman" w:cs="Times New Roman"/>
          <w:sz w:val="22"/>
          <w:szCs w:val="22"/>
        </w:rPr>
        <w:tab/>
      </w:r>
      <w:r w:rsidR="00B727C4">
        <w:rPr>
          <w:rFonts w:ascii="Times New Roman" w:eastAsia="Times New Roman" w:hAnsi="Times New Roman" w:cs="Times New Roman"/>
          <w:color w:val="000000"/>
          <w:sz w:val="22"/>
          <w:szCs w:val="22"/>
        </w:rPr>
        <w:t>Challenging</w:t>
      </w:r>
    </w:p>
    <w:p w14:paraId="3D89F757" w14:textId="0F8922C6" w:rsidR="003173D0" w:rsidRPr="00021DCB" w:rsidRDefault="00B727C4" w:rsidP="00B727C4">
      <w:pPr>
        <w:tabs>
          <w:tab w:val="left" w:pos="3600"/>
        </w:tabs>
        <w:ind w:left="576"/>
        <w:outlineLvl w:val="0"/>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3173D0" w:rsidRPr="00021DCB">
        <w:rPr>
          <w:rFonts w:ascii="Times New Roman" w:eastAsia="Times New Roman" w:hAnsi="Times New Roman" w:cs="Times New Roman"/>
          <w:color w:val="000000"/>
          <w:sz w:val="22"/>
          <w:szCs w:val="22"/>
        </w:rPr>
        <w:t>Bloom's: Remembering</w:t>
      </w:r>
    </w:p>
    <w:p w14:paraId="7D8A1167" w14:textId="77777777" w:rsidR="00B727C4" w:rsidRDefault="003173D0" w:rsidP="00B727C4">
      <w:pPr>
        <w:tabs>
          <w:tab w:val="left" w:pos="3600"/>
        </w:tabs>
        <w:ind w:left="576"/>
        <w:outlineLvl w:val="0"/>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00B727C4">
        <w:rPr>
          <w:rFonts w:ascii="Times New Roman" w:hAnsi="Times New Roman" w:cs="Times New Roman"/>
          <w:sz w:val="22"/>
          <w:szCs w:val="22"/>
        </w:rPr>
        <w:tab/>
      </w:r>
      <w:r w:rsidR="00B727C4">
        <w:rPr>
          <w:rFonts w:ascii="Times New Roman" w:eastAsia="Times New Roman" w:hAnsi="Times New Roman" w:cs="Times New Roman"/>
          <w:color w:val="000000"/>
          <w:sz w:val="22"/>
          <w:szCs w:val="22"/>
        </w:rPr>
        <w:t>FNMN.WARD.16.02-01 - LO: 02-01</w:t>
      </w:r>
    </w:p>
    <w:p w14:paraId="4C11C753" w14:textId="77777777" w:rsidR="00B727C4" w:rsidRDefault="00B727C4" w:rsidP="00B727C4">
      <w:pPr>
        <w:tabs>
          <w:tab w:val="left" w:pos="3600"/>
        </w:tabs>
        <w:ind w:left="576"/>
        <w:outlineLvl w:val="0"/>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FNMN.WARD.16.02-02 - LO: 02-02</w:t>
      </w:r>
    </w:p>
    <w:p w14:paraId="4089513A" w14:textId="0743C402" w:rsidR="003173D0" w:rsidRPr="00021DCB" w:rsidRDefault="00B727C4" w:rsidP="00B727C4">
      <w:pPr>
        <w:tabs>
          <w:tab w:val="left" w:pos="3600"/>
        </w:tabs>
        <w:ind w:left="576"/>
        <w:outlineLvl w:val="0"/>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FNMN.WARD.16.02-03 - LO: 02-03</w:t>
      </w:r>
    </w:p>
    <w:p w14:paraId="4F2A57C0" w14:textId="77777777" w:rsidR="00B727C4" w:rsidRDefault="003173D0" w:rsidP="00B727C4">
      <w:pPr>
        <w:tabs>
          <w:tab w:val="left" w:pos="3600"/>
        </w:tabs>
        <w:ind w:left="576"/>
        <w:outlineLvl w:val="0"/>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00B727C4">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B727C4">
        <w:rPr>
          <w:rFonts w:ascii="Times New Roman" w:eastAsia="Times New Roman" w:hAnsi="Times New Roman" w:cs="Times New Roman"/>
          <w:color w:val="000000"/>
          <w:sz w:val="22"/>
          <w:szCs w:val="22"/>
        </w:rPr>
        <w:t>APC.06 - Recording Transactions</w:t>
      </w:r>
    </w:p>
    <w:p w14:paraId="7CE0DFFA" w14:textId="4B758A7F" w:rsidR="00B727C4" w:rsidRDefault="00B727C4" w:rsidP="00B727C4">
      <w:pPr>
        <w:tabs>
          <w:tab w:val="left" w:pos="3600"/>
        </w:tabs>
        <w:ind w:left="576"/>
        <w:outlineLvl w:val="0"/>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1CD51D15" w14:textId="774F0BC4" w:rsidR="003173D0" w:rsidRPr="00021DCB" w:rsidRDefault="00B727C4" w:rsidP="00B727C4">
      <w:pPr>
        <w:tabs>
          <w:tab w:val="left" w:pos="3600"/>
        </w:tabs>
        <w:ind w:left="576"/>
        <w:outlineLvl w:val="0"/>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BUSPROG: Analytic</w:t>
      </w:r>
    </w:p>
    <w:p w14:paraId="3BE7F450" w14:textId="4C94761B" w:rsidR="001D53AA" w:rsidRPr="00021DCB" w:rsidRDefault="00B727C4" w:rsidP="00B727C4">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602F315E" w14:textId="0B46B990" w:rsidR="003173D0" w:rsidRPr="00021DCB" w:rsidRDefault="003173D0"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On January 1, Merry Walker and other stockholders established a catering service.</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Listed below are accounts to use for transactions (a) through (f), each identified by a number.</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Following this list are the transactions that occurred in Walker’s first month of operations.</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You are to indicate for each transaction the accounts that should be debited and credited by placing the account number(s) in the appropriate box.</w:t>
      </w:r>
    </w:p>
    <w:p w14:paraId="40FBDC82" w14:textId="77777777" w:rsidR="003173D0" w:rsidRPr="00021DCB" w:rsidRDefault="003173D0" w:rsidP="00B727C4">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Cash</w:t>
      </w:r>
    </w:p>
    <w:p w14:paraId="19473D2C" w14:textId="77777777" w:rsidR="003173D0" w:rsidRPr="00021DCB" w:rsidRDefault="003173D0" w:rsidP="00B727C4">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2.</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Accounts Receivable</w:t>
      </w:r>
    </w:p>
    <w:p w14:paraId="5D028192" w14:textId="77777777" w:rsidR="003173D0" w:rsidRPr="00021DCB" w:rsidRDefault="003173D0" w:rsidP="00B727C4">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3.</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Supplies</w:t>
      </w:r>
    </w:p>
    <w:p w14:paraId="4431ADE8" w14:textId="77777777" w:rsidR="003173D0" w:rsidRPr="00021DCB" w:rsidRDefault="003173D0" w:rsidP="00B727C4">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4.</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Prepaid Insurance</w:t>
      </w:r>
    </w:p>
    <w:p w14:paraId="40E97E63" w14:textId="77777777" w:rsidR="003173D0" w:rsidRPr="00021DCB" w:rsidRDefault="003173D0" w:rsidP="00B727C4">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5.</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Equipment</w:t>
      </w:r>
    </w:p>
    <w:p w14:paraId="58A28563" w14:textId="77777777" w:rsidR="003173D0" w:rsidRPr="00021DCB" w:rsidRDefault="003173D0" w:rsidP="00B727C4">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6.</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Truck</w:t>
      </w:r>
    </w:p>
    <w:p w14:paraId="6DE4169B" w14:textId="77777777" w:rsidR="003173D0" w:rsidRPr="00021DCB" w:rsidRDefault="003173D0" w:rsidP="00B727C4">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7.</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Accounts Payable</w:t>
      </w:r>
    </w:p>
    <w:p w14:paraId="62442ADF" w14:textId="77777777" w:rsidR="003173D0" w:rsidRPr="00021DCB" w:rsidRDefault="003173D0" w:rsidP="00B727C4">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8.</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Notes Payable</w:t>
      </w:r>
    </w:p>
    <w:p w14:paraId="6C2DA2DF" w14:textId="77777777" w:rsidR="003173D0" w:rsidRPr="00021DCB" w:rsidRDefault="003173D0" w:rsidP="00B727C4">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9.</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Common Stock</w:t>
      </w:r>
    </w:p>
    <w:p w14:paraId="2DCE3A80" w14:textId="77777777" w:rsidR="003173D0" w:rsidRPr="00021DCB" w:rsidRDefault="003173D0" w:rsidP="00B727C4">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Dividends</w:t>
      </w:r>
    </w:p>
    <w:p w14:paraId="5BA71325" w14:textId="77777777" w:rsidR="003173D0" w:rsidRPr="00021DCB" w:rsidRDefault="003173D0" w:rsidP="00B727C4">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11.</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Fees Earned</w:t>
      </w:r>
    </w:p>
    <w:p w14:paraId="339659B2" w14:textId="77777777" w:rsidR="003173D0" w:rsidRPr="00021DCB" w:rsidRDefault="003173D0" w:rsidP="00B727C4">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12.</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Wages Expense</w:t>
      </w:r>
    </w:p>
    <w:p w14:paraId="29FBC0AE" w14:textId="77777777" w:rsidR="003173D0" w:rsidRPr="00021DCB" w:rsidRDefault="003173D0" w:rsidP="00B727C4">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13.</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Rent Expense</w:t>
      </w:r>
    </w:p>
    <w:p w14:paraId="3A1BA3D6" w14:textId="77777777" w:rsidR="003173D0" w:rsidRPr="00021DCB" w:rsidRDefault="003173D0" w:rsidP="00B727C4">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14.</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Utilities Expense</w:t>
      </w:r>
    </w:p>
    <w:p w14:paraId="51690D4D" w14:textId="77777777" w:rsidR="003173D0" w:rsidRPr="00021DCB" w:rsidRDefault="003173D0" w:rsidP="00B727C4">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15.</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Truck Expense</w:t>
      </w:r>
    </w:p>
    <w:p w14:paraId="46302487" w14:textId="77777777" w:rsidR="003173D0" w:rsidRPr="00021DCB" w:rsidRDefault="003173D0" w:rsidP="00B727C4">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16.</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Insurance Expense</w:t>
      </w:r>
    </w:p>
    <w:p w14:paraId="3FF63BEA" w14:textId="77777777" w:rsidR="003173D0" w:rsidRPr="00021DCB" w:rsidRDefault="003173D0" w:rsidP="00B727C4">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17.</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Miscellaneous Expense</w:t>
      </w:r>
    </w:p>
    <w:p w14:paraId="5BF37ECC" w14:textId="77777777" w:rsidR="003173D0" w:rsidRPr="00021DCB" w:rsidRDefault="003173D0" w:rsidP="00021DCB">
      <w:pPr>
        <w:pStyle w:val="p"/>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tbl>
      <w:tblPr>
        <w:tblW w:w="8640" w:type="dxa"/>
        <w:tblInd w:w="576"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320"/>
        <w:gridCol w:w="2160"/>
        <w:gridCol w:w="2160"/>
      </w:tblGrid>
      <w:tr w:rsidR="003173D0" w:rsidRPr="00021DCB" w14:paraId="53E73AC4" w14:textId="77777777" w:rsidTr="00B727C4">
        <w:tc>
          <w:tcPr>
            <w:tcW w:w="4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5442BC"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Transactions</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90EBFA" w14:textId="77777777" w:rsidR="003173D0" w:rsidRPr="00021DCB" w:rsidRDefault="003173D0" w:rsidP="00B727C4">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Debited</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B9D32C" w14:textId="77777777" w:rsidR="003173D0" w:rsidRPr="00021DCB" w:rsidRDefault="003173D0" w:rsidP="00B727C4">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w:t>
            </w:r>
            <w:proofErr w:type="spellStart"/>
            <w:r w:rsidRPr="00021DCB">
              <w:rPr>
                <w:rFonts w:ascii="Times New Roman" w:eastAsia="Times New Roman" w:hAnsi="Times New Roman" w:cs="Times New Roman"/>
                <w:color w:val="000000"/>
                <w:sz w:val="22"/>
                <w:szCs w:val="22"/>
              </w:rPr>
              <w:t>s</w:t>
            </w:r>
            <w:proofErr w:type="spellEnd"/>
            <w:r w:rsidRPr="00021DCB">
              <w:rPr>
                <w:rFonts w:ascii="Times New Roman" w:eastAsia="Times New Roman" w:hAnsi="Times New Roman" w:cs="Times New Roman"/>
                <w:color w:val="000000"/>
                <w:sz w:val="22"/>
                <w:szCs w:val="22"/>
              </w:rPr>
              <w:t>) Credited</w:t>
            </w:r>
          </w:p>
        </w:tc>
      </w:tr>
      <w:tr w:rsidR="003173D0" w:rsidRPr="00021DCB" w14:paraId="2179921E" w14:textId="77777777" w:rsidTr="00B727C4">
        <w:tc>
          <w:tcPr>
            <w:tcW w:w="4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4DFF1E" w14:textId="77777777" w:rsidR="00B727C4" w:rsidRDefault="003173D0" w:rsidP="00B727C4">
            <w:pPr>
              <w:tabs>
                <w:tab w:val="left" w:pos="237"/>
              </w:tabs>
              <w:rPr>
                <w:rFonts w:ascii="Times New Roman" w:eastAsia="Times New Roman" w:hAnsi="Times New Roman" w:cs="Times New Roman"/>
                <w:color w:val="000000"/>
                <w:sz w:val="22"/>
                <w:szCs w:val="22"/>
              </w:rPr>
            </w:pPr>
            <w:r w:rsidRPr="00021DCB">
              <w:rPr>
                <w:rFonts w:ascii="Times New Roman" w:eastAsia="Times New Roman" w:hAnsi="Times New Roman" w:cs="Times New Roman"/>
                <w:color w:val="000000"/>
                <w:sz w:val="22"/>
                <w:szCs w:val="22"/>
              </w:rPr>
              <w:t>a.</w:t>
            </w:r>
            <w:r w:rsidR="00B727C4">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 xml:space="preserve">Recorded </w:t>
            </w:r>
            <w:r w:rsidR="00B727C4">
              <w:rPr>
                <w:rFonts w:ascii="Times New Roman" w:eastAsia="Times New Roman" w:hAnsi="Times New Roman" w:cs="Times New Roman"/>
                <w:color w:val="000000"/>
                <w:sz w:val="22"/>
                <w:szCs w:val="22"/>
              </w:rPr>
              <w:t xml:space="preserve">jobs completed on </w:t>
            </w:r>
            <w:r w:rsidRPr="00021DCB">
              <w:rPr>
                <w:rFonts w:ascii="Times New Roman" w:eastAsia="Times New Roman" w:hAnsi="Times New Roman" w:cs="Times New Roman"/>
                <w:color w:val="000000"/>
                <w:sz w:val="22"/>
                <w:szCs w:val="22"/>
              </w:rPr>
              <w:t xml:space="preserve">account and sent </w:t>
            </w:r>
          </w:p>
          <w:p w14:paraId="68C64DBD" w14:textId="31442D6F" w:rsidR="003173D0" w:rsidRPr="00021DCB" w:rsidRDefault="00B727C4" w:rsidP="00B727C4">
            <w:pPr>
              <w:tabs>
                <w:tab w:val="left" w:pos="237"/>
              </w:tabs>
              <w:rPr>
                <w:rFonts w:ascii="Times New Roman" w:hAnsi="Times New Roman" w:cs="Times New Roman"/>
                <w:sz w:val="22"/>
                <w:szCs w:val="22"/>
              </w:rPr>
            </w:pPr>
            <w:r>
              <w:rPr>
                <w:rFonts w:ascii="Times New Roman" w:eastAsia="Times New Roman" w:hAnsi="Times New Roman" w:cs="Times New Roman"/>
                <w:color w:val="000000"/>
                <w:sz w:val="22"/>
                <w:szCs w:val="22"/>
              </w:rPr>
              <w:tab/>
              <w:t xml:space="preserve">invoices to </w:t>
            </w:r>
            <w:r w:rsidR="003173D0" w:rsidRPr="00021DCB">
              <w:rPr>
                <w:rFonts w:ascii="Times New Roman" w:eastAsia="Times New Roman" w:hAnsi="Times New Roman" w:cs="Times New Roman"/>
                <w:color w:val="000000"/>
                <w:sz w:val="22"/>
                <w:szCs w:val="22"/>
              </w:rPr>
              <w:t>customers.</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A13204"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087B93"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3173D0" w:rsidRPr="00021DCB" w14:paraId="7A110B9D" w14:textId="77777777" w:rsidTr="00B727C4">
        <w:tc>
          <w:tcPr>
            <w:tcW w:w="4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22E652" w14:textId="77777777" w:rsidR="00B727C4" w:rsidRDefault="003173D0" w:rsidP="00B727C4">
            <w:pPr>
              <w:tabs>
                <w:tab w:val="left" w:pos="237"/>
              </w:tabs>
              <w:rPr>
                <w:rFonts w:ascii="Times New Roman" w:eastAsia="Times New Roman" w:hAnsi="Times New Roman" w:cs="Times New Roman"/>
                <w:color w:val="000000"/>
                <w:sz w:val="22"/>
                <w:szCs w:val="22"/>
              </w:rPr>
            </w:pPr>
            <w:r w:rsidRPr="00021DCB">
              <w:rPr>
                <w:rFonts w:ascii="Times New Roman" w:eastAsia="Times New Roman" w:hAnsi="Times New Roman" w:cs="Times New Roman"/>
                <w:color w:val="000000"/>
                <w:sz w:val="22"/>
                <w:szCs w:val="22"/>
              </w:rPr>
              <w:t>b.</w:t>
            </w:r>
            <w:r w:rsidR="00B727C4">
              <w:rPr>
                <w:rFonts w:ascii="Times New Roman" w:eastAsia="Times New Roman" w:hAnsi="Times New Roman" w:cs="Times New Roman"/>
                <w:color w:val="000000"/>
                <w:sz w:val="22"/>
                <w:szCs w:val="22"/>
              </w:rPr>
              <w:tab/>
              <w:t xml:space="preserve">Received an invoice for truck </w:t>
            </w:r>
            <w:r w:rsidRPr="00021DCB">
              <w:rPr>
                <w:rFonts w:ascii="Times New Roman" w:eastAsia="Times New Roman" w:hAnsi="Times New Roman" w:cs="Times New Roman"/>
                <w:color w:val="000000"/>
                <w:sz w:val="22"/>
                <w:szCs w:val="22"/>
              </w:rPr>
              <w:t xml:space="preserve">expenses to be </w:t>
            </w:r>
          </w:p>
          <w:p w14:paraId="4FE748F6" w14:textId="40E69110" w:rsidR="003173D0" w:rsidRPr="00021DCB" w:rsidRDefault="00B727C4" w:rsidP="00B727C4">
            <w:pPr>
              <w:tabs>
                <w:tab w:val="left" w:pos="237"/>
              </w:tabs>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paid in February.</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E6EAD1"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CB51E2"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3173D0" w:rsidRPr="00021DCB" w14:paraId="1C76F39B" w14:textId="77777777" w:rsidTr="00B727C4">
        <w:tc>
          <w:tcPr>
            <w:tcW w:w="4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F76EEE" w14:textId="11B9A1D9" w:rsidR="003173D0" w:rsidRPr="00021DCB" w:rsidRDefault="003173D0" w:rsidP="00B727C4">
            <w:pPr>
              <w:tabs>
                <w:tab w:val="left" w:pos="237"/>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w:t>
            </w:r>
            <w:r w:rsidR="00B727C4">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Paid utilities expense</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67AC0E"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4057DA"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3173D0" w:rsidRPr="00021DCB" w14:paraId="4A574DE2" w14:textId="77777777" w:rsidTr="00B727C4">
        <w:tc>
          <w:tcPr>
            <w:tcW w:w="4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6C4322" w14:textId="140B2AB8" w:rsidR="003173D0" w:rsidRPr="00021DCB" w:rsidRDefault="00B727C4" w:rsidP="00B727C4">
            <w:pPr>
              <w:tabs>
                <w:tab w:val="left" w:pos="237"/>
              </w:tabs>
              <w:rPr>
                <w:rFonts w:ascii="Times New Roman" w:hAnsi="Times New Roman" w:cs="Times New Roman"/>
                <w:sz w:val="22"/>
                <w:szCs w:val="22"/>
              </w:rPr>
            </w:pPr>
            <w:r>
              <w:rPr>
                <w:rFonts w:ascii="Times New Roman" w:eastAsia="Times New Roman" w:hAnsi="Times New Roman" w:cs="Times New Roman"/>
                <w:color w:val="000000"/>
                <w:sz w:val="22"/>
                <w:szCs w:val="22"/>
              </w:rPr>
              <w:t>d.</w:t>
            </w:r>
            <w:r>
              <w:rPr>
                <w:rFonts w:ascii="Times New Roman" w:eastAsia="Times New Roman" w:hAnsi="Times New Roman" w:cs="Times New Roman"/>
                <w:color w:val="000000"/>
                <w:sz w:val="22"/>
                <w:szCs w:val="22"/>
              </w:rPr>
              <w:tab/>
              <w:t>Received cash from customers on</w:t>
            </w:r>
            <w:r w:rsidR="00021DCB">
              <w:rPr>
                <w:rFonts w:ascii="Times New Roman" w:eastAsia="Times New Roman" w:hAnsi="Times New Roman" w:cs="Times New Roman"/>
                <w:color w:val="000000"/>
                <w:sz w:val="22"/>
                <w:szCs w:val="22"/>
              </w:rPr>
              <w:t xml:space="preserve"> </w:t>
            </w:r>
            <w:r w:rsidR="003173D0" w:rsidRPr="00021DCB">
              <w:rPr>
                <w:rFonts w:ascii="Times New Roman" w:eastAsia="Times New Roman" w:hAnsi="Times New Roman" w:cs="Times New Roman"/>
                <w:color w:val="000000"/>
                <w:sz w:val="22"/>
                <w:szCs w:val="22"/>
              </w:rPr>
              <w:t>account.</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5834EC"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F32175"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3173D0" w:rsidRPr="00021DCB" w14:paraId="47A18891" w14:textId="77777777" w:rsidTr="00B727C4">
        <w:tc>
          <w:tcPr>
            <w:tcW w:w="4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53C2C7" w14:textId="463D486F" w:rsidR="003173D0" w:rsidRPr="00021DCB" w:rsidRDefault="003173D0" w:rsidP="00B727C4">
            <w:pPr>
              <w:tabs>
                <w:tab w:val="left" w:pos="237"/>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e.</w:t>
            </w:r>
            <w:r w:rsidR="00B727C4">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Paid employee wages.</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640072"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71D913"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3173D0" w:rsidRPr="00021DCB" w14:paraId="087AD3E1" w14:textId="77777777" w:rsidTr="00B727C4">
        <w:tc>
          <w:tcPr>
            <w:tcW w:w="4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00F446" w14:textId="6ECD6F94" w:rsidR="003173D0" w:rsidRPr="00021DCB" w:rsidRDefault="003173D0" w:rsidP="00B727C4">
            <w:pPr>
              <w:tabs>
                <w:tab w:val="left" w:pos="237"/>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f.</w:t>
            </w:r>
            <w:r w:rsidR="00B727C4">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Paid dividends to stockholders.</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A7F3DB"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42C48A"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bl>
    <w:p w14:paraId="6B1F07DF" w14:textId="77777777" w:rsidR="003173D0" w:rsidRDefault="003173D0" w:rsidP="00021DCB">
      <w:pPr>
        <w:rPr>
          <w:rFonts w:ascii="Times New Roman" w:hAnsi="Times New Roman" w:cs="Times New Roman"/>
          <w:sz w:val="22"/>
          <w:szCs w:val="22"/>
        </w:rPr>
      </w:pPr>
    </w:p>
    <w:p w14:paraId="5E3095C2" w14:textId="77777777" w:rsidR="004F0DE4" w:rsidRPr="00021DCB" w:rsidRDefault="004F0DE4" w:rsidP="00B727C4">
      <w:pPr>
        <w:ind w:left="576"/>
        <w:rPr>
          <w:rFonts w:ascii="Times New Roman" w:hAnsi="Times New Roman" w:cs="Times New Roman"/>
          <w:vanish/>
          <w:sz w:val="22"/>
          <w:szCs w:val="22"/>
        </w:rPr>
      </w:pPr>
    </w:p>
    <w:p w14:paraId="1D119A89" w14:textId="7EDF8B28" w:rsidR="003173D0" w:rsidRPr="00021DCB" w:rsidRDefault="003173D0" w:rsidP="00B727C4">
      <w:pPr>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p>
    <w:tbl>
      <w:tblPr>
        <w:tblW w:w="6480" w:type="dxa"/>
        <w:tblInd w:w="3600"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2160"/>
        <w:gridCol w:w="2160"/>
        <w:gridCol w:w="2160"/>
      </w:tblGrid>
      <w:tr w:rsidR="003173D0" w:rsidRPr="00021DCB" w14:paraId="2DD35514" w14:textId="77777777" w:rsidTr="00B727C4">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623EB4"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Transactions</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0C5D6E" w14:textId="77777777" w:rsidR="003173D0" w:rsidRPr="00021DCB" w:rsidRDefault="003173D0"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Debited</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68F6DD" w14:textId="77777777" w:rsidR="003173D0" w:rsidRPr="00021DCB" w:rsidRDefault="003173D0"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w:t>
            </w:r>
            <w:proofErr w:type="spellStart"/>
            <w:r w:rsidRPr="00021DCB">
              <w:rPr>
                <w:rFonts w:ascii="Times New Roman" w:eastAsia="Times New Roman" w:hAnsi="Times New Roman" w:cs="Times New Roman"/>
                <w:color w:val="000000"/>
                <w:sz w:val="22"/>
                <w:szCs w:val="22"/>
              </w:rPr>
              <w:t>s</w:t>
            </w:r>
            <w:proofErr w:type="spellEnd"/>
            <w:r w:rsidRPr="00021DCB">
              <w:rPr>
                <w:rFonts w:ascii="Times New Roman" w:eastAsia="Times New Roman" w:hAnsi="Times New Roman" w:cs="Times New Roman"/>
                <w:color w:val="000000"/>
                <w:sz w:val="22"/>
                <w:szCs w:val="22"/>
              </w:rPr>
              <w:t>) Credited</w:t>
            </w:r>
          </w:p>
        </w:tc>
      </w:tr>
      <w:tr w:rsidR="003173D0" w:rsidRPr="00021DCB" w14:paraId="08B8B7A9" w14:textId="77777777" w:rsidTr="00B727C4">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739D1C"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5F0188" w14:textId="77777777" w:rsidR="003173D0" w:rsidRPr="00021DCB" w:rsidRDefault="003173D0"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2</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CA8763" w14:textId="77777777" w:rsidR="003173D0" w:rsidRPr="00021DCB" w:rsidRDefault="003173D0"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11</w:t>
            </w:r>
          </w:p>
        </w:tc>
      </w:tr>
      <w:tr w:rsidR="003173D0" w:rsidRPr="00021DCB" w14:paraId="0CAA5D62" w14:textId="77777777" w:rsidTr="00B727C4">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6A87F1"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b.</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EDEF35" w14:textId="77777777" w:rsidR="003173D0" w:rsidRPr="00021DCB" w:rsidRDefault="003173D0"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15</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FEA91B" w14:textId="77777777" w:rsidR="003173D0" w:rsidRPr="00021DCB" w:rsidRDefault="003173D0"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7</w:t>
            </w:r>
          </w:p>
        </w:tc>
      </w:tr>
      <w:tr w:rsidR="003173D0" w:rsidRPr="00021DCB" w14:paraId="2C393C58" w14:textId="77777777" w:rsidTr="00B727C4">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CD33A4"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431FE1" w14:textId="77777777" w:rsidR="003173D0" w:rsidRPr="00021DCB" w:rsidRDefault="003173D0"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14</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2AB39C" w14:textId="77777777" w:rsidR="003173D0" w:rsidRPr="00021DCB" w:rsidRDefault="003173D0"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w:t>
            </w:r>
          </w:p>
        </w:tc>
      </w:tr>
      <w:tr w:rsidR="003173D0" w:rsidRPr="00021DCB" w14:paraId="34F47330" w14:textId="77777777" w:rsidTr="00B727C4">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CCB930"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E92947" w14:textId="77777777" w:rsidR="003173D0" w:rsidRPr="00021DCB" w:rsidRDefault="003173D0"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E13D2B" w14:textId="77777777" w:rsidR="003173D0" w:rsidRPr="00021DCB" w:rsidRDefault="003173D0"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2</w:t>
            </w:r>
          </w:p>
        </w:tc>
      </w:tr>
      <w:tr w:rsidR="003173D0" w:rsidRPr="00021DCB" w14:paraId="1FD48FC3" w14:textId="77777777" w:rsidTr="00B727C4">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F3C6BD"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e.</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1C1362" w14:textId="77777777" w:rsidR="003173D0" w:rsidRPr="00021DCB" w:rsidRDefault="003173D0"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12</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205E76" w14:textId="77777777" w:rsidR="003173D0" w:rsidRPr="00021DCB" w:rsidRDefault="003173D0"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w:t>
            </w:r>
          </w:p>
        </w:tc>
      </w:tr>
      <w:tr w:rsidR="003173D0" w:rsidRPr="00021DCB" w14:paraId="26E65013" w14:textId="77777777" w:rsidTr="00B727C4">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9BFCD7" w14:textId="77777777" w:rsidR="003173D0" w:rsidRPr="00021DCB" w:rsidRDefault="003173D0"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f.</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3F8524" w14:textId="77777777" w:rsidR="003173D0" w:rsidRPr="00021DCB" w:rsidRDefault="003173D0"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10</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E3A965" w14:textId="77777777" w:rsidR="003173D0" w:rsidRPr="00021DCB" w:rsidRDefault="003173D0"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w:t>
            </w:r>
          </w:p>
        </w:tc>
      </w:tr>
    </w:tbl>
    <w:p w14:paraId="6C9AAE35" w14:textId="77777777" w:rsidR="003173D0" w:rsidRPr="00021DCB" w:rsidRDefault="003173D0" w:rsidP="00021DCB">
      <w:pPr>
        <w:rPr>
          <w:rFonts w:ascii="Times New Roman" w:hAnsi="Times New Roman" w:cs="Times New Roman"/>
          <w:sz w:val="22"/>
          <w:szCs w:val="22"/>
        </w:rPr>
      </w:pPr>
    </w:p>
    <w:p w14:paraId="3532D710" w14:textId="77777777" w:rsidR="00B727C4" w:rsidRDefault="003173D0" w:rsidP="00B727C4">
      <w:pPr>
        <w:tabs>
          <w:tab w:val="left" w:pos="3600"/>
        </w:tabs>
        <w:ind w:left="576"/>
        <w:outlineLvl w:val="0"/>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00B727C4">
        <w:rPr>
          <w:rFonts w:ascii="Times New Roman" w:hAnsi="Times New Roman" w:cs="Times New Roman"/>
          <w:sz w:val="22"/>
          <w:szCs w:val="22"/>
        </w:rPr>
        <w:tab/>
      </w:r>
      <w:r w:rsidR="00B727C4">
        <w:rPr>
          <w:rFonts w:ascii="Times New Roman" w:eastAsia="Times New Roman" w:hAnsi="Times New Roman" w:cs="Times New Roman"/>
          <w:color w:val="000000"/>
          <w:sz w:val="22"/>
          <w:szCs w:val="22"/>
        </w:rPr>
        <w:t>Challenging</w:t>
      </w:r>
    </w:p>
    <w:p w14:paraId="57826403" w14:textId="677663F2" w:rsidR="003173D0" w:rsidRPr="00021DCB" w:rsidRDefault="00B727C4" w:rsidP="00B727C4">
      <w:pPr>
        <w:tabs>
          <w:tab w:val="left" w:pos="3600"/>
        </w:tabs>
        <w:ind w:left="576"/>
        <w:outlineLvl w:val="0"/>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3173D0" w:rsidRPr="00021DCB">
        <w:rPr>
          <w:rFonts w:ascii="Times New Roman" w:eastAsia="Times New Roman" w:hAnsi="Times New Roman" w:cs="Times New Roman"/>
          <w:color w:val="000000"/>
          <w:sz w:val="22"/>
          <w:szCs w:val="22"/>
        </w:rPr>
        <w:t>Bloom's: Remembering</w:t>
      </w:r>
    </w:p>
    <w:p w14:paraId="7C49C622" w14:textId="77777777" w:rsidR="00B727C4" w:rsidRDefault="003173D0" w:rsidP="00B727C4">
      <w:pPr>
        <w:tabs>
          <w:tab w:val="left" w:pos="3600"/>
        </w:tabs>
        <w:ind w:left="576"/>
        <w:outlineLvl w:val="0"/>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00B727C4">
        <w:rPr>
          <w:rFonts w:ascii="Times New Roman" w:hAnsi="Times New Roman" w:cs="Times New Roman"/>
          <w:sz w:val="22"/>
          <w:szCs w:val="22"/>
        </w:rPr>
        <w:tab/>
      </w:r>
      <w:r w:rsidR="00B727C4">
        <w:rPr>
          <w:rFonts w:ascii="Times New Roman" w:eastAsia="Times New Roman" w:hAnsi="Times New Roman" w:cs="Times New Roman"/>
          <w:color w:val="000000"/>
          <w:sz w:val="22"/>
          <w:szCs w:val="22"/>
        </w:rPr>
        <w:t>FNMN.WARD.16.02-01 - LO: 02-01</w:t>
      </w:r>
    </w:p>
    <w:p w14:paraId="08FE03FB" w14:textId="77777777" w:rsidR="00B727C4" w:rsidRDefault="00B727C4" w:rsidP="00B727C4">
      <w:pPr>
        <w:tabs>
          <w:tab w:val="left" w:pos="3600"/>
        </w:tabs>
        <w:ind w:left="576"/>
        <w:outlineLvl w:val="0"/>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3173D0" w:rsidRPr="00021DCB">
        <w:rPr>
          <w:rFonts w:ascii="Times New Roman" w:eastAsia="Times New Roman" w:hAnsi="Times New Roman" w:cs="Times New Roman"/>
          <w:color w:val="000000"/>
          <w:sz w:val="22"/>
          <w:szCs w:val="22"/>
        </w:rPr>
        <w:t>FNMN.WAR</w:t>
      </w:r>
      <w:r>
        <w:rPr>
          <w:rFonts w:ascii="Times New Roman" w:eastAsia="Times New Roman" w:hAnsi="Times New Roman" w:cs="Times New Roman"/>
          <w:color w:val="000000"/>
          <w:sz w:val="22"/>
          <w:szCs w:val="22"/>
        </w:rPr>
        <w:t>D.16.02-02 - LO: 02-02</w:t>
      </w:r>
    </w:p>
    <w:p w14:paraId="7DA13AB5" w14:textId="4B5034E8" w:rsidR="003173D0" w:rsidRPr="00021DCB" w:rsidRDefault="00B727C4" w:rsidP="00B727C4">
      <w:pPr>
        <w:tabs>
          <w:tab w:val="left" w:pos="3600"/>
        </w:tabs>
        <w:ind w:left="576"/>
        <w:outlineLvl w:val="0"/>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FNMN.WARD.16.02-03 - LO: 02-03</w:t>
      </w:r>
    </w:p>
    <w:p w14:paraId="702BEAD0" w14:textId="77777777" w:rsidR="00B727C4" w:rsidRDefault="003173D0" w:rsidP="00B727C4">
      <w:pPr>
        <w:tabs>
          <w:tab w:val="left" w:pos="3600"/>
        </w:tabs>
        <w:ind w:left="576"/>
        <w:outlineLvl w:val="0"/>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00B727C4">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B727C4">
        <w:rPr>
          <w:rFonts w:ascii="Times New Roman" w:eastAsia="Times New Roman" w:hAnsi="Times New Roman" w:cs="Times New Roman"/>
          <w:color w:val="000000"/>
          <w:sz w:val="22"/>
          <w:szCs w:val="22"/>
        </w:rPr>
        <w:t>APC.06 - Recording Transactions</w:t>
      </w:r>
    </w:p>
    <w:p w14:paraId="5A336FEC" w14:textId="3564D6D0" w:rsidR="00B727C4" w:rsidRDefault="00B727C4" w:rsidP="00B727C4">
      <w:pPr>
        <w:tabs>
          <w:tab w:val="left" w:pos="3600"/>
        </w:tabs>
        <w:ind w:left="576"/>
        <w:outlineLvl w:val="0"/>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5DAAC27A" w14:textId="7891B7C9" w:rsidR="003173D0" w:rsidRPr="00021DCB" w:rsidRDefault="00B727C4" w:rsidP="00B727C4">
      <w:pPr>
        <w:tabs>
          <w:tab w:val="left" w:pos="3600"/>
        </w:tabs>
        <w:ind w:left="576"/>
        <w:outlineLvl w:val="0"/>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173D0" w:rsidRPr="00021DCB">
        <w:rPr>
          <w:rFonts w:ascii="Times New Roman" w:eastAsia="Times New Roman" w:hAnsi="Times New Roman" w:cs="Times New Roman"/>
          <w:color w:val="000000"/>
          <w:sz w:val="22"/>
          <w:szCs w:val="22"/>
        </w:rPr>
        <w:t>BUSPROG: Analytic</w:t>
      </w:r>
    </w:p>
    <w:p w14:paraId="7461D50D" w14:textId="68374A7B" w:rsidR="001D53AA" w:rsidRPr="00021DCB" w:rsidRDefault="00B727C4" w:rsidP="00B727C4">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79B577F3" w14:textId="33498482" w:rsidR="00516D1F" w:rsidRPr="00021DCB" w:rsidRDefault="00516D1F"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Listed below are accounts to use for transactions (a) through (d), each identified by a number.</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Following this list are the transactions.</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You are to indicate for each transaction the accounts that should be debited and credited by placing the account number(s) in the appropriate box.</w:t>
      </w:r>
    </w:p>
    <w:p w14:paraId="4BFEE9F9" w14:textId="77777777" w:rsidR="00516D1F" w:rsidRPr="00021DCB" w:rsidRDefault="00516D1F" w:rsidP="00B727C4">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Cash</w:t>
      </w:r>
    </w:p>
    <w:p w14:paraId="0D62DEE2" w14:textId="77777777" w:rsidR="00516D1F" w:rsidRPr="00021DCB" w:rsidRDefault="00516D1F" w:rsidP="00B727C4">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2.</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Accounts Receivable</w:t>
      </w:r>
    </w:p>
    <w:p w14:paraId="250D4D62" w14:textId="77777777" w:rsidR="00516D1F" w:rsidRPr="00021DCB" w:rsidRDefault="00516D1F" w:rsidP="00B727C4">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3.</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Office Supplies</w:t>
      </w:r>
    </w:p>
    <w:p w14:paraId="0A5E74CF" w14:textId="77777777" w:rsidR="00516D1F" w:rsidRPr="00021DCB" w:rsidRDefault="00516D1F" w:rsidP="00B727C4">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4.</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Land</w:t>
      </w:r>
    </w:p>
    <w:p w14:paraId="64B3D242" w14:textId="77777777" w:rsidR="00516D1F" w:rsidRPr="00021DCB" w:rsidRDefault="00516D1F" w:rsidP="00B727C4">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5.</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Interest Receivable</w:t>
      </w:r>
    </w:p>
    <w:p w14:paraId="61961C7E" w14:textId="77777777" w:rsidR="00516D1F" w:rsidRPr="00021DCB" w:rsidRDefault="00516D1F" w:rsidP="00B727C4">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6.</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Building</w:t>
      </w:r>
    </w:p>
    <w:p w14:paraId="56D00AE7" w14:textId="77777777" w:rsidR="00516D1F" w:rsidRPr="00021DCB" w:rsidRDefault="00516D1F" w:rsidP="00B727C4">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7.</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Accumulated Depreciation - Building</w:t>
      </w:r>
    </w:p>
    <w:p w14:paraId="063F26CC" w14:textId="77777777" w:rsidR="00516D1F" w:rsidRPr="00021DCB" w:rsidRDefault="00516D1F" w:rsidP="00B727C4">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8.</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Depreciation Expense- Building</w:t>
      </w:r>
    </w:p>
    <w:p w14:paraId="3FC022A5" w14:textId="77777777" w:rsidR="00516D1F" w:rsidRPr="00021DCB" w:rsidRDefault="00516D1F" w:rsidP="00B727C4">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9.</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Accounts Payable</w:t>
      </w:r>
    </w:p>
    <w:p w14:paraId="48FDF92B" w14:textId="77777777" w:rsidR="00516D1F" w:rsidRPr="00021DCB" w:rsidRDefault="00516D1F" w:rsidP="00B727C4">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Interest Payable</w:t>
      </w:r>
    </w:p>
    <w:p w14:paraId="524CCFAB" w14:textId="77777777" w:rsidR="00516D1F" w:rsidRPr="00021DCB" w:rsidRDefault="00516D1F" w:rsidP="00B727C4">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11.</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Insurance Payable</w:t>
      </w:r>
    </w:p>
    <w:p w14:paraId="67C7C649" w14:textId="77777777" w:rsidR="00516D1F" w:rsidRPr="00021DCB" w:rsidRDefault="00516D1F" w:rsidP="00B727C4">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12.</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Utilities Expense</w:t>
      </w:r>
    </w:p>
    <w:p w14:paraId="760EBF53" w14:textId="77777777" w:rsidR="00516D1F" w:rsidRPr="00021DCB" w:rsidRDefault="00516D1F" w:rsidP="00B727C4">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13.</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Notes Payable</w:t>
      </w:r>
    </w:p>
    <w:p w14:paraId="2ECEC711" w14:textId="77777777" w:rsidR="00516D1F" w:rsidRPr="00021DCB" w:rsidRDefault="00516D1F" w:rsidP="00B727C4">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14.</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Prepaid Insurance</w:t>
      </w:r>
    </w:p>
    <w:p w14:paraId="4DB7B104" w14:textId="77777777" w:rsidR="00516D1F" w:rsidRPr="00021DCB" w:rsidRDefault="00516D1F" w:rsidP="00B727C4">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15.</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Service Revenue</w:t>
      </w:r>
    </w:p>
    <w:p w14:paraId="1B0EB821" w14:textId="77777777" w:rsidR="00516D1F" w:rsidRPr="00021DCB" w:rsidRDefault="00516D1F" w:rsidP="00B727C4">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16.</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Common Stock</w:t>
      </w:r>
    </w:p>
    <w:p w14:paraId="1EBA7D04" w14:textId="77777777" w:rsidR="00516D1F" w:rsidRPr="00021DCB" w:rsidRDefault="00516D1F" w:rsidP="00B727C4">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17.</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Insurance Expense</w:t>
      </w:r>
    </w:p>
    <w:p w14:paraId="735AD0AD" w14:textId="77777777" w:rsidR="00516D1F" w:rsidRPr="00021DCB" w:rsidRDefault="00516D1F" w:rsidP="00B727C4">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18.</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Interest Expense</w:t>
      </w:r>
    </w:p>
    <w:p w14:paraId="7E046EF6" w14:textId="77777777" w:rsidR="00516D1F" w:rsidRPr="00021DCB" w:rsidRDefault="00516D1F" w:rsidP="00B727C4">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19.</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Office Supplies Expense</w:t>
      </w:r>
    </w:p>
    <w:p w14:paraId="0B21C5C9" w14:textId="77777777" w:rsidR="00516D1F" w:rsidRPr="00021DCB" w:rsidRDefault="00516D1F" w:rsidP="00B727C4">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20.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Unearned Service Revenue</w:t>
      </w:r>
    </w:p>
    <w:p w14:paraId="29AD7195" w14:textId="77777777" w:rsidR="00516D1F" w:rsidRPr="00021DCB" w:rsidRDefault="00516D1F" w:rsidP="00B727C4">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21.</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Dividends</w:t>
      </w:r>
    </w:p>
    <w:p w14:paraId="4DCD5A46" w14:textId="77777777" w:rsidR="00516D1F" w:rsidRPr="00021DCB" w:rsidRDefault="00516D1F" w:rsidP="000866F5">
      <w:pPr>
        <w:pStyle w:val="p"/>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tbl>
      <w:tblPr>
        <w:tblW w:w="8640" w:type="dxa"/>
        <w:tblInd w:w="576"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320"/>
        <w:gridCol w:w="2160"/>
        <w:gridCol w:w="2160"/>
      </w:tblGrid>
      <w:tr w:rsidR="00516D1F" w:rsidRPr="00021DCB" w14:paraId="62E8F599" w14:textId="77777777" w:rsidTr="00B727C4">
        <w:tc>
          <w:tcPr>
            <w:tcW w:w="4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0D0A9E"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Transactions</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5D2B69" w14:textId="77777777" w:rsidR="00516D1F" w:rsidRPr="00021DCB" w:rsidRDefault="00516D1F"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Debited</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573715" w14:textId="77777777" w:rsidR="00516D1F" w:rsidRPr="00021DCB" w:rsidRDefault="00516D1F"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w:t>
            </w:r>
            <w:proofErr w:type="spellStart"/>
            <w:r w:rsidRPr="00021DCB">
              <w:rPr>
                <w:rFonts w:ascii="Times New Roman" w:eastAsia="Times New Roman" w:hAnsi="Times New Roman" w:cs="Times New Roman"/>
                <w:color w:val="000000"/>
                <w:sz w:val="22"/>
                <w:szCs w:val="22"/>
              </w:rPr>
              <w:t>s</w:t>
            </w:r>
            <w:proofErr w:type="spellEnd"/>
            <w:r w:rsidRPr="00021DCB">
              <w:rPr>
                <w:rFonts w:ascii="Times New Roman" w:eastAsia="Times New Roman" w:hAnsi="Times New Roman" w:cs="Times New Roman"/>
                <w:color w:val="000000"/>
                <w:sz w:val="22"/>
                <w:szCs w:val="22"/>
              </w:rPr>
              <w:t>) Credited</w:t>
            </w:r>
          </w:p>
        </w:tc>
      </w:tr>
      <w:tr w:rsidR="00516D1F" w:rsidRPr="00021DCB" w14:paraId="397863AF" w14:textId="77777777" w:rsidTr="00B727C4">
        <w:tc>
          <w:tcPr>
            <w:tcW w:w="4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8A26E4" w14:textId="77777777" w:rsidR="00B727C4" w:rsidRDefault="00B727C4" w:rsidP="00B727C4">
            <w:pPr>
              <w:tabs>
                <w:tab w:val="left" w:pos="237"/>
              </w:tabs>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w:t>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Ut</w:t>
            </w:r>
            <w:r>
              <w:rPr>
                <w:rFonts w:ascii="Times New Roman" w:eastAsia="Times New Roman" w:hAnsi="Times New Roman" w:cs="Times New Roman"/>
                <w:color w:val="000000"/>
                <w:sz w:val="22"/>
                <w:szCs w:val="22"/>
              </w:rPr>
              <w:t xml:space="preserve">ility bill is received; payment </w:t>
            </w:r>
            <w:r w:rsidR="00516D1F" w:rsidRPr="00021DCB">
              <w:rPr>
                <w:rFonts w:ascii="Times New Roman" w:eastAsia="Times New Roman" w:hAnsi="Times New Roman" w:cs="Times New Roman"/>
                <w:color w:val="000000"/>
                <w:sz w:val="22"/>
                <w:szCs w:val="22"/>
              </w:rPr>
              <w:t xml:space="preserve">will be made </w:t>
            </w:r>
          </w:p>
          <w:p w14:paraId="1E22C7AD" w14:textId="777A8C46" w:rsidR="00516D1F" w:rsidRPr="00021DCB" w:rsidRDefault="00B727C4" w:rsidP="00B727C4">
            <w:pPr>
              <w:tabs>
                <w:tab w:val="left" w:pos="237"/>
              </w:tabs>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in 10 days.</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52EA33" w14:textId="77777777" w:rsidR="00516D1F" w:rsidRPr="00021DCB" w:rsidRDefault="00516D1F"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EF82C5" w14:textId="77777777" w:rsidR="00516D1F" w:rsidRPr="00021DCB" w:rsidRDefault="00516D1F"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516D1F" w:rsidRPr="00021DCB" w14:paraId="60782D77" w14:textId="77777777" w:rsidTr="00B727C4">
        <w:tc>
          <w:tcPr>
            <w:tcW w:w="4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6B124F" w14:textId="77777777" w:rsidR="00B727C4" w:rsidRDefault="00B727C4" w:rsidP="00B727C4">
            <w:pPr>
              <w:tabs>
                <w:tab w:val="left" w:pos="237"/>
              </w:tabs>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b.</w:t>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P</w:t>
            </w:r>
            <w:r>
              <w:rPr>
                <w:rFonts w:ascii="Times New Roman" w:eastAsia="Times New Roman" w:hAnsi="Times New Roman" w:cs="Times New Roman"/>
                <w:color w:val="000000"/>
                <w:sz w:val="22"/>
                <w:szCs w:val="22"/>
              </w:rPr>
              <w:t xml:space="preserve">aid the utility bill previously </w:t>
            </w:r>
            <w:r w:rsidR="00516D1F" w:rsidRPr="00021DCB">
              <w:rPr>
                <w:rFonts w:ascii="Times New Roman" w:eastAsia="Times New Roman" w:hAnsi="Times New Roman" w:cs="Times New Roman"/>
                <w:color w:val="000000"/>
                <w:sz w:val="22"/>
                <w:szCs w:val="22"/>
              </w:rPr>
              <w:t xml:space="preserve">recorded in </w:t>
            </w:r>
          </w:p>
          <w:p w14:paraId="5A94F92E" w14:textId="2E1CDC4D" w:rsidR="00516D1F" w:rsidRPr="00021DCB" w:rsidRDefault="00B727C4" w:rsidP="00B727C4">
            <w:pPr>
              <w:tabs>
                <w:tab w:val="left" w:pos="237"/>
              </w:tabs>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transaction (a).</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284AEE" w14:textId="77777777" w:rsidR="00516D1F" w:rsidRPr="00021DCB" w:rsidRDefault="00516D1F"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CF518B" w14:textId="77777777" w:rsidR="00516D1F" w:rsidRPr="00021DCB" w:rsidRDefault="00516D1F"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516D1F" w:rsidRPr="00021DCB" w14:paraId="1F30B114" w14:textId="77777777" w:rsidTr="00B727C4">
        <w:tc>
          <w:tcPr>
            <w:tcW w:w="4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FC83E0" w14:textId="77777777" w:rsidR="00B727C4" w:rsidRDefault="00B727C4" w:rsidP="00B727C4">
            <w:pPr>
              <w:tabs>
                <w:tab w:val="left" w:pos="237"/>
              </w:tabs>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c.</w:t>
            </w:r>
            <w:r>
              <w:rPr>
                <w:rFonts w:ascii="Times New Roman" w:eastAsia="Times New Roman" w:hAnsi="Times New Roman" w:cs="Times New Roman"/>
                <w:color w:val="000000"/>
                <w:sz w:val="22"/>
                <w:szCs w:val="22"/>
              </w:rPr>
              <w:tab/>
              <w:t xml:space="preserve">Bought a three-year insurance </w:t>
            </w:r>
            <w:r w:rsidR="00516D1F" w:rsidRPr="00021DCB">
              <w:rPr>
                <w:rFonts w:ascii="Times New Roman" w:eastAsia="Times New Roman" w:hAnsi="Times New Roman" w:cs="Times New Roman"/>
                <w:color w:val="000000"/>
                <w:sz w:val="22"/>
                <w:szCs w:val="22"/>
              </w:rPr>
              <w:t xml:space="preserve">policy and paid </w:t>
            </w:r>
          </w:p>
          <w:p w14:paraId="7D75249D" w14:textId="3838A766" w:rsidR="00516D1F" w:rsidRPr="00021DCB" w:rsidRDefault="00B727C4" w:rsidP="00B727C4">
            <w:pPr>
              <w:tabs>
                <w:tab w:val="left" w:pos="237"/>
              </w:tabs>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in full.</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0A9AF1" w14:textId="77777777" w:rsidR="00516D1F" w:rsidRPr="00021DCB" w:rsidRDefault="00516D1F"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E6C56D" w14:textId="77777777" w:rsidR="00516D1F" w:rsidRPr="00021DCB" w:rsidRDefault="00516D1F"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516D1F" w:rsidRPr="00021DCB" w14:paraId="2BC2037E" w14:textId="77777777" w:rsidTr="00B727C4">
        <w:tc>
          <w:tcPr>
            <w:tcW w:w="43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2054FF" w14:textId="77777777" w:rsidR="00B727C4" w:rsidRDefault="00B727C4" w:rsidP="00B727C4">
            <w:pPr>
              <w:tabs>
                <w:tab w:val="left" w:pos="237"/>
              </w:tabs>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d.</w:t>
            </w:r>
            <w:r>
              <w:rPr>
                <w:rFonts w:ascii="Times New Roman" w:eastAsia="Times New Roman" w:hAnsi="Times New Roman" w:cs="Times New Roman"/>
                <w:color w:val="000000"/>
                <w:sz w:val="22"/>
                <w:szCs w:val="22"/>
              </w:rPr>
              <w:tab/>
              <w:t xml:space="preserve">Received $7,000 from a contract to perform </w:t>
            </w:r>
          </w:p>
          <w:p w14:paraId="2A0614DF" w14:textId="3E705A34" w:rsidR="00516D1F" w:rsidRPr="00021DCB" w:rsidRDefault="00B727C4" w:rsidP="00B727C4">
            <w:pPr>
              <w:tabs>
                <w:tab w:val="left" w:pos="237"/>
              </w:tabs>
              <w:rPr>
                <w:rFonts w:ascii="Times New Roman" w:hAnsi="Times New Roman" w:cs="Times New Roman"/>
                <w:sz w:val="22"/>
                <w:szCs w:val="22"/>
              </w:rPr>
            </w:pPr>
            <w:r>
              <w:rPr>
                <w:rFonts w:ascii="Times New Roman" w:eastAsia="Times New Roman" w:hAnsi="Times New Roman" w:cs="Times New Roman"/>
                <w:color w:val="000000"/>
                <w:sz w:val="22"/>
                <w:szCs w:val="22"/>
              </w:rPr>
              <w:tab/>
              <w:t xml:space="preserve">accounting services </w:t>
            </w:r>
            <w:r w:rsidR="00516D1F" w:rsidRPr="00021DCB">
              <w:rPr>
                <w:rFonts w:ascii="Times New Roman" w:eastAsia="Times New Roman" w:hAnsi="Times New Roman" w:cs="Times New Roman"/>
                <w:color w:val="000000"/>
                <w:sz w:val="22"/>
                <w:szCs w:val="22"/>
              </w:rPr>
              <w:t>over the next two years.</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5B893A" w14:textId="77777777" w:rsidR="00516D1F" w:rsidRPr="00021DCB" w:rsidRDefault="00516D1F"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AC4439" w14:textId="77777777" w:rsidR="00516D1F" w:rsidRPr="00021DCB" w:rsidRDefault="00516D1F"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bl>
    <w:p w14:paraId="4D0CC8DF" w14:textId="77777777" w:rsidR="00516D1F" w:rsidRDefault="00516D1F" w:rsidP="00021DCB">
      <w:pPr>
        <w:rPr>
          <w:rFonts w:ascii="Times New Roman" w:hAnsi="Times New Roman" w:cs="Times New Roman"/>
          <w:sz w:val="22"/>
          <w:szCs w:val="22"/>
        </w:rPr>
      </w:pPr>
    </w:p>
    <w:p w14:paraId="08EE1B55" w14:textId="77777777" w:rsidR="004F0DE4" w:rsidRPr="00021DCB" w:rsidRDefault="004F0DE4" w:rsidP="00B727C4">
      <w:pPr>
        <w:ind w:left="576"/>
        <w:rPr>
          <w:rFonts w:ascii="Times New Roman" w:hAnsi="Times New Roman" w:cs="Times New Roman"/>
          <w:vanish/>
          <w:sz w:val="22"/>
          <w:szCs w:val="22"/>
        </w:rPr>
      </w:pPr>
    </w:p>
    <w:p w14:paraId="55D40837" w14:textId="7FCDD7A3" w:rsidR="00516D1F" w:rsidRPr="00021DCB" w:rsidRDefault="00516D1F" w:rsidP="00B727C4">
      <w:pPr>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p>
    <w:tbl>
      <w:tblPr>
        <w:tblW w:w="6480" w:type="dxa"/>
        <w:tblInd w:w="3600"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2160"/>
        <w:gridCol w:w="2160"/>
        <w:gridCol w:w="2160"/>
      </w:tblGrid>
      <w:tr w:rsidR="00B727C4" w:rsidRPr="00021DCB" w14:paraId="08BB3812" w14:textId="77777777" w:rsidTr="00B727C4">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4BFED8" w14:textId="774E5F84" w:rsidR="00B727C4" w:rsidRPr="00021DCB" w:rsidRDefault="00B727C4"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Transactions</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7C8EA4" w14:textId="3A65F129" w:rsidR="00B727C4" w:rsidRPr="00021DCB" w:rsidRDefault="00B727C4"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Debited</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79122D" w14:textId="30894826" w:rsidR="00B727C4" w:rsidRPr="00021DCB" w:rsidRDefault="00B727C4"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w:t>
            </w:r>
            <w:proofErr w:type="spellStart"/>
            <w:r w:rsidRPr="00021DCB">
              <w:rPr>
                <w:rFonts w:ascii="Times New Roman" w:eastAsia="Times New Roman" w:hAnsi="Times New Roman" w:cs="Times New Roman"/>
                <w:color w:val="000000"/>
                <w:sz w:val="22"/>
                <w:szCs w:val="22"/>
              </w:rPr>
              <w:t>s</w:t>
            </w:r>
            <w:proofErr w:type="spellEnd"/>
            <w:r w:rsidRPr="00021DCB">
              <w:rPr>
                <w:rFonts w:ascii="Times New Roman" w:eastAsia="Times New Roman" w:hAnsi="Times New Roman" w:cs="Times New Roman"/>
                <w:color w:val="000000"/>
                <w:sz w:val="22"/>
                <w:szCs w:val="22"/>
              </w:rPr>
              <w:t>) Credited</w:t>
            </w:r>
          </w:p>
        </w:tc>
      </w:tr>
      <w:tr w:rsidR="00516D1F" w:rsidRPr="00021DCB" w14:paraId="79522FA1" w14:textId="77777777" w:rsidTr="00B727C4">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62B759"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209CA3" w14:textId="77777777" w:rsidR="00516D1F" w:rsidRPr="00021DCB" w:rsidRDefault="00516D1F"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12</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25E1BE" w14:textId="77777777" w:rsidR="00516D1F" w:rsidRPr="00021DCB" w:rsidRDefault="00516D1F"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9</w:t>
            </w:r>
          </w:p>
        </w:tc>
      </w:tr>
      <w:tr w:rsidR="00516D1F" w:rsidRPr="00021DCB" w14:paraId="29C6B583" w14:textId="77777777" w:rsidTr="00B727C4">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FA2C1F"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b.</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7B8C2E" w14:textId="77777777" w:rsidR="00516D1F" w:rsidRPr="00021DCB" w:rsidRDefault="00516D1F"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9</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BDC8A2" w14:textId="77777777" w:rsidR="00516D1F" w:rsidRPr="00021DCB" w:rsidRDefault="00516D1F"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w:t>
            </w:r>
          </w:p>
        </w:tc>
      </w:tr>
      <w:tr w:rsidR="00516D1F" w:rsidRPr="00021DCB" w14:paraId="1C25FFBE" w14:textId="77777777" w:rsidTr="00B727C4">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2E2114"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B7E8D6" w14:textId="77777777" w:rsidR="00516D1F" w:rsidRPr="00021DCB" w:rsidRDefault="00516D1F"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14</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6C3B26" w14:textId="77777777" w:rsidR="00516D1F" w:rsidRPr="00021DCB" w:rsidRDefault="00516D1F"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w:t>
            </w:r>
          </w:p>
        </w:tc>
      </w:tr>
      <w:tr w:rsidR="00516D1F" w:rsidRPr="00021DCB" w14:paraId="450A6771" w14:textId="77777777" w:rsidTr="00B727C4">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D0D4D1"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8149FC" w14:textId="77777777" w:rsidR="00516D1F" w:rsidRPr="00021DCB" w:rsidRDefault="00516D1F"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0056B0" w14:textId="77777777" w:rsidR="00516D1F" w:rsidRPr="00021DCB" w:rsidRDefault="00516D1F" w:rsidP="00021DCB">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20</w:t>
            </w:r>
          </w:p>
        </w:tc>
      </w:tr>
    </w:tbl>
    <w:p w14:paraId="3B2F3B29" w14:textId="77777777" w:rsidR="00516D1F" w:rsidRPr="00021DCB" w:rsidRDefault="00516D1F" w:rsidP="00021DCB">
      <w:pPr>
        <w:rPr>
          <w:rFonts w:ascii="Times New Roman" w:hAnsi="Times New Roman" w:cs="Times New Roman"/>
          <w:sz w:val="22"/>
          <w:szCs w:val="22"/>
        </w:rPr>
      </w:pPr>
    </w:p>
    <w:p w14:paraId="15BC1DD8" w14:textId="77777777" w:rsidR="00B727C4" w:rsidRDefault="00516D1F" w:rsidP="00B727C4">
      <w:pPr>
        <w:tabs>
          <w:tab w:val="left" w:pos="3600"/>
        </w:tabs>
        <w:ind w:left="576"/>
        <w:outlineLvl w:val="0"/>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B727C4">
        <w:rPr>
          <w:rFonts w:ascii="Times New Roman" w:eastAsia="Times New Roman" w:hAnsi="Times New Roman" w:cs="Times New Roman"/>
          <w:i/>
          <w:iCs/>
          <w:color w:val="000000"/>
          <w:sz w:val="22"/>
          <w:szCs w:val="22"/>
        </w:rPr>
        <w:tab/>
      </w:r>
      <w:r w:rsidR="00B727C4">
        <w:rPr>
          <w:rFonts w:ascii="Times New Roman" w:eastAsia="Times New Roman" w:hAnsi="Times New Roman" w:cs="Times New Roman"/>
          <w:color w:val="000000"/>
          <w:sz w:val="22"/>
          <w:szCs w:val="22"/>
        </w:rPr>
        <w:t>Challenging</w:t>
      </w:r>
    </w:p>
    <w:p w14:paraId="1AFDBE49" w14:textId="42A78B44" w:rsidR="00516D1F" w:rsidRPr="00021DCB" w:rsidRDefault="00B727C4" w:rsidP="00B727C4">
      <w:pPr>
        <w:tabs>
          <w:tab w:val="left" w:pos="3600"/>
        </w:tabs>
        <w:ind w:left="576"/>
        <w:outlineLvl w:val="0"/>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Bloom's: Remembering</w:t>
      </w:r>
    </w:p>
    <w:p w14:paraId="3E75ABC2" w14:textId="77777777" w:rsidR="00B727C4" w:rsidRDefault="00516D1F" w:rsidP="00B727C4">
      <w:pPr>
        <w:tabs>
          <w:tab w:val="left" w:pos="3600"/>
        </w:tabs>
        <w:ind w:left="576"/>
        <w:outlineLvl w:val="0"/>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00B727C4">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xml:space="preserve">FNMN.WARD.16.02-01 - LO: </w:t>
      </w:r>
      <w:r w:rsidR="00B727C4">
        <w:rPr>
          <w:rFonts w:ascii="Times New Roman" w:eastAsia="Times New Roman" w:hAnsi="Times New Roman" w:cs="Times New Roman"/>
          <w:color w:val="000000"/>
          <w:sz w:val="22"/>
          <w:szCs w:val="22"/>
        </w:rPr>
        <w:t>02-01</w:t>
      </w:r>
    </w:p>
    <w:p w14:paraId="030CE64A" w14:textId="77777777" w:rsidR="00B727C4" w:rsidRDefault="00B727C4" w:rsidP="00B727C4">
      <w:pPr>
        <w:tabs>
          <w:tab w:val="left" w:pos="3600"/>
        </w:tabs>
        <w:ind w:left="576"/>
        <w:outlineLvl w:val="0"/>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FNMN.WARD.16.02-02 - LO: 02-02</w:t>
      </w:r>
    </w:p>
    <w:p w14:paraId="413002A2" w14:textId="7D0EB119" w:rsidR="00516D1F" w:rsidRPr="00021DCB" w:rsidRDefault="00B727C4" w:rsidP="00B727C4">
      <w:pPr>
        <w:tabs>
          <w:tab w:val="left" w:pos="3600"/>
        </w:tabs>
        <w:ind w:left="576"/>
        <w:outlineLvl w:val="0"/>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FNMN.WARD.16.02-03 - LO: 02-03</w:t>
      </w:r>
    </w:p>
    <w:p w14:paraId="6E7FDE22" w14:textId="77777777" w:rsidR="00B727C4" w:rsidRDefault="00516D1F" w:rsidP="00B727C4">
      <w:pPr>
        <w:tabs>
          <w:tab w:val="left" w:pos="3600"/>
        </w:tabs>
        <w:ind w:left="576"/>
        <w:outlineLvl w:val="0"/>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00B727C4">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B727C4">
        <w:rPr>
          <w:rFonts w:ascii="Times New Roman" w:eastAsia="Times New Roman" w:hAnsi="Times New Roman" w:cs="Times New Roman"/>
          <w:color w:val="000000"/>
          <w:sz w:val="22"/>
          <w:szCs w:val="22"/>
        </w:rPr>
        <w:t>APC.06 - Recording Transactions</w:t>
      </w:r>
    </w:p>
    <w:p w14:paraId="71D8C2D5" w14:textId="628F0D8F" w:rsidR="00B727C4" w:rsidRDefault="00B727C4" w:rsidP="00B727C4">
      <w:pPr>
        <w:tabs>
          <w:tab w:val="left" w:pos="3600"/>
        </w:tabs>
        <w:ind w:left="576"/>
        <w:outlineLvl w:val="0"/>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15E9287F" w14:textId="250819D1" w:rsidR="00516D1F" w:rsidRPr="00021DCB" w:rsidRDefault="00B727C4" w:rsidP="00B727C4">
      <w:pPr>
        <w:tabs>
          <w:tab w:val="left" w:pos="3600"/>
        </w:tabs>
        <w:ind w:left="576"/>
        <w:outlineLvl w:val="0"/>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BUSPROG: Analytic</w:t>
      </w:r>
    </w:p>
    <w:p w14:paraId="3C01B345" w14:textId="284736DC" w:rsidR="001D53AA" w:rsidRPr="00021DCB" w:rsidRDefault="00B727C4" w:rsidP="00B727C4">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0BE0A880" w14:textId="2EC8530F" w:rsidR="00516D1F" w:rsidRPr="00A14988" w:rsidRDefault="00516D1F" w:rsidP="00A14988">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The following two situations are independent of each other.</w:t>
      </w:r>
    </w:p>
    <w:p w14:paraId="66716E18" w14:textId="77777777" w:rsidR="00B727C4" w:rsidRDefault="00516D1F" w:rsidP="00B727C4">
      <w:pPr>
        <w:pStyle w:val="p"/>
        <w:tabs>
          <w:tab w:val="left" w:pos="9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color w:val="000000"/>
          <w:sz w:val="22"/>
          <w:szCs w:val="22"/>
        </w:rPr>
        <w:t>1.</w:t>
      </w:r>
      <w:r w:rsidR="00B727C4">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On June 1, the cash account balance was $45,750.</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During June, cash payments</w:t>
      </w:r>
      <w:r w:rsidR="00B727C4">
        <w:rPr>
          <w:rFonts w:ascii="Times New Roman" w:eastAsia="Times New Roman" w:hAnsi="Times New Roman" w:cs="Times New Roman"/>
          <w:color w:val="000000"/>
          <w:sz w:val="22"/>
          <w:szCs w:val="22"/>
        </w:rPr>
        <w:t xml:space="preserve"> totaled $243,910, and the June </w:t>
      </w:r>
    </w:p>
    <w:p w14:paraId="44AD00FB" w14:textId="232CE684" w:rsidR="00516D1F" w:rsidRPr="00021DCB" w:rsidRDefault="00B727C4" w:rsidP="00B727C4">
      <w:pPr>
        <w:pStyle w:val="p"/>
        <w:tabs>
          <w:tab w:val="left" w:pos="9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30 balance was $53,200.</w:t>
      </w:r>
      <w:r w:rsidR="00021DCB">
        <w:rPr>
          <w:rFonts w:ascii="Times New Roman" w:eastAsia="Times New Roman" w:hAnsi="Times New Roman" w:cs="Times New Roman"/>
          <w:color w:val="000000"/>
          <w:sz w:val="22"/>
          <w:szCs w:val="22"/>
        </w:rPr>
        <w:t xml:space="preserve"> </w:t>
      </w:r>
      <w:r w:rsidR="00516D1F" w:rsidRPr="00021DCB">
        <w:rPr>
          <w:rFonts w:ascii="Times New Roman" w:eastAsia="Times New Roman" w:hAnsi="Times New Roman" w:cs="Times New Roman"/>
          <w:color w:val="000000"/>
          <w:sz w:val="22"/>
          <w:szCs w:val="22"/>
        </w:rPr>
        <w:t>Determine the cash receipts during June and show your calculation.</w:t>
      </w:r>
    </w:p>
    <w:p w14:paraId="3C0B65CA" w14:textId="77777777" w:rsidR="00516D1F" w:rsidRPr="00021DCB" w:rsidRDefault="00516D1F" w:rsidP="00B727C4">
      <w:pPr>
        <w:pStyle w:val="p"/>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p w14:paraId="22CD95C1" w14:textId="77777777" w:rsidR="00B727C4" w:rsidRDefault="00516D1F" w:rsidP="00B727C4">
      <w:pPr>
        <w:pStyle w:val="p"/>
        <w:tabs>
          <w:tab w:val="left" w:pos="9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color w:val="000000"/>
          <w:sz w:val="22"/>
          <w:szCs w:val="22"/>
        </w:rPr>
        <w:t>2.</w:t>
      </w:r>
      <w:r w:rsidR="00021DCB">
        <w:rPr>
          <w:rFonts w:ascii="Times New Roman" w:eastAsia="Times New Roman" w:hAnsi="Times New Roman" w:cs="Times New Roman"/>
          <w:color w:val="000000"/>
          <w:sz w:val="22"/>
          <w:szCs w:val="22"/>
        </w:rPr>
        <w:t xml:space="preserve"> </w:t>
      </w:r>
      <w:r w:rsidR="00B727C4">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On March 1, the supplies account balance was $1,800.</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During March, sup</w:t>
      </w:r>
      <w:r w:rsidR="00B727C4">
        <w:rPr>
          <w:rFonts w:ascii="Times New Roman" w:eastAsia="Times New Roman" w:hAnsi="Times New Roman" w:cs="Times New Roman"/>
          <w:color w:val="000000"/>
          <w:sz w:val="22"/>
          <w:szCs w:val="22"/>
        </w:rPr>
        <w:t xml:space="preserve">plies of $2,450 were purchased, </w:t>
      </w:r>
      <w:r w:rsidRPr="00021DCB">
        <w:rPr>
          <w:rFonts w:ascii="Times New Roman" w:eastAsia="Times New Roman" w:hAnsi="Times New Roman" w:cs="Times New Roman"/>
          <w:color w:val="000000"/>
          <w:sz w:val="22"/>
          <w:szCs w:val="22"/>
        </w:rPr>
        <w:t xml:space="preserve">and </w:t>
      </w:r>
    </w:p>
    <w:p w14:paraId="6A505245" w14:textId="77777777" w:rsidR="00B727C4" w:rsidRDefault="00B727C4" w:rsidP="00B727C4">
      <w:pPr>
        <w:pStyle w:val="p"/>
        <w:tabs>
          <w:tab w:val="left" w:pos="9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$630 of supplies were on hand as of March 31.</w:t>
      </w:r>
      <w:r w:rsidR="00021DCB">
        <w:rPr>
          <w:rFonts w:ascii="Times New Roman" w:eastAsia="Times New Roman" w:hAnsi="Times New Roman" w:cs="Times New Roman"/>
          <w:color w:val="000000"/>
          <w:sz w:val="22"/>
          <w:szCs w:val="22"/>
        </w:rPr>
        <w:t xml:space="preserve"> </w:t>
      </w:r>
      <w:r w:rsidR="00516D1F" w:rsidRPr="00021DCB">
        <w:rPr>
          <w:rFonts w:ascii="Times New Roman" w:eastAsia="Times New Roman" w:hAnsi="Times New Roman" w:cs="Times New Roman"/>
          <w:color w:val="000000"/>
          <w:sz w:val="22"/>
          <w:szCs w:val="22"/>
        </w:rPr>
        <w:t xml:space="preserve">Determine the supplies </w:t>
      </w:r>
      <w:r>
        <w:rPr>
          <w:rFonts w:ascii="Times New Roman" w:eastAsia="Times New Roman" w:hAnsi="Times New Roman" w:cs="Times New Roman"/>
          <w:color w:val="000000"/>
          <w:sz w:val="22"/>
          <w:szCs w:val="22"/>
        </w:rPr>
        <w:t xml:space="preserve">expense for March and show your </w:t>
      </w:r>
    </w:p>
    <w:p w14:paraId="1C4CD099" w14:textId="58B2384E" w:rsidR="00516D1F" w:rsidRPr="00021DCB" w:rsidRDefault="00B727C4" w:rsidP="00B727C4">
      <w:pPr>
        <w:pStyle w:val="p"/>
        <w:tabs>
          <w:tab w:val="left" w:pos="9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calculation.</w:t>
      </w:r>
    </w:p>
    <w:p w14:paraId="319B35EA" w14:textId="77777777" w:rsidR="004F0DE4" w:rsidRDefault="004F0DE4" w:rsidP="005958BB">
      <w:pPr>
        <w:pStyle w:val="p"/>
        <w:tabs>
          <w:tab w:val="left" w:pos="3600"/>
        </w:tabs>
        <w:ind w:left="576"/>
        <w:rPr>
          <w:rFonts w:ascii="Times New Roman" w:eastAsia="Times New Roman" w:hAnsi="Times New Roman" w:cs="Times New Roman"/>
          <w:i/>
          <w:iCs/>
          <w:color w:val="000000"/>
          <w:sz w:val="22"/>
          <w:szCs w:val="22"/>
        </w:rPr>
      </w:pPr>
    </w:p>
    <w:p w14:paraId="49EB4BBB" w14:textId="4826E1CD" w:rsidR="00516D1F" w:rsidRPr="00021DCB" w:rsidRDefault="00516D1F" w:rsidP="00B727C4">
      <w:pPr>
        <w:pStyle w:val="p"/>
        <w:tabs>
          <w:tab w:val="left" w:pos="3600"/>
          <w:tab w:val="left" w:pos="396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w:t>
      </w:r>
      <w:r w:rsidR="00021DCB">
        <w:rPr>
          <w:rFonts w:ascii="Times New Roman" w:eastAsia="Times New Roman" w:hAnsi="Times New Roman" w:cs="Times New Roman"/>
          <w:color w:val="000000"/>
          <w:sz w:val="22"/>
          <w:szCs w:val="22"/>
        </w:rPr>
        <w:t xml:space="preserve"> </w:t>
      </w:r>
      <w:r w:rsidR="00B727C4">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$53,200 = $45,750 + Cash receipts − $243,910</w:t>
      </w:r>
    </w:p>
    <w:p w14:paraId="62C53014" w14:textId="16B14AAB" w:rsidR="00516D1F" w:rsidRPr="00021DCB" w:rsidRDefault="00021DCB" w:rsidP="00B727C4">
      <w:pPr>
        <w:pStyle w:val="p"/>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B727C4">
        <w:rPr>
          <w:rFonts w:ascii="Times New Roman" w:eastAsia="Times New Roman" w:hAnsi="Times New Roman" w:cs="Times New Roman"/>
          <w:color w:val="000000"/>
          <w:sz w:val="22"/>
          <w:szCs w:val="22"/>
        </w:rPr>
        <w:tab/>
      </w:r>
      <w:r w:rsidR="00B727C4">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Cash receipts</w:t>
      </w:r>
      <w:r>
        <w:rPr>
          <w:rFonts w:ascii="Times New Roman" w:eastAsia="Times New Roman" w:hAnsi="Times New Roman" w:cs="Times New Roman"/>
          <w:color w:val="000000"/>
          <w:sz w:val="22"/>
          <w:szCs w:val="22"/>
        </w:rPr>
        <w:t xml:space="preserve"> </w:t>
      </w:r>
      <w:r w:rsidR="00516D1F" w:rsidRPr="00021DCB">
        <w:rPr>
          <w:rFonts w:ascii="Times New Roman" w:eastAsia="Times New Roman" w:hAnsi="Times New Roman" w:cs="Times New Roman"/>
          <w:color w:val="000000"/>
          <w:sz w:val="22"/>
          <w:szCs w:val="22"/>
        </w:rPr>
        <w:t>= $251,360</w:t>
      </w:r>
    </w:p>
    <w:p w14:paraId="41D265BA" w14:textId="77777777" w:rsidR="00516D1F" w:rsidRPr="00021DCB" w:rsidRDefault="00516D1F" w:rsidP="00B727C4">
      <w:pPr>
        <w:pStyle w:val="p"/>
        <w:tabs>
          <w:tab w:val="left" w:pos="3600"/>
          <w:tab w:val="left" w:pos="396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p w14:paraId="3F957114" w14:textId="163C3D78" w:rsidR="00516D1F" w:rsidRPr="00021DCB" w:rsidRDefault="00B727C4" w:rsidP="00B727C4">
      <w:pPr>
        <w:pStyle w:val="p"/>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2.</w:t>
      </w:r>
      <w:r w:rsidR="00021DCB">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$630 = $1,800 + $2,450 − Supplies expense</w:t>
      </w:r>
    </w:p>
    <w:p w14:paraId="631FE44E" w14:textId="200EDB98" w:rsidR="00516D1F" w:rsidRPr="00021DCB" w:rsidRDefault="00021DCB" w:rsidP="00B727C4">
      <w:pPr>
        <w:pStyle w:val="p"/>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B727C4">
        <w:rPr>
          <w:rFonts w:ascii="Times New Roman" w:eastAsia="Times New Roman" w:hAnsi="Times New Roman" w:cs="Times New Roman"/>
          <w:color w:val="000000"/>
          <w:sz w:val="22"/>
          <w:szCs w:val="22"/>
        </w:rPr>
        <w:tab/>
      </w:r>
      <w:r w:rsidR="00B727C4">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Supplies expense = $3,620</w:t>
      </w:r>
    </w:p>
    <w:p w14:paraId="455CEDDE" w14:textId="77777777" w:rsidR="00B727C4"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B727C4">
        <w:rPr>
          <w:rFonts w:ascii="Times New Roman" w:eastAsia="Times New Roman" w:hAnsi="Times New Roman" w:cs="Times New Roman"/>
          <w:color w:val="000000"/>
          <w:sz w:val="22"/>
          <w:szCs w:val="22"/>
        </w:rPr>
        <w:t>Moderate</w:t>
      </w:r>
    </w:p>
    <w:p w14:paraId="59866E95" w14:textId="38297DBD" w:rsidR="00516D1F" w:rsidRPr="00021DCB" w:rsidRDefault="00B727C4"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Bloom's: Applying</w:t>
      </w:r>
    </w:p>
    <w:p w14:paraId="0EFE0944" w14:textId="77777777" w:rsidR="00B727C4"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B727C4">
        <w:rPr>
          <w:rFonts w:ascii="Times New Roman" w:eastAsia="Times New Roman" w:hAnsi="Times New Roman" w:cs="Times New Roman"/>
          <w:color w:val="000000"/>
          <w:sz w:val="22"/>
          <w:szCs w:val="22"/>
        </w:rPr>
        <w:t>FNMN.WARD.16.02-01 - LO: 02-01</w:t>
      </w:r>
    </w:p>
    <w:p w14:paraId="74F05781" w14:textId="77777777" w:rsidR="00B727C4" w:rsidRDefault="00B727C4"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FNMN.WARD.16.02-02 - LO: 02-02</w:t>
      </w:r>
    </w:p>
    <w:p w14:paraId="154D39B3" w14:textId="6CA08AD1" w:rsidR="00516D1F" w:rsidRPr="00021DCB" w:rsidRDefault="00B727C4"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FNMN.WARD.16.02-03 - LO: 02-03</w:t>
      </w:r>
    </w:p>
    <w:p w14:paraId="51ED22D7" w14:textId="706F30EC" w:rsidR="00B727C4"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B727C4">
        <w:rPr>
          <w:rFonts w:ascii="Times New Roman" w:eastAsia="Times New Roman" w:hAnsi="Times New Roman" w:cs="Times New Roman"/>
          <w:color w:val="000000"/>
          <w:sz w:val="22"/>
          <w:szCs w:val="22"/>
        </w:rPr>
        <w:t>ACCT.ACBSP.APC.02 – GAAP</w:t>
      </w:r>
    </w:p>
    <w:p w14:paraId="09321671" w14:textId="77777777" w:rsidR="00B727C4" w:rsidRDefault="00B727C4"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5D862819" w14:textId="6A57BF4C" w:rsidR="00B727C4" w:rsidRDefault="00B727C4"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4EAB4D43" w14:textId="4352AF82" w:rsidR="00516D1F" w:rsidRPr="00021DCB" w:rsidRDefault="00B727C4"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BUSPROG: Analytic</w:t>
      </w:r>
    </w:p>
    <w:p w14:paraId="6139E5BB" w14:textId="77777777" w:rsidR="001D53AA" w:rsidRPr="00021DCB" w:rsidRDefault="001D53AA" w:rsidP="005958BB">
      <w:pPr>
        <w:tabs>
          <w:tab w:val="left" w:pos="3600"/>
        </w:tabs>
        <w:ind w:left="576"/>
        <w:rPr>
          <w:rFonts w:ascii="Times New Roman" w:hAnsi="Times New Roman" w:cs="Times New Roman"/>
          <w:sz w:val="22"/>
          <w:szCs w:val="22"/>
        </w:rPr>
      </w:pPr>
    </w:p>
    <w:p w14:paraId="021398C9" w14:textId="562724A4" w:rsidR="00516D1F" w:rsidRPr="00021DCB" w:rsidRDefault="00516D1F"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Set up T accounts for Cash; Accounts Receivable; Supplies; Accounts Payable; Common Stock; Dividends; Professional Fees; and Operating Expenses.</w:t>
      </w:r>
    </w:p>
    <w:p w14:paraId="778FB631" w14:textId="77777777" w:rsidR="00611962" w:rsidRDefault="00516D1F" w:rsidP="00611962">
      <w:pPr>
        <w:tabs>
          <w:tab w:val="left" w:pos="900"/>
          <w:tab w:val="left" w:pos="126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color w:val="000000"/>
          <w:sz w:val="22"/>
          <w:szCs w:val="22"/>
        </w:rPr>
        <w:t>(</w:t>
      </w:r>
      <w:proofErr w:type="spellStart"/>
      <w:r w:rsidRPr="00021DCB">
        <w:rPr>
          <w:rFonts w:ascii="Times New Roman" w:eastAsia="Times New Roman" w:hAnsi="Times New Roman" w:cs="Times New Roman"/>
          <w:color w:val="000000"/>
          <w:sz w:val="22"/>
          <w:szCs w:val="22"/>
        </w:rPr>
        <w:t>a</w:t>
      </w:r>
      <w:proofErr w:type="spellEnd"/>
      <w:r w:rsidRPr="00021DCB">
        <w:rPr>
          <w:rFonts w:ascii="Times New Roman" w:eastAsia="Times New Roman" w:hAnsi="Times New Roman" w:cs="Times New Roman"/>
          <w:color w:val="000000"/>
          <w:sz w:val="22"/>
          <w:szCs w:val="22"/>
        </w:rPr>
        <w:t>)</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xml:space="preserve">In the T accounts, record the following transactions of Potter Pool Services for June, identifying each entry </w:t>
      </w:r>
    </w:p>
    <w:p w14:paraId="32E2199A" w14:textId="381128FE" w:rsidR="00516D1F" w:rsidRPr="00021DCB" w:rsidRDefault="00611962" w:rsidP="00611962">
      <w:pPr>
        <w:tabs>
          <w:tab w:val="left" w:pos="900"/>
          <w:tab w:val="left" w:pos="12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by number:</w:t>
      </w:r>
    </w:p>
    <w:p w14:paraId="26FD0915" w14:textId="77777777" w:rsidR="00516D1F" w:rsidRPr="00021DCB" w:rsidRDefault="00516D1F" w:rsidP="00611962">
      <w:pPr>
        <w:tabs>
          <w:tab w:val="left" w:pos="900"/>
          <w:tab w:val="left" w:pos="126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Shareholders invested $12,500 cash in the business by purchasing common stock.</w:t>
      </w:r>
    </w:p>
    <w:p w14:paraId="54521FD4" w14:textId="77777777" w:rsidR="00516D1F" w:rsidRPr="00021DCB" w:rsidRDefault="00516D1F" w:rsidP="00611962">
      <w:pPr>
        <w:tabs>
          <w:tab w:val="left" w:pos="900"/>
          <w:tab w:val="left" w:pos="126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(2)</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Purchased supplies on account, $6,250.</w:t>
      </w:r>
    </w:p>
    <w:p w14:paraId="6D9BE081" w14:textId="77777777" w:rsidR="00516D1F" w:rsidRPr="00021DCB" w:rsidRDefault="00516D1F" w:rsidP="00611962">
      <w:pPr>
        <w:tabs>
          <w:tab w:val="left" w:pos="900"/>
          <w:tab w:val="left" w:pos="126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(3)</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Paid operating expenses, $5,500.</w:t>
      </w:r>
    </w:p>
    <w:p w14:paraId="1000A290" w14:textId="77777777" w:rsidR="00516D1F" w:rsidRPr="00021DCB" w:rsidRDefault="00516D1F" w:rsidP="00611962">
      <w:pPr>
        <w:tabs>
          <w:tab w:val="left" w:pos="900"/>
          <w:tab w:val="left" w:pos="126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(4)</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Billed clients for fees, $7,440.</w:t>
      </w:r>
    </w:p>
    <w:p w14:paraId="03691ECC" w14:textId="77777777" w:rsidR="00516D1F" w:rsidRPr="00021DCB" w:rsidRDefault="00516D1F" w:rsidP="00611962">
      <w:pPr>
        <w:tabs>
          <w:tab w:val="left" w:pos="900"/>
          <w:tab w:val="left" w:pos="126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(5)</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Received cash from cash clients, $4,700.</w:t>
      </w:r>
    </w:p>
    <w:p w14:paraId="72CF193A" w14:textId="77777777" w:rsidR="00516D1F" w:rsidRPr="00021DCB" w:rsidRDefault="00516D1F" w:rsidP="00611962">
      <w:pPr>
        <w:tabs>
          <w:tab w:val="left" w:pos="900"/>
          <w:tab w:val="left" w:pos="126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(6)</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Paid creditors on account, $1,400.</w:t>
      </w:r>
    </w:p>
    <w:p w14:paraId="0E07AADA" w14:textId="77777777" w:rsidR="00516D1F" w:rsidRPr="00021DCB" w:rsidRDefault="00516D1F" w:rsidP="00611962">
      <w:pPr>
        <w:tabs>
          <w:tab w:val="left" w:pos="900"/>
          <w:tab w:val="left" w:pos="126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(7)</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Received $3,100 from clients on account.</w:t>
      </w:r>
    </w:p>
    <w:p w14:paraId="57322C82" w14:textId="77777777" w:rsidR="00516D1F" w:rsidRPr="00021DCB" w:rsidRDefault="00516D1F" w:rsidP="00611962">
      <w:pPr>
        <w:tabs>
          <w:tab w:val="left" w:pos="900"/>
          <w:tab w:val="left" w:pos="126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(8)</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Paid $1,500 cash dividends.</w:t>
      </w:r>
    </w:p>
    <w:p w14:paraId="3AE263B9" w14:textId="77777777" w:rsidR="00516D1F" w:rsidRPr="00021DCB" w:rsidRDefault="00516D1F" w:rsidP="00611962">
      <w:pPr>
        <w:tabs>
          <w:tab w:val="left" w:pos="900"/>
          <w:tab w:val="left" w:pos="126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1A188AA6" w14:textId="77777777" w:rsidR="00516D1F" w:rsidRPr="00021DCB" w:rsidRDefault="00516D1F" w:rsidP="00611962">
      <w:pPr>
        <w:tabs>
          <w:tab w:val="left" w:pos="900"/>
          <w:tab w:val="left" w:pos="126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(b)</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Prepare a trial balance as of June 30 for Potter Pool Services.</w:t>
      </w:r>
    </w:p>
    <w:p w14:paraId="3A8BBEFF" w14:textId="77777777" w:rsidR="00516D1F" w:rsidRPr="00021DCB" w:rsidRDefault="00516D1F" w:rsidP="00611962">
      <w:pPr>
        <w:tabs>
          <w:tab w:val="left" w:pos="900"/>
          <w:tab w:val="left" w:pos="126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055E6C7F" w14:textId="77777777" w:rsidR="00611962" w:rsidRDefault="00516D1F" w:rsidP="00611962">
      <w:pPr>
        <w:tabs>
          <w:tab w:val="left" w:pos="900"/>
          <w:tab w:val="left" w:pos="126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color w:val="000000"/>
          <w:sz w:val="22"/>
          <w:szCs w:val="22"/>
        </w:rPr>
        <w:t>(c)</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xml:space="preserve">Assuming that supplies expense (which has not been recorded) amounts to $1,500 for June, determine the </w:t>
      </w:r>
    </w:p>
    <w:p w14:paraId="1E2B1B6C" w14:textId="2D3D88D8" w:rsidR="00516D1F" w:rsidRPr="00021DCB" w:rsidRDefault="00611962" w:rsidP="00611962">
      <w:pPr>
        <w:tabs>
          <w:tab w:val="left" w:pos="900"/>
          <w:tab w:val="left" w:pos="12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following:</w:t>
      </w:r>
    </w:p>
    <w:p w14:paraId="76C7CF74" w14:textId="77777777" w:rsidR="00516D1F" w:rsidRPr="00021DCB" w:rsidRDefault="00516D1F" w:rsidP="00611962">
      <w:pPr>
        <w:tabs>
          <w:tab w:val="left" w:pos="900"/>
          <w:tab w:val="left" w:pos="126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Net income for the month.</w:t>
      </w:r>
    </w:p>
    <w:p w14:paraId="6A6E9172" w14:textId="77777777" w:rsidR="00516D1F" w:rsidRPr="00021DCB" w:rsidRDefault="00516D1F" w:rsidP="00611962">
      <w:pPr>
        <w:tabs>
          <w:tab w:val="left" w:pos="900"/>
          <w:tab w:val="left" w:pos="126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(2)</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Stockholders' equity as of June 30.</w:t>
      </w:r>
    </w:p>
    <w:p w14:paraId="6EA07FA7" w14:textId="77777777" w:rsidR="00516D1F" w:rsidRDefault="00516D1F" w:rsidP="005958BB">
      <w:pPr>
        <w:tabs>
          <w:tab w:val="left" w:pos="3600"/>
        </w:tabs>
        <w:ind w:left="576"/>
        <w:rPr>
          <w:rFonts w:ascii="Times New Roman" w:hAnsi="Times New Roman" w:cs="Times New Roman"/>
          <w:sz w:val="22"/>
          <w:szCs w:val="22"/>
        </w:rPr>
      </w:pPr>
    </w:p>
    <w:p w14:paraId="2A702807" w14:textId="1B5A0AB4" w:rsidR="00611962" w:rsidRDefault="00611962" w:rsidP="005958BB">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68594BDE" w14:textId="77777777" w:rsidR="004F0DE4" w:rsidRPr="00021DCB" w:rsidRDefault="004F0DE4" w:rsidP="005958BB">
      <w:pPr>
        <w:tabs>
          <w:tab w:val="left" w:pos="3600"/>
        </w:tabs>
        <w:ind w:left="576"/>
        <w:rPr>
          <w:rFonts w:ascii="Times New Roman" w:hAnsi="Times New Roman" w:cs="Times New Roman"/>
          <w:vanish/>
          <w:sz w:val="22"/>
          <w:szCs w:val="22"/>
        </w:rPr>
      </w:pPr>
    </w:p>
    <w:p w14:paraId="4A0D8EB7" w14:textId="51CBD4B7" w:rsidR="00516D1F" w:rsidRPr="00021DCB" w:rsidRDefault="00516D1F" w:rsidP="005958BB">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002704EE">
        <w:rPr>
          <w:rFonts w:ascii="Times New Roman" w:eastAsia="Times New Roman" w:hAnsi="Times New Roman" w:cs="Times New Roman"/>
          <w:i/>
          <w:iCs/>
          <w:color w:val="000000"/>
          <w:sz w:val="22"/>
          <w:szCs w:val="22"/>
        </w:rPr>
        <w:tab/>
      </w:r>
      <w:r w:rsidR="002704EE" w:rsidRPr="002704EE">
        <w:rPr>
          <w:rFonts w:ascii="Times New Roman" w:eastAsia="Times New Roman" w:hAnsi="Times New Roman" w:cs="Times New Roman"/>
          <w:iCs/>
          <w:color w:val="000000"/>
          <w:sz w:val="22"/>
          <w:szCs w:val="22"/>
        </w:rPr>
        <w:t>(a)</w:t>
      </w:r>
    </w:p>
    <w:tbl>
      <w:tblPr>
        <w:tblW w:w="6481" w:type="dxa"/>
        <w:tblInd w:w="3960" w:type="dxa"/>
        <w:tblCellMar>
          <w:left w:w="0" w:type="dxa"/>
          <w:right w:w="0" w:type="dxa"/>
        </w:tblCellMar>
        <w:tblLook w:val="04A0" w:firstRow="1" w:lastRow="0" w:firstColumn="1" w:lastColumn="0" w:noHBand="0" w:noVBand="1"/>
      </w:tblPr>
      <w:tblGrid>
        <w:gridCol w:w="718"/>
        <w:gridCol w:w="737"/>
        <w:gridCol w:w="716"/>
        <w:gridCol w:w="719"/>
        <w:gridCol w:w="716"/>
        <w:gridCol w:w="716"/>
        <w:gridCol w:w="716"/>
        <w:gridCol w:w="717"/>
        <w:gridCol w:w="720"/>
        <w:gridCol w:w="6"/>
      </w:tblGrid>
      <w:tr w:rsidR="002704EE" w:rsidRPr="00021DCB" w14:paraId="659C1E36" w14:textId="77777777" w:rsidTr="004919AD">
        <w:tc>
          <w:tcPr>
            <w:tcW w:w="2883" w:type="dxa"/>
            <w:gridSpan w:val="4"/>
            <w:tcBorders>
              <w:bottom w:val="single" w:sz="4" w:space="0" w:color="auto"/>
            </w:tcBorders>
            <w:tcMar>
              <w:top w:w="0" w:type="dxa"/>
              <w:left w:w="0" w:type="dxa"/>
              <w:bottom w:w="0" w:type="dxa"/>
              <w:right w:w="0" w:type="dxa"/>
            </w:tcMar>
          </w:tcPr>
          <w:p w14:paraId="4B3D1208" w14:textId="77777777" w:rsidR="002704EE" w:rsidRPr="00021DCB" w:rsidRDefault="002704EE" w:rsidP="00021DCB">
            <w:pPr>
              <w:pStyle w:val="p"/>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Cash</w:t>
            </w:r>
          </w:p>
        </w:tc>
        <w:tc>
          <w:tcPr>
            <w:tcW w:w="718" w:type="dxa"/>
            <w:tcMar>
              <w:top w:w="0" w:type="dxa"/>
              <w:left w:w="0" w:type="dxa"/>
              <w:bottom w:w="0" w:type="dxa"/>
              <w:right w:w="0" w:type="dxa"/>
            </w:tcMar>
            <w:vAlign w:val="center"/>
          </w:tcPr>
          <w:p w14:paraId="00E99BB2" w14:textId="77777777" w:rsidR="002704EE" w:rsidRPr="00021DCB" w:rsidRDefault="002704EE"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880" w:type="dxa"/>
            <w:gridSpan w:val="5"/>
            <w:tcBorders>
              <w:bottom w:val="single" w:sz="4" w:space="0" w:color="auto"/>
            </w:tcBorders>
          </w:tcPr>
          <w:p w14:paraId="232F38A0" w14:textId="3B689B15" w:rsidR="002704EE" w:rsidRPr="00021DCB" w:rsidRDefault="002704EE" w:rsidP="00021DCB">
            <w:pPr>
              <w:pStyle w:val="p"/>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Common Stock</w:t>
            </w:r>
          </w:p>
        </w:tc>
      </w:tr>
      <w:tr w:rsidR="002704EE" w:rsidRPr="00021DCB" w14:paraId="6109AE92" w14:textId="77777777" w:rsidTr="004919AD">
        <w:trPr>
          <w:gridAfter w:val="1"/>
          <w:wAfter w:w="6" w:type="dxa"/>
        </w:trPr>
        <w:tc>
          <w:tcPr>
            <w:tcW w:w="720" w:type="dxa"/>
            <w:tcBorders>
              <w:top w:val="single" w:sz="4" w:space="0" w:color="auto"/>
            </w:tcBorders>
            <w:tcMar>
              <w:top w:w="0" w:type="dxa"/>
              <w:left w:w="0" w:type="dxa"/>
              <w:bottom w:w="0" w:type="dxa"/>
              <w:right w:w="0" w:type="dxa"/>
            </w:tcMar>
          </w:tcPr>
          <w:p w14:paraId="313FFC23" w14:textId="77777777" w:rsidR="002704EE" w:rsidRPr="00021DCB" w:rsidRDefault="002704EE"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w:t>
            </w:r>
          </w:p>
        </w:tc>
        <w:tc>
          <w:tcPr>
            <w:tcW w:w="725" w:type="dxa"/>
            <w:tcBorders>
              <w:top w:val="single" w:sz="4" w:space="0" w:color="auto"/>
              <w:right w:val="single" w:sz="4" w:space="0" w:color="auto"/>
            </w:tcBorders>
            <w:tcMar>
              <w:top w:w="0" w:type="dxa"/>
              <w:left w:w="0" w:type="dxa"/>
              <w:bottom w:w="0" w:type="dxa"/>
              <w:right w:w="0" w:type="dxa"/>
            </w:tcMar>
          </w:tcPr>
          <w:p w14:paraId="7EB885E8" w14:textId="5DA0F879" w:rsidR="002704EE" w:rsidRPr="00021DCB" w:rsidRDefault="002704EE" w:rsidP="009F1763">
            <w:pPr>
              <w:pStyle w:val="p"/>
              <w:ind w:right="72"/>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12,500</w:t>
            </w:r>
          </w:p>
        </w:tc>
        <w:tc>
          <w:tcPr>
            <w:tcW w:w="718" w:type="dxa"/>
            <w:tcBorders>
              <w:top w:val="single" w:sz="4" w:space="0" w:color="auto"/>
              <w:left w:val="single" w:sz="4" w:space="0" w:color="auto"/>
            </w:tcBorders>
            <w:tcMar>
              <w:top w:w="0" w:type="dxa"/>
              <w:left w:w="0" w:type="dxa"/>
              <w:bottom w:w="0" w:type="dxa"/>
              <w:right w:w="0" w:type="dxa"/>
            </w:tcMar>
          </w:tcPr>
          <w:p w14:paraId="07F60228" w14:textId="77777777" w:rsidR="002704EE" w:rsidRPr="00021DCB" w:rsidRDefault="002704EE" w:rsidP="009F1763">
            <w:pPr>
              <w:ind w:left="72"/>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(3)</w:t>
            </w:r>
          </w:p>
        </w:tc>
        <w:tc>
          <w:tcPr>
            <w:tcW w:w="720" w:type="dxa"/>
            <w:tcBorders>
              <w:top w:val="single" w:sz="4" w:space="0" w:color="auto"/>
            </w:tcBorders>
            <w:tcMar>
              <w:top w:w="0" w:type="dxa"/>
              <w:left w:w="0" w:type="dxa"/>
              <w:bottom w:w="0" w:type="dxa"/>
              <w:right w:w="0" w:type="dxa"/>
            </w:tcMar>
          </w:tcPr>
          <w:p w14:paraId="03BD692A" w14:textId="77777777" w:rsidR="002704EE" w:rsidRPr="00021DCB" w:rsidRDefault="002704EE" w:rsidP="00021DCB">
            <w:pPr>
              <w:pStyle w:val="p"/>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5,500</w:t>
            </w:r>
          </w:p>
        </w:tc>
        <w:tc>
          <w:tcPr>
            <w:tcW w:w="718" w:type="dxa"/>
            <w:tcMar>
              <w:top w:w="0" w:type="dxa"/>
              <w:left w:w="0" w:type="dxa"/>
              <w:bottom w:w="0" w:type="dxa"/>
              <w:right w:w="0" w:type="dxa"/>
            </w:tcMar>
            <w:vAlign w:val="center"/>
          </w:tcPr>
          <w:p w14:paraId="14781F51" w14:textId="77777777" w:rsidR="002704EE" w:rsidRPr="00021DCB" w:rsidRDefault="002704EE"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18" w:type="dxa"/>
          </w:tcPr>
          <w:p w14:paraId="6399D61C" w14:textId="77777777" w:rsidR="002704EE" w:rsidRPr="00021DCB" w:rsidRDefault="002704EE" w:rsidP="00021DCB">
            <w:pPr>
              <w:rPr>
                <w:rFonts w:ascii="Times New Roman" w:eastAsia="Times New Roman" w:hAnsi="Times New Roman" w:cs="Times New Roman"/>
                <w:color w:val="000000"/>
                <w:sz w:val="22"/>
                <w:szCs w:val="22"/>
              </w:rPr>
            </w:pPr>
          </w:p>
        </w:tc>
        <w:tc>
          <w:tcPr>
            <w:tcW w:w="718" w:type="dxa"/>
            <w:tcBorders>
              <w:right w:val="single" w:sz="4" w:space="0" w:color="auto"/>
            </w:tcBorders>
            <w:tcMar>
              <w:top w:w="0" w:type="dxa"/>
              <w:left w:w="0" w:type="dxa"/>
              <w:bottom w:w="0" w:type="dxa"/>
              <w:right w:w="0" w:type="dxa"/>
            </w:tcMar>
            <w:vAlign w:val="center"/>
          </w:tcPr>
          <w:p w14:paraId="0593FFF0" w14:textId="50F50A52" w:rsidR="002704EE" w:rsidRPr="00021DCB" w:rsidRDefault="002704EE"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18" w:type="dxa"/>
            <w:tcBorders>
              <w:left w:val="single" w:sz="4" w:space="0" w:color="auto"/>
            </w:tcBorders>
            <w:tcMar>
              <w:top w:w="0" w:type="dxa"/>
              <w:left w:w="0" w:type="dxa"/>
              <w:bottom w:w="0" w:type="dxa"/>
              <w:right w:w="0" w:type="dxa"/>
            </w:tcMar>
            <w:vAlign w:val="center"/>
          </w:tcPr>
          <w:p w14:paraId="19CE5250" w14:textId="77777777" w:rsidR="002704EE" w:rsidRPr="00021DCB" w:rsidRDefault="002704EE" w:rsidP="009F1763">
            <w:pPr>
              <w:ind w:left="72"/>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w:t>
            </w:r>
          </w:p>
        </w:tc>
        <w:tc>
          <w:tcPr>
            <w:tcW w:w="720" w:type="dxa"/>
            <w:tcMar>
              <w:top w:w="0" w:type="dxa"/>
              <w:left w:w="0" w:type="dxa"/>
              <w:bottom w:w="0" w:type="dxa"/>
              <w:right w:w="0" w:type="dxa"/>
            </w:tcMar>
            <w:vAlign w:val="center"/>
          </w:tcPr>
          <w:p w14:paraId="1B387C6A" w14:textId="77777777" w:rsidR="002704EE" w:rsidRPr="00021DCB" w:rsidRDefault="002704EE" w:rsidP="00021DCB">
            <w:pPr>
              <w:pStyle w:val="p"/>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12,500</w:t>
            </w:r>
          </w:p>
        </w:tc>
      </w:tr>
      <w:tr w:rsidR="002704EE" w:rsidRPr="00021DCB" w14:paraId="66ED06F7" w14:textId="77777777" w:rsidTr="004919AD">
        <w:trPr>
          <w:gridAfter w:val="1"/>
          <w:wAfter w:w="6" w:type="dxa"/>
        </w:trPr>
        <w:tc>
          <w:tcPr>
            <w:tcW w:w="720" w:type="dxa"/>
            <w:tcMar>
              <w:top w:w="0" w:type="dxa"/>
              <w:left w:w="0" w:type="dxa"/>
              <w:bottom w:w="0" w:type="dxa"/>
              <w:right w:w="0" w:type="dxa"/>
            </w:tcMar>
          </w:tcPr>
          <w:p w14:paraId="4B7AFC7E" w14:textId="77777777" w:rsidR="002704EE" w:rsidRPr="00021DCB" w:rsidRDefault="002704EE"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(5)</w:t>
            </w:r>
          </w:p>
        </w:tc>
        <w:tc>
          <w:tcPr>
            <w:tcW w:w="725" w:type="dxa"/>
            <w:tcBorders>
              <w:right w:val="single" w:sz="4" w:space="0" w:color="auto"/>
            </w:tcBorders>
            <w:tcMar>
              <w:top w:w="0" w:type="dxa"/>
              <w:left w:w="0" w:type="dxa"/>
              <w:bottom w:w="0" w:type="dxa"/>
              <w:right w:w="0" w:type="dxa"/>
            </w:tcMar>
          </w:tcPr>
          <w:p w14:paraId="4835455D" w14:textId="03692961" w:rsidR="002704EE" w:rsidRPr="00021DCB" w:rsidRDefault="002704EE" w:rsidP="009F1763">
            <w:pPr>
              <w:pStyle w:val="p"/>
              <w:ind w:right="72"/>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4,700</w:t>
            </w:r>
          </w:p>
        </w:tc>
        <w:tc>
          <w:tcPr>
            <w:tcW w:w="718" w:type="dxa"/>
            <w:tcBorders>
              <w:left w:val="single" w:sz="4" w:space="0" w:color="auto"/>
            </w:tcBorders>
            <w:tcMar>
              <w:top w:w="0" w:type="dxa"/>
              <w:left w:w="0" w:type="dxa"/>
              <w:bottom w:w="0" w:type="dxa"/>
              <w:right w:w="0" w:type="dxa"/>
            </w:tcMar>
          </w:tcPr>
          <w:p w14:paraId="3EB2E796" w14:textId="77777777" w:rsidR="002704EE" w:rsidRPr="00021DCB" w:rsidRDefault="002704EE" w:rsidP="009F1763">
            <w:pPr>
              <w:ind w:left="72"/>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(6)</w:t>
            </w:r>
          </w:p>
        </w:tc>
        <w:tc>
          <w:tcPr>
            <w:tcW w:w="720" w:type="dxa"/>
            <w:tcMar>
              <w:top w:w="0" w:type="dxa"/>
              <w:left w:w="0" w:type="dxa"/>
              <w:bottom w:w="0" w:type="dxa"/>
              <w:right w:w="0" w:type="dxa"/>
            </w:tcMar>
          </w:tcPr>
          <w:p w14:paraId="706B476C" w14:textId="77777777" w:rsidR="002704EE" w:rsidRPr="00021DCB" w:rsidRDefault="002704EE" w:rsidP="00021DCB">
            <w:pPr>
              <w:pStyle w:val="p"/>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1,400</w:t>
            </w:r>
          </w:p>
        </w:tc>
        <w:tc>
          <w:tcPr>
            <w:tcW w:w="718" w:type="dxa"/>
            <w:tcMar>
              <w:top w:w="0" w:type="dxa"/>
              <w:left w:w="0" w:type="dxa"/>
              <w:bottom w:w="0" w:type="dxa"/>
              <w:right w:w="0" w:type="dxa"/>
            </w:tcMar>
            <w:vAlign w:val="center"/>
          </w:tcPr>
          <w:p w14:paraId="5E9FE395" w14:textId="77777777" w:rsidR="002704EE" w:rsidRPr="00021DCB" w:rsidRDefault="002704EE"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18" w:type="dxa"/>
          </w:tcPr>
          <w:p w14:paraId="6D1A953A" w14:textId="77777777" w:rsidR="002704EE" w:rsidRPr="00021DCB" w:rsidRDefault="002704EE" w:rsidP="00021DCB">
            <w:pPr>
              <w:rPr>
                <w:rFonts w:ascii="Times New Roman" w:eastAsia="Times New Roman" w:hAnsi="Times New Roman" w:cs="Times New Roman"/>
                <w:color w:val="000000"/>
                <w:sz w:val="22"/>
                <w:szCs w:val="22"/>
              </w:rPr>
            </w:pPr>
          </w:p>
        </w:tc>
        <w:tc>
          <w:tcPr>
            <w:tcW w:w="718" w:type="dxa"/>
            <w:tcBorders>
              <w:right w:val="single" w:sz="4" w:space="0" w:color="auto"/>
            </w:tcBorders>
            <w:tcMar>
              <w:top w:w="0" w:type="dxa"/>
              <w:left w:w="0" w:type="dxa"/>
              <w:bottom w:w="0" w:type="dxa"/>
              <w:right w:w="0" w:type="dxa"/>
            </w:tcMar>
            <w:vAlign w:val="center"/>
          </w:tcPr>
          <w:p w14:paraId="650675E6" w14:textId="1FB7E6B6" w:rsidR="002704EE" w:rsidRPr="00021DCB" w:rsidRDefault="002704EE"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18" w:type="dxa"/>
            <w:tcBorders>
              <w:left w:val="single" w:sz="4" w:space="0" w:color="auto"/>
            </w:tcBorders>
            <w:tcMar>
              <w:top w:w="0" w:type="dxa"/>
              <w:left w:w="0" w:type="dxa"/>
              <w:bottom w:w="0" w:type="dxa"/>
              <w:right w:w="0" w:type="dxa"/>
            </w:tcMar>
            <w:vAlign w:val="center"/>
          </w:tcPr>
          <w:p w14:paraId="43E5E5BA" w14:textId="77777777" w:rsidR="002704EE" w:rsidRPr="00021DCB" w:rsidRDefault="002704EE" w:rsidP="009F1763">
            <w:pPr>
              <w:ind w:left="72"/>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Mar>
              <w:top w:w="0" w:type="dxa"/>
              <w:left w:w="0" w:type="dxa"/>
              <w:bottom w:w="0" w:type="dxa"/>
              <w:right w:w="0" w:type="dxa"/>
            </w:tcMar>
            <w:vAlign w:val="center"/>
          </w:tcPr>
          <w:p w14:paraId="65AADCFF" w14:textId="77777777" w:rsidR="002704EE" w:rsidRPr="00021DCB" w:rsidRDefault="002704EE"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2704EE" w:rsidRPr="00021DCB" w14:paraId="160353E3" w14:textId="77777777" w:rsidTr="004919AD">
        <w:trPr>
          <w:gridAfter w:val="1"/>
          <w:wAfter w:w="6" w:type="dxa"/>
        </w:trPr>
        <w:tc>
          <w:tcPr>
            <w:tcW w:w="720" w:type="dxa"/>
            <w:tcMar>
              <w:top w:w="0" w:type="dxa"/>
              <w:left w:w="0" w:type="dxa"/>
              <w:bottom w:w="0" w:type="dxa"/>
              <w:right w:w="0" w:type="dxa"/>
            </w:tcMar>
          </w:tcPr>
          <w:p w14:paraId="2E3113E3" w14:textId="77777777" w:rsidR="002704EE" w:rsidRPr="00021DCB" w:rsidRDefault="002704EE"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(7)</w:t>
            </w:r>
          </w:p>
        </w:tc>
        <w:tc>
          <w:tcPr>
            <w:tcW w:w="725" w:type="dxa"/>
            <w:tcBorders>
              <w:right w:val="single" w:sz="4" w:space="0" w:color="auto"/>
            </w:tcBorders>
            <w:tcMar>
              <w:top w:w="0" w:type="dxa"/>
              <w:left w:w="0" w:type="dxa"/>
              <w:bottom w:w="0" w:type="dxa"/>
              <w:right w:w="0" w:type="dxa"/>
            </w:tcMar>
          </w:tcPr>
          <w:p w14:paraId="2BD4C35B" w14:textId="74652588" w:rsidR="002704EE" w:rsidRPr="00021DCB" w:rsidRDefault="002704EE" w:rsidP="009F1763">
            <w:pPr>
              <w:pStyle w:val="p"/>
              <w:ind w:right="72"/>
              <w:jc w:val="right"/>
              <w:rPr>
                <w:rFonts w:ascii="Times New Roman" w:hAnsi="Times New Roman" w:cs="Times New Roman"/>
                <w:sz w:val="22"/>
                <w:szCs w:val="22"/>
              </w:rPr>
            </w:pPr>
            <w:r>
              <w:rPr>
                <w:rFonts w:ascii="Times New Roman" w:eastAsia="Times New Roman" w:hAnsi="Times New Roman" w:cs="Times New Roman"/>
                <w:color w:val="000000"/>
                <w:sz w:val="22"/>
                <w:szCs w:val="22"/>
                <w:u w:val="single"/>
              </w:rPr>
              <w:t xml:space="preserve"> </w:t>
            </w:r>
            <w:r w:rsidRPr="00021DCB">
              <w:rPr>
                <w:rFonts w:ascii="Times New Roman" w:eastAsia="Times New Roman" w:hAnsi="Times New Roman" w:cs="Times New Roman"/>
                <w:color w:val="000000"/>
                <w:sz w:val="22"/>
                <w:szCs w:val="22"/>
                <w:u w:val="single"/>
              </w:rPr>
              <w:t>3,100</w:t>
            </w:r>
          </w:p>
        </w:tc>
        <w:tc>
          <w:tcPr>
            <w:tcW w:w="718" w:type="dxa"/>
            <w:tcBorders>
              <w:left w:val="single" w:sz="4" w:space="0" w:color="auto"/>
            </w:tcBorders>
            <w:tcMar>
              <w:top w:w="0" w:type="dxa"/>
              <w:left w:w="0" w:type="dxa"/>
              <w:bottom w:w="0" w:type="dxa"/>
              <w:right w:w="0" w:type="dxa"/>
            </w:tcMar>
          </w:tcPr>
          <w:p w14:paraId="1C57565F" w14:textId="77777777" w:rsidR="002704EE" w:rsidRPr="00021DCB" w:rsidRDefault="002704EE" w:rsidP="009F1763">
            <w:pPr>
              <w:ind w:left="72"/>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(8)</w:t>
            </w:r>
          </w:p>
        </w:tc>
        <w:tc>
          <w:tcPr>
            <w:tcW w:w="720" w:type="dxa"/>
            <w:tcMar>
              <w:top w:w="0" w:type="dxa"/>
              <w:left w:w="0" w:type="dxa"/>
              <w:bottom w:w="0" w:type="dxa"/>
              <w:right w:w="0" w:type="dxa"/>
            </w:tcMar>
          </w:tcPr>
          <w:p w14:paraId="5D994BF5" w14:textId="7AE7A1DD" w:rsidR="002704EE" w:rsidRPr="00021DCB" w:rsidRDefault="002704EE" w:rsidP="00021DCB">
            <w:pPr>
              <w:pStyle w:val="p"/>
              <w:jc w:val="right"/>
              <w:rPr>
                <w:rFonts w:ascii="Times New Roman" w:hAnsi="Times New Roman" w:cs="Times New Roman"/>
                <w:sz w:val="22"/>
                <w:szCs w:val="22"/>
              </w:rPr>
            </w:pPr>
            <w:r>
              <w:rPr>
                <w:rFonts w:ascii="Times New Roman" w:eastAsia="Times New Roman" w:hAnsi="Times New Roman" w:cs="Times New Roman"/>
                <w:color w:val="000000"/>
                <w:sz w:val="22"/>
                <w:szCs w:val="22"/>
                <w:u w:val="single"/>
              </w:rPr>
              <w:t xml:space="preserve"> </w:t>
            </w:r>
            <w:r w:rsidRPr="00021DCB">
              <w:rPr>
                <w:rFonts w:ascii="Times New Roman" w:eastAsia="Times New Roman" w:hAnsi="Times New Roman" w:cs="Times New Roman"/>
                <w:color w:val="000000"/>
                <w:sz w:val="22"/>
                <w:szCs w:val="22"/>
                <w:u w:val="single"/>
              </w:rPr>
              <w:t>1,500</w:t>
            </w:r>
          </w:p>
        </w:tc>
        <w:tc>
          <w:tcPr>
            <w:tcW w:w="718" w:type="dxa"/>
            <w:tcMar>
              <w:top w:w="0" w:type="dxa"/>
              <w:left w:w="0" w:type="dxa"/>
              <w:bottom w:w="0" w:type="dxa"/>
              <w:right w:w="0" w:type="dxa"/>
            </w:tcMar>
            <w:vAlign w:val="center"/>
          </w:tcPr>
          <w:p w14:paraId="5D03E0DA" w14:textId="77777777" w:rsidR="002704EE" w:rsidRPr="00021DCB" w:rsidRDefault="002704EE"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18" w:type="dxa"/>
          </w:tcPr>
          <w:p w14:paraId="1E3B8352" w14:textId="77777777" w:rsidR="002704EE" w:rsidRPr="00021DCB" w:rsidRDefault="002704EE" w:rsidP="00021DCB">
            <w:pPr>
              <w:rPr>
                <w:rFonts w:ascii="Times New Roman" w:eastAsia="Times New Roman" w:hAnsi="Times New Roman" w:cs="Times New Roman"/>
                <w:color w:val="000000"/>
                <w:sz w:val="22"/>
                <w:szCs w:val="22"/>
              </w:rPr>
            </w:pPr>
          </w:p>
        </w:tc>
        <w:tc>
          <w:tcPr>
            <w:tcW w:w="718" w:type="dxa"/>
            <w:tcBorders>
              <w:right w:val="single" w:sz="4" w:space="0" w:color="auto"/>
            </w:tcBorders>
            <w:tcMar>
              <w:top w:w="0" w:type="dxa"/>
              <w:left w:w="0" w:type="dxa"/>
              <w:bottom w:w="0" w:type="dxa"/>
              <w:right w:w="0" w:type="dxa"/>
            </w:tcMar>
            <w:vAlign w:val="center"/>
          </w:tcPr>
          <w:p w14:paraId="40DD1AA6" w14:textId="2FDBCC5B" w:rsidR="002704EE" w:rsidRPr="00021DCB" w:rsidRDefault="002704EE"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18" w:type="dxa"/>
            <w:tcBorders>
              <w:left w:val="single" w:sz="4" w:space="0" w:color="auto"/>
            </w:tcBorders>
            <w:tcMar>
              <w:top w:w="0" w:type="dxa"/>
              <w:left w:w="0" w:type="dxa"/>
              <w:bottom w:w="0" w:type="dxa"/>
              <w:right w:w="0" w:type="dxa"/>
            </w:tcMar>
            <w:vAlign w:val="center"/>
          </w:tcPr>
          <w:p w14:paraId="7D5428D8" w14:textId="77777777" w:rsidR="002704EE" w:rsidRPr="00021DCB" w:rsidRDefault="002704EE" w:rsidP="009F1763">
            <w:pPr>
              <w:ind w:left="72"/>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Mar>
              <w:top w:w="0" w:type="dxa"/>
              <w:left w:w="0" w:type="dxa"/>
              <w:bottom w:w="0" w:type="dxa"/>
              <w:right w:w="0" w:type="dxa"/>
            </w:tcMar>
            <w:vAlign w:val="center"/>
          </w:tcPr>
          <w:p w14:paraId="20AFDECE" w14:textId="77777777" w:rsidR="002704EE" w:rsidRPr="00021DCB" w:rsidRDefault="002704EE"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2704EE" w:rsidRPr="00021DCB" w14:paraId="6BB945E8" w14:textId="77777777" w:rsidTr="004919AD">
        <w:trPr>
          <w:gridAfter w:val="1"/>
          <w:wAfter w:w="6" w:type="dxa"/>
        </w:trPr>
        <w:tc>
          <w:tcPr>
            <w:tcW w:w="720" w:type="dxa"/>
            <w:tcMar>
              <w:top w:w="0" w:type="dxa"/>
              <w:left w:w="0" w:type="dxa"/>
              <w:bottom w:w="0" w:type="dxa"/>
              <w:right w:w="0" w:type="dxa"/>
            </w:tcMar>
          </w:tcPr>
          <w:p w14:paraId="18B5F725" w14:textId="77777777" w:rsidR="002704EE" w:rsidRPr="00021DCB" w:rsidRDefault="002704EE"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Bal.</w:t>
            </w:r>
          </w:p>
        </w:tc>
        <w:tc>
          <w:tcPr>
            <w:tcW w:w="725" w:type="dxa"/>
            <w:tcBorders>
              <w:right w:val="single" w:sz="4" w:space="0" w:color="auto"/>
            </w:tcBorders>
            <w:tcMar>
              <w:top w:w="0" w:type="dxa"/>
              <w:left w:w="0" w:type="dxa"/>
              <w:bottom w:w="0" w:type="dxa"/>
              <w:right w:w="0" w:type="dxa"/>
            </w:tcMar>
          </w:tcPr>
          <w:p w14:paraId="17D70B74" w14:textId="675DD48E" w:rsidR="002704EE" w:rsidRPr="00021DCB" w:rsidRDefault="002704EE" w:rsidP="009F1763">
            <w:pPr>
              <w:ind w:right="72"/>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11,900</w:t>
            </w:r>
          </w:p>
        </w:tc>
        <w:tc>
          <w:tcPr>
            <w:tcW w:w="718" w:type="dxa"/>
            <w:tcBorders>
              <w:left w:val="single" w:sz="4" w:space="0" w:color="auto"/>
            </w:tcBorders>
            <w:tcMar>
              <w:top w:w="0" w:type="dxa"/>
              <w:left w:w="0" w:type="dxa"/>
              <w:bottom w:w="0" w:type="dxa"/>
              <w:right w:w="0" w:type="dxa"/>
            </w:tcMar>
          </w:tcPr>
          <w:p w14:paraId="2FDF1FC8" w14:textId="77777777" w:rsidR="002704EE" w:rsidRPr="00021DCB" w:rsidRDefault="002704EE" w:rsidP="009F1763">
            <w:pPr>
              <w:ind w:left="72"/>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Mar>
              <w:top w:w="0" w:type="dxa"/>
              <w:left w:w="0" w:type="dxa"/>
              <w:bottom w:w="0" w:type="dxa"/>
              <w:right w:w="0" w:type="dxa"/>
            </w:tcMar>
          </w:tcPr>
          <w:p w14:paraId="1DD30FCE" w14:textId="77777777" w:rsidR="002704EE" w:rsidRPr="00021DCB" w:rsidRDefault="002704EE"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18" w:type="dxa"/>
            <w:tcMar>
              <w:top w:w="0" w:type="dxa"/>
              <w:left w:w="0" w:type="dxa"/>
              <w:bottom w:w="0" w:type="dxa"/>
              <w:right w:w="0" w:type="dxa"/>
            </w:tcMar>
            <w:vAlign w:val="center"/>
          </w:tcPr>
          <w:p w14:paraId="451204A3" w14:textId="77777777" w:rsidR="002704EE" w:rsidRPr="00021DCB" w:rsidRDefault="002704EE"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18" w:type="dxa"/>
          </w:tcPr>
          <w:p w14:paraId="14E446F4" w14:textId="77777777" w:rsidR="002704EE" w:rsidRPr="00021DCB" w:rsidRDefault="002704EE" w:rsidP="00021DCB">
            <w:pPr>
              <w:rPr>
                <w:rFonts w:ascii="Times New Roman" w:eastAsia="Times New Roman" w:hAnsi="Times New Roman" w:cs="Times New Roman"/>
                <w:color w:val="000000"/>
                <w:sz w:val="22"/>
                <w:szCs w:val="22"/>
              </w:rPr>
            </w:pPr>
          </w:p>
        </w:tc>
        <w:tc>
          <w:tcPr>
            <w:tcW w:w="718" w:type="dxa"/>
            <w:tcBorders>
              <w:right w:val="single" w:sz="4" w:space="0" w:color="auto"/>
            </w:tcBorders>
            <w:tcMar>
              <w:top w:w="0" w:type="dxa"/>
              <w:left w:w="0" w:type="dxa"/>
              <w:bottom w:w="0" w:type="dxa"/>
              <w:right w:w="0" w:type="dxa"/>
            </w:tcMar>
            <w:vAlign w:val="center"/>
          </w:tcPr>
          <w:p w14:paraId="051D0FAD" w14:textId="6C29A678" w:rsidR="002704EE" w:rsidRPr="00021DCB" w:rsidRDefault="002704EE"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18" w:type="dxa"/>
            <w:tcBorders>
              <w:left w:val="single" w:sz="4" w:space="0" w:color="auto"/>
            </w:tcBorders>
            <w:tcMar>
              <w:top w:w="0" w:type="dxa"/>
              <w:left w:w="0" w:type="dxa"/>
              <w:bottom w:w="0" w:type="dxa"/>
              <w:right w:w="0" w:type="dxa"/>
            </w:tcMar>
            <w:vAlign w:val="center"/>
          </w:tcPr>
          <w:p w14:paraId="46EF0456" w14:textId="77777777" w:rsidR="002704EE" w:rsidRPr="00021DCB" w:rsidRDefault="002704EE" w:rsidP="009F1763">
            <w:pPr>
              <w:ind w:left="72"/>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Mar>
              <w:top w:w="0" w:type="dxa"/>
              <w:left w:w="0" w:type="dxa"/>
              <w:bottom w:w="0" w:type="dxa"/>
              <w:right w:w="0" w:type="dxa"/>
            </w:tcMar>
            <w:vAlign w:val="center"/>
          </w:tcPr>
          <w:p w14:paraId="5A8642B0" w14:textId="77777777" w:rsidR="002704EE" w:rsidRPr="00021DCB" w:rsidRDefault="002704EE"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bl>
    <w:p w14:paraId="3DBBCBAB" w14:textId="77777777" w:rsidR="00516D1F" w:rsidRPr="00021DCB" w:rsidRDefault="00516D1F" w:rsidP="00021DCB">
      <w:pPr>
        <w:pStyle w:val="p"/>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tbl>
      <w:tblPr>
        <w:tblW w:w="6482" w:type="dxa"/>
        <w:tblInd w:w="3960" w:type="dxa"/>
        <w:tblCellMar>
          <w:left w:w="0" w:type="dxa"/>
          <w:right w:w="0" w:type="dxa"/>
        </w:tblCellMar>
        <w:tblLook w:val="04A0" w:firstRow="1" w:lastRow="0" w:firstColumn="1" w:lastColumn="0" w:noHBand="0" w:noVBand="1"/>
      </w:tblPr>
      <w:tblGrid>
        <w:gridCol w:w="718"/>
        <w:gridCol w:w="720"/>
        <w:gridCol w:w="719"/>
        <w:gridCol w:w="725"/>
        <w:gridCol w:w="720"/>
        <w:gridCol w:w="720"/>
        <w:gridCol w:w="720"/>
        <w:gridCol w:w="719"/>
        <w:gridCol w:w="721"/>
      </w:tblGrid>
      <w:tr w:rsidR="002704EE" w:rsidRPr="00021DCB" w14:paraId="7EFB6C0E" w14:textId="77777777" w:rsidTr="004919AD">
        <w:tc>
          <w:tcPr>
            <w:tcW w:w="2882" w:type="dxa"/>
            <w:gridSpan w:val="4"/>
            <w:tcBorders>
              <w:bottom w:val="single" w:sz="4" w:space="0" w:color="auto"/>
            </w:tcBorders>
            <w:tcMar>
              <w:top w:w="0" w:type="dxa"/>
              <w:left w:w="0" w:type="dxa"/>
              <w:bottom w:w="0" w:type="dxa"/>
              <w:right w:w="0" w:type="dxa"/>
            </w:tcMar>
          </w:tcPr>
          <w:p w14:paraId="688138A9" w14:textId="77777777" w:rsidR="002704EE" w:rsidRPr="00021DCB" w:rsidRDefault="002704EE" w:rsidP="00021DCB">
            <w:pPr>
              <w:pStyle w:val="p"/>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Receivable</w:t>
            </w:r>
          </w:p>
        </w:tc>
        <w:tc>
          <w:tcPr>
            <w:tcW w:w="720" w:type="dxa"/>
            <w:tcMar>
              <w:top w:w="0" w:type="dxa"/>
              <w:left w:w="0" w:type="dxa"/>
              <w:bottom w:w="0" w:type="dxa"/>
              <w:right w:w="0" w:type="dxa"/>
            </w:tcMar>
            <w:vAlign w:val="center"/>
          </w:tcPr>
          <w:p w14:paraId="4067878E" w14:textId="77777777" w:rsidR="002704EE" w:rsidRPr="00021DCB" w:rsidRDefault="002704EE"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880" w:type="dxa"/>
            <w:gridSpan w:val="4"/>
            <w:tcBorders>
              <w:bottom w:val="single" w:sz="4" w:space="0" w:color="auto"/>
            </w:tcBorders>
            <w:tcMar>
              <w:top w:w="0" w:type="dxa"/>
              <w:left w:w="0" w:type="dxa"/>
              <w:bottom w:w="0" w:type="dxa"/>
              <w:right w:w="0" w:type="dxa"/>
            </w:tcMar>
          </w:tcPr>
          <w:p w14:paraId="42C44798" w14:textId="2F027A25" w:rsidR="002704EE" w:rsidRPr="00021DCB" w:rsidRDefault="002704EE" w:rsidP="002704EE">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Dividends</w:t>
            </w:r>
          </w:p>
        </w:tc>
      </w:tr>
      <w:tr w:rsidR="00516D1F" w:rsidRPr="00021DCB" w14:paraId="0D1F55C3" w14:textId="77777777" w:rsidTr="004919AD">
        <w:tc>
          <w:tcPr>
            <w:tcW w:w="718" w:type="dxa"/>
            <w:tcBorders>
              <w:top w:val="single" w:sz="4" w:space="0" w:color="auto"/>
            </w:tcBorders>
            <w:tcMar>
              <w:top w:w="0" w:type="dxa"/>
              <w:left w:w="0" w:type="dxa"/>
              <w:bottom w:w="0" w:type="dxa"/>
              <w:right w:w="0" w:type="dxa"/>
            </w:tcMar>
          </w:tcPr>
          <w:p w14:paraId="0E6D4D20"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(4)</w:t>
            </w:r>
          </w:p>
        </w:tc>
        <w:tc>
          <w:tcPr>
            <w:tcW w:w="720" w:type="dxa"/>
            <w:tcBorders>
              <w:top w:val="single" w:sz="4" w:space="0" w:color="auto"/>
              <w:right w:val="single" w:sz="4" w:space="0" w:color="auto"/>
            </w:tcBorders>
            <w:tcMar>
              <w:top w:w="0" w:type="dxa"/>
              <w:left w:w="0" w:type="dxa"/>
              <w:bottom w:w="0" w:type="dxa"/>
              <w:right w:w="0" w:type="dxa"/>
            </w:tcMar>
          </w:tcPr>
          <w:p w14:paraId="123477CE" w14:textId="2489B663" w:rsidR="00516D1F" w:rsidRPr="00021DCB" w:rsidRDefault="00516D1F" w:rsidP="009F1763">
            <w:pPr>
              <w:pStyle w:val="p"/>
              <w:ind w:right="72"/>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u w:val="single"/>
              </w:rPr>
              <w:t>7,440</w:t>
            </w:r>
          </w:p>
        </w:tc>
        <w:tc>
          <w:tcPr>
            <w:tcW w:w="719" w:type="dxa"/>
            <w:tcBorders>
              <w:top w:val="single" w:sz="4" w:space="0" w:color="auto"/>
              <w:left w:val="single" w:sz="4" w:space="0" w:color="auto"/>
            </w:tcBorders>
            <w:tcMar>
              <w:top w:w="0" w:type="dxa"/>
              <w:left w:w="0" w:type="dxa"/>
              <w:bottom w:w="0" w:type="dxa"/>
              <w:right w:w="0" w:type="dxa"/>
            </w:tcMar>
          </w:tcPr>
          <w:p w14:paraId="01E4CFA3" w14:textId="77777777" w:rsidR="00516D1F" w:rsidRPr="00021DCB" w:rsidRDefault="00516D1F" w:rsidP="009F1763">
            <w:pPr>
              <w:ind w:left="72"/>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(7)</w:t>
            </w:r>
          </w:p>
        </w:tc>
        <w:tc>
          <w:tcPr>
            <w:tcW w:w="725" w:type="dxa"/>
            <w:tcBorders>
              <w:top w:val="single" w:sz="4" w:space="0" w:color="auto"/>
            </w:tcBorders>
            <w:tcMar>
              <w:top w:w="0" w:type="dxa"/>
              <w:left w:w="0" w:type="dxa"/>
              <w:bottom w:w="0" w:type="dxa"/>
              <w:right w:w="0" w:type="dxa"/>
            </w:tcMar>
          </w:tcPr>
          <w:p w14:paraId="41FE63BA" w14:textId="77777777" w:rsidR="00516D1F" w:rsidRPr="00021DCB" w:rsidRDefault="00516D1F" w:rsidP="00021DCB">
            <w:pPr>
              <w:pStyle w:val="p"/>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u w:val="single"/>
              </w:rPr>
              <w:t>3,100</w:t>
            </w:r>
          </w:p>
        </w:tc>
        <w:tc>
          <w:tcPr>
            <w:tcW w:w="720" w:type="dxa"/>
            <w:tcMar>
              <w:top w:w="0" w:type="dxa"/>
              <w:left w:w="0" w:type="dxa"/>
              <w:bottom w:w="0" w:type="dxa"/>
              <w:right w:w="0" w:type="dxa"/>
            </w:tcMar>
            <w:vAlign w:val="center"/>
          </w:tcPr>
          <w:p w14:paraId="5744A34C"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top w:val="single" w:sz="4" w:space="0" w:color="auto"/>
            </w:tcBorders>
            <w:tcMar>
              <w:top w:w="0" w:type="dxa"/>
              <w:left w:w="0" w:type="dxa"/>
              <w:bottom w:w="0" w:type="dxa"/>
              <w:right w:w="0" w:type="dxa"/>
            </w:tcMar>
            <w:vAlign w:val="center"/>
          </w:tcPr>
          <w:p w14:paraId="7F398B73"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(8)</w:t>
            </w:r>
          </w:p>
        </w:tc>
        <w:tc>
          <w:tcPr>
            <w:tcW w:w="720" w:type="dxa"/>
            <w:tcBorders>
              <w:top w:val="single" w:sz="4" w:space="0" w:color="auto"/>
              <w:right w:val="single" w:sz="4" w:space="0" w:color="auto"/>
            </w:tcBorders>
            <w:tcMar>
              <w:top w:w="0" w:type="dxa"/>
              <w:left w:w="0" w:type="dxa"/>
              <w:bottom w:w="0" w:type="dxa"/>
              <w:right w:w="0" w:type="dxa"/>
            </w:tcMar>
            <w:vAlign w:val="center"/>
          </w:tcPr>
          <w:p w14:paraId="5DA7A9BF" w14:textId="15B0390F" w:rsidR="00516D1F" w:rsidRPr="00021DCB" w:rsidRDefault="00516D1F" w:rsidP="009F1763">
            <w:pPr>
              <w:pStyle w:val="p"/>
              <w:ind w:right="72"/>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1,500</w:t>
            </w:r>
          </w:p>
        </w:tc>
        <w:tc>
          <w:tcPr>
            <w:tcW w:w="719" w:type="dxa"/>
            <w:tcBorders>
              <w:top w:val="single" w:sz="4" w:space="0" w:color="auto"/>
              <w:left w:val="single" w:sz="4" w:space="0" w:color="auto"/>
            </w:tcBorders>
            <w:tcMar>
              <w:top w:w="0" w:type="dxa"/>
              <w:left w:w="0" w:type="dxa"/>
              <w:bottom w:w="0" w:type="dxa"/>
              <w:right w:w="0" w:type="dxa"/>
            </w:tcMar>
            <w:vAlign w:val="center"/>
          </w:tcPr>
          <w:p w14:paraId="0427DEAE"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1" w:type="dxa"/>
            <w:tcBorders>
              <w:top w:val="single" w:sz="4" w:space="0" w:color="auto"/>
            </w:tcBorders>
            <w:tcMar>
              <w:top w:w="0" w:type="dxa"/>
              <w:left w:w="0" w:type="dxa"/>
              <w:bottom w:w="0" w:type="dxa"/>
              <w:right w:w="0" w:type="dxa"/>
            </w:tcMar>
            <w:vAlign w:val="center"/>
          </w:tcPr>
          <w:p w14:paraId="089667F8"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516D1F" w:rsidRPr="00021DCB" w14:paraId="20BE18B5" w14:textId="77777777" w:rsidTr="004919AD">
        <w:tc>
          <w:tcPr>
            <w:tcW w:w="718" w:type="dxa"/>
            <w:tcMar>
              <w:top w:w="0" w:type="dxa"/>
              <w:left w:w="0" w:type="dxa"/>
              <w:bottom w:w="0" w:type="dxa"/>
              <w:right w:w="0" w:type="dxa"/>
            </w:tcMar>
          </w:tcPr>
          <w:p w14:paraId="0629C3F4"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Bal.</w:t>
            </w:r>
          </w:p>
        </w:tc>
        <w:tc>
          <w:tcPr>
            <w:tcW w:w="720" w:type="dxa"/>
            <w:tcBorders>
              <w:right w:val="single" w:sz="4" w:space="0" w:color="auto"/>
            </w:tcBorders>
            <w:tcMar>
              <w:top w:w="0" w:type="dxa"/>
              <w:left w:w="0" w:type="dxa"/>
              <w:bottom w:w="0" w:type="dxa"/>
              <w:right w:w="0" w:type="dxa"/>
            </w:tcMar>
          </w:tcPr>
          <w:p w14:paraId="0B4F1E44" w14:textId="5226C7CF" w:rsidR="00516D1F" w:rsidRPr="00021DCB" w:rsidRDefault="00516D1F" w:rsidP="009F1763">
            <w:pPr>
              <w:ind w:right="72"/>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4,340</w:t>
            </w:r>
          </w:p>
        </w:tc>
        <w:tc>
          <w:tcPr>
            <w:tcW w:w="719" w:type="dxa"/>
            <w:tcBorders>
              <w:left w:val="single" w:sz="4" w:space="0" w:color="auto"/>
            </w:tcBorders>
            <w:tcMar>
              <w:top w:w="0" w:type="dxa"/>
              <w:left w:w="0" w:type="dxa"/>
              <w:bottom w:w="0" w:type="dxa"/>
              <w:right w:w="0" w:type="dxa"/>
            </w:tcMar>
          </w:tcPr>
          <w:p w14:paraId="7548DA23" w14:textId="77777777" w:rsidR="00516D1F" w:rsidRPr="00021DCB" w:rsidRDefault="00516D1F" w:rsidP="009F1763">
            <w:pPr>
              <w:ind w:left="72"/>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5" w:type="dxa"/>
            <w:tcMar>
              <w:top w:w="0" w:type="dxa"/>
              <w:left w:w="0" w:type="dxa"/>
              <w:bottom w:w="0" w:type="dxa"/>
              <w:right w:w="0" w:type="dxa"/>
            </w:tcMar>
          </w:tcPr>
          <w:p w14:paraId="06E55CD7"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Mar>
              <w:top w:w="0" w:type="dxa"/>
              <w:left w:w="0" w:type="dxa"/>
              <w:bottom w:w="0" w:type="dxa"/>
              <w:right w:w="0" w:type="dxa"/>
            </w:tcMar>
            <w:vAlign w:val="center"/>
          </w:tcPr>
          <w:p w14:paraId="28275BC7"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Mar>
              <w:top w:w="0" w:type="dxa"/>
              <w:left w:w="0" w:type="dxa"/>
              <w:bottom w:w="0" w:type="dxa"/>
              <w:right w:w="0" w:type="dxa"/>
            </w:tcMar>
            <w:vAlign w:val="center"/>
          </w:tcPr>
          <w:p w14:paraId="08F8B990"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right w:val="single" w:sz="4" w:space="0" w:color="auto"/>
            </w:tcBorders>
            <w:tcMar>
              <w:top w:w="0" w:type="dxa"/>
              <w:left w:w="0" w:type="dxa"/>
              <w:bottom w:w="0" w:type="dxa"/>
              <w:right w:w="0" w:type="dxa"/>
            </w:tcMar>
            <w:vAlign w:val="center"/>
          </w:tcPr>
          <w:p w14:paraId="48F37BBD" w14:textId="77777777" w:rsidR="00516D1F" w:rsidRPr="00021DCB" w:rsidRDefault="00516D1F" w:rsidP="009F1763">
            <w:pPr>
              <w:ind w:right="72"/>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19" w:type="dxa"/>
            <w:tcBorders>
              <w:left w:val="single" w:sz="4" w:space="0" w:color="auto"/>
            </w:tcBorders>
            <w:tcMar>
              <w:top w:w="0" w:type="dxa"/>
              <w:left w:w="0" w:type="dxa"/>
              <w:bottom w:w="0" w:type="dxa"/>
              <w:right w:w="0" w:type="dxa"/>
            </w:tcMar>
            <w:vAlign w:val="center"/>
          </w:tcPr>
          <w:p w14:paraId="3FDEE4DE"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1" w:type="dxa"/>
            <w:tcMar>
              <w:top w:w="0" w:type="dxa"/>
              <w:left w:w="0" w:type="dxa"/>
              <w:bottom w:w="0" w:type="dxa"/>
              <w:right w:w="0" w:type="dxa"/>
            </w:tcMar>
            <w:vAlign w:val="center"/>
          </w:tcPr>
          <w:p w14:paraId="64FEDF01"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bl>
    <w:p w14:paraId="37C6AE72" w14:textId="77777777" w:rsidR="00516D1F" w:rsidRPr="00021DCB" w:rsidRDefault="00516D1F" w:rsidP="00021DCB">
      <w:pPr>
        <w:pStyle w:val="p"/>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tbl>
      <w:tblPr>
        <w:tblW w:w="6480" w:type="dxa"/>
        <w:tblInd w:w="3960" w:type="dxa"/>
        <w:tblCellMar>
          <w:left w:w="0" w:type="dxa"/>
          <w:right w:w="0" w:type="dxa"/>
        </w:tblCellMar>
        <w:tblLook w:val="04A0" w:firstRow="1" w:lastRow="0" w:firstColumn="1" w:lastColumn="0" w:noHBand="0" w:noVBand="1"/>
      </w:tblPr>
      <w:tblGrid>
        <w:gridCol w:w="720"/>
        <w:gridCol w:w="720"/>
        <w:gridCol w:w="720"/>
        <w:gridCol w:w="720"/>
        <w:gridCol w:w="720"/>
        <w:gridCol w:w="720"/>
        <w:gridCol w:w="720"/>
        <w:gridCol w:w="720"/>
        <w:gridCol w:w="720"/>
      </w:tblGrid>
      <w:tr w:rsidR="002704EE" w:rsidRPr="00021DCB" w14:paraId="574304A7" w14:textId="77777777" w:rsidTr="004919AD">
        <w:tc>
          <w:tcPr>
            <w:tcW w:w="2880" w:type="dxa"/>
            <w:gridSpan w:val="4"/>
            <w:tcBorders>
              <w:bottom w:val="single" w:sz="4" w:space="0" w:color="auto"/>
            </w:tcBorders>
            <w:tcMar>
              <w:top w:w="0" w:type="dxa"/>
              <w:left w:w="0" w:type="dxa"/>
              <w:bottom w:w="0" w:type="dxa"/>
              <w:right w:w="0" w:type="dxa"/>
            </w:tcMar>
          </w:tcPr>
          <w:p w14:paraId="5C1F2B52" w14:textId="1F75CEE0" w:rsidR="002704EE" w:rsidRPr="00021DCB" w:rsidRDefault="002704EE" w:rsidP="00021DCB">
            <w:pPr>
              <w:pStyle w:val="p"/>
              <w:jc w:val="center"/>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Supplies</w:t>
            </w:r>
          </w:p>
        </w:tc>
        <w:tc>
          <w:tcPr>
            <w:tcW w:w="720" w:type="dxa"/>
            <w:tcMar>
              <w:top w:w="0" w:type="dxa"/>
              <w:left w:w="0" w:type="dxa"/>
              <w:bottom w:w="0" w:type="dxa"/>
              <w:right w:w="0" w:type="dxa"/>
            </w:tcMar>
            <w:vAlign w:val="center"/>
          </w:tcPr>
          <w:p w14:paraId="32CDD5D0" w14:textId="77777777" w:rsidR="002704EE" w:rsidRPr="00021DCB" w:rsidRDefault="002704EE"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880" w:type="dxa"/>
            <w:gridSpan w:val="4"/>
            <w:tcBorders>
              <w:bottom w:val="single" w:sz="4" w:space="0" w:color="auto"/>
            </w:tcBorders>
          </w:tcPr>
          <w:p w14:paraId="439C1E4B" w14:textId="1DC6D030" w:rsidR="002704EE" w:rsidRPr="00021DCB" w:rsidRDefault="002704EE" w:rsidP="00021DCB">
            <w:pPr>
              <w:pStyle w:val="p"/>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Professional Fees</w:t>
            </w:r>
          </w:p>
        </w:tc>
      </w:tr>
      <w:tr w:rsidR="002704EE" w:rsidRPr="00021DCB" w14:paraId="33AB187B" w14:textId="77777777" w:rsidTr="004919AD">
        <w:tc>
          <w:tcPr>
            <w:tcW w:w="720" w:type="dxa"/>
            <w:tcBorders>
              <w:top w:val="single" w:sz="4" w:space="0" w:color="auto"/>
            </w:tcBorders>
            <w:tcMar>
              <w:top w:w="0" w:type="dxa"/>
              <w:left w:w="0" w:type="dxa"/>
              <w:bottom w:w="0" w:type="dxa"/>
              <w:right w:w="0" w:type="dxa"/>
            </w:tcMar>
          </w:tcPr>
          <w:p w14:paraId="4116599A" w14:textId="77777777" w:rsidR="002704EE" w:rsidRPr="00021DCB" w:rsidRDefault="002704EE"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(2)</w:t>
            </w:r>
          </w:p>
        </w:tc>
        <w:tc>
          <w:tcPr>
            <w:tcW w:w="720" w:type="dxa"/>
            <w:tcBorders>
              <w:top w:val="single" w:sz="4" w:space="0" w:color="auto"/>
              <w:right w:val="single" w:sz="4" w:space="0" w:color="auto"/>
            </w:tcBorders>
            <w:tcMar>
              <w:top w:w="0" w:type="dxa"/>
              <w:left w:w="0" w:type="dxa"/>
              <w:bottom w:w="0" w:type="dxa"/>
              <w:right w:w="0" w:type="dxa"/>
            </w:tcMar>
          </w:tcPr>
          <w:p w14:paraId="1178481B" w14:textId="34CC33DB" w:rsidR="002704EE" w:rsidRPr="00021DCB" w:rsidRDefault="002704EE" w:rsidP="009F1763">
            <w:pPr>
              <w:pStyle w:val="p"/>
              <w:ind w:right="72"/>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6,250</w:t>
            </w:r>
          </w:p>
        </w:tc>
        <w:tc>
          <w:tcPr>
            <w:tcW w:w="720" w:type="dxa"/>
            <w:tcBorders>
              <w:top w:val="single" w:sz="4" w:space="0" w:color="auto"/>
              <w:left w:val="single" w:sz="4" w:space="0" w:color="auto"/>
            </w:tcBorders>
            <w:tcMar>
              <w:top w:w="0" w:type="dxa"/>
              <w:left w:w="0" w:type="dxa"/>
              <w:bottom w:w="0" w:type="dxa"/>
              <w:right w:w="0" w:type="dxa"/>
            </w:tcMar>
          </w:tcPr>
          <w:p w14:paraId="4E730182" w14:textId="77777777" w:rsidR="002704EE" w:rsidRPr="00021DCB" w:rsidRDefault="002704EE"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top w:val="single" w:sz="4" w:space="0" w:color="auto"/>
            </w:tcBorders>
            <w:tcMar>
              <w:top w:w="0" w:type="dxa"/>
              <w:left w:w="0" w:type="dxa"/>
              <w:bottom w:w="0" w:type="dxa"/>
              <w:right w:w="0" w:type="dxa"/>
            </w:tcMar>
          </w:tcPr>
          <w:p w14:paraId="2D0DBFEE" w14:textId="77777777" w:rsidR="002704EE" w:rsidRPr="00021DCB" w:rsidRDefault="002704EE"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Mar>
              <w:top w:w="0" w:type="dxa"/>
              <w:left w:w="0" w:type="dxa"/>
              <w:bottom w:w="0" w:type="dxa"/>
              <w:right w:w="0" w:type="dxa"/>
            </w:tcMar>
            <w:vAlign w:val="center"/>
          </w:tcPr>
          <w:p w14:paraId="0388CFED" w14:textId="77777777" w:rsidR="002704EE" w:rsidRPr="00021DCB" w:rsidRDefault="002704EE"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top w:val="single" w:sz="4" w:space="0" w:color="auto"/>
            </w:tcBorders>
          </w:tcPr>
          <w:p w14:paraId="1D5CD14C" w14:textId="77777777" w:rsidR="002704EE" w:rsidRPr="00021DCB" w:rsidRDefault="002704EE" w:rsidP="00021DCB">
            <w:pPr>
              <w:rPr>
                <w:rFonts w:ascii="Times New Roman" w:eastAsia="Times New Roman" w:hAnsi="Times New Roman" w:cs="Times New Roman"/>
                <w:color w:val="000000"/>
                <w:sz w:val="22"/>
                <w:szCs w:val="22"/>
              </w:rPr>
            </w:pPr>
          </w:p>
        </w:tc>
        <w:tc>
          <w:tcPr>
            <w:tcW w:w="720" w:type="dxa"/>
            <w:tcBorders>
              <w:top w:val="single" w:sz="4" w:space="0" w:color="auto"/>
              <w:right w:val="single" w:sz="4" w:space="0" w:color="auto"/>
            </w:tcBorders>
            <w:tcMar>
              <w:top w:w="0" w:type="dxa"/>
              <w:left w:w="0" w:type="dxa"/>
              <w:bottom w:w="0" w:type="dxa"/>
              <w:right w:w="0" w:type="dxa"/>
            </w:tcMar>
            <w:vAlign w:val="center"/>
          </w:tcPr>
          <w:p w14:paraId="5CB7F371" w14:textId="41240190" w:rsidR="002704EE" w:rsidRPr="00021DCB" w:rsidRDefault="002704EE"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top w:val="single" w:sz="4" w:space="0" w:color="auto"/>
              <w:left w:val="single" w:sz="4" w:space="0" w:color="auto"/>
            </w:tcBorders>
            <w:tcMar>
              <w:top w:w="0" w:type="dxa"/>
              <w:left w:w="0" w:type="dxa"/>
              <w:bottom w:w="0" w:type="dxa"/>
              <w:right w:w="0" w:type="dxa"/>
            </w:tcMar>
            <w:vAlign w:val="center"/>
          </w:tcPr>
          <w:p w14:paraId="180328D8" w14:textId="77777777" w:rsidR="002704EE" w:rsidRPr="00021DCB" w:rsidRDefault="002704EE" w:rsidP="009F1763">
            <w:pPr>
              <w:ind w:left="72"/>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(4)</w:t>
            </w:r>
          </w:p>
        </w:tc>
        <w:tc>
          <w:tcPr>
            <w:tcW w:w="720" w:type="dxa"/>
            <w:tcBorders>
              <w:top w:val="single" w:sz="4" w:space="0" w:color="auto"/>
            </w:tcBorders>
            <w:tcMar>
              <w:top w:w="0" w:type="dxa"/>
              <w:left w:w="0" w:type="dxa"/>
              <w:bottom w:w="0" w:type="dxa"/>
              <w:right w:w="0" w:type="dxa"/>
            </w:tcMar>
            <w:vAlign w:val="center"/>
          </w:tcPr>
          <w:p w14:paraId="4C42A46F" w14:textId="77777777" w:rsidR="002704EE" w:rsidRPr="00021DCB" w:rsidRDefault="002704EE" w:rsidP="00021DCB">
            <w:pPr>
              <w:pStyle w:val="p"/>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7,440</w:t>
            </w:r>
          </w:p>
        </w:tc>
      </w:tr>
      <w:tr w:rsidR="002704EE" w:rsidRPr="00021DCB" w14:paraId="7A9ECBA2" w14:textId="77777777" w:rsidTr="004919AD">
        <w:tc>
          <w:tcPr>
            <w:tcW w:w="720" w:type="dxa"/>
            <w:tcMar>
              <w:top w:w="0" w:type="dxa"/>
              <w:left w:w="0" w:type="dxa"/>
              <w:bottom w:w="0" w:type="dxa"/>
              <w:right w:w="0" w:type="dxa"/>
            </w:tcMar>
          </w:tcPr>
          <w:p w14:paraId="45D6FE93" w14:textId="77777777" w:rsidR="002704EE" w:rsidRPr="00021DCB" w:rsidRDefault="002704EE"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right w:val="single" w:sz="4" w:space="0" w:color="auto"/>
            </w:tcBorders>
            <w:tcMar>
              <w:top w:w="0" w:type="dxa"/>
              <w:left w:w="0" w:type="dxa"/>
              <w:bottom w:w="0" w:type="dxa"/>
              <w:right w:w="0" w:type="dxa"/>
            </w:tcMar>
          </w:tcPr>
          <w:p w14:paraId="63F129B6" w14:textId="77777777" w:rsidR="002704EE" w:rsidRPr="00021DCB" w:rsidRDefault="002704EE" w:rsidP="009F1763">
            <w:pPr>
              <w:ind w:right="72"/>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left w:val="single" w:sz="4" w:space="0" w:color="auto"/>
            </w:tcBorders>
            <w:tcMar>
              <w:top w:w="0" w:type="dxa"/>
              <w:left w:w="0" w:type="dxa"/>
              <w:bottom w:w="0" w:type="dxa"/>
              <w:right w:w="0" w:type="dxa"/>
            </w:tcMar>
          </w:tcPr>
          <w:p w14:paraId="35DA22EE" w14:textId="77777777" w:rsidR="002704EE" w:rsidRPr="00021DCB" w:rsidRDefault="002704EE"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Mar>
              <w:top w:w="0" w:type="dxa"/>
              <w:left w:w="0" w:type="dxa"/>
              <w:bottom w:w="0" w:type="dxa"/>
              <w:right w:w="0" w:type="dxa"/>
            </w:tcMar>
          </w:tcPr>
          <w:p w14:paraId="0C7AC8F3" w14:textId="77777777" w:rsidR="002704EE" w:rsidRPr="00021DCB" w:rsidRDefault="002704EE"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Mar>
              <w:top w:w="0" w:type="dxa"/>
              <w:left w:w="0" w:type="dxa"/>
              <w:bottom w:w="0" w:type="dxa"/>
              <w:right w:w="0" w:type="dxa"/>
            </w:tcMar>
            <w:vAlign w:val="center"/>
          </w:tcPr>
          <w:p w14:paraId="5D7BC680" w14:textId="77777777" w:rsidR="002704EE" w:rsidRPr="00021DCB" w:rsidRDefault="002704EE"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Pr>
          <w:p w14:paraId="0D52C488" w14:textId="77777777" w:rsidR="002704EE" w:rsidRPr="00021DCB" w:rsidRDefault="002704EE" w:rsidP="00021DCB">
            <w:pPr>
              <w:rPr>
                <w:rFonts w:ascii="Times New Roman" w:eastAsia="Times New Roman" w:hAnsi="Times New Roman" w:cs="Times New Roman"/>
                <w:color w:val="000000"/>
                <w:sz w:val="22"/>
                <w:szCs w:val="22"/>
              </w:rPr>
            </w:pPr>
          </w:p>
        </w:tc>
        <w:tc>
          <w:tcPr>
            <w:tcW w:w="720" w:type="dxa"/>
            <w:tcBorders>
              <w:right w:val="single" w:sz="4" w:space="0" w:color="auto"/>
            </w:tcBorders>
            <w:tcMar>
              <w:top w:w="0" w:type="dxa"/>
              <w:left w:w="0" w:type="dxa"/>
              <w:bottom w:w="0" w:type="dxa"/>
              <w:right w:w="0" w:type="dxa"/>
            </w:tcMar>
            <w:vAlign w:val="center"/>
          </w:tcPr>
          <w:p w14:paraId="3BC17151" w14:textId="0CD61E3D" w:rsidR="002704EE" w:rsidRPr="00021DCB" w:rsidRDefault="002704EE"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left w:val="single" w:sz="4" w:space="0" w:color="auto"/>
            </w:tcBorders>
            <w:tcMar>
              <w:top w:w="0" w:type="dxa"/>
              <w:left w:w="0" w:type="dxa"/>
              <w:bottom w:w="0" w:type="dxa"/>
              <w:right w:w="0" w:type="dxa"/>
            </w:tcMar>
            <w:vAlign w:val="center"/>
          </w:tcPr>
          <w:p w14:paraId="0725027A" w14:textId="77777777" w:rsidR="002704EE" w:rsidRPr="00021DCB" w:rsidRDefault="002704EE" w:rsidP="009F1763">
            <w:pPr>
              <w:ind w:left="72"/>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(5)</w:t>
            </w:r>
          </w:p>
        </w:tc>
        <w:tc>
          <w:tcPr>
            <w:tcW w:w="720" w:type="dxa"/>
            <w:tcMar>
              <w:top w:w="0" w:type="dxa"/>
              <w:left w:w="0" w:type="dxa"/>
              <w:bottom w:w="0" w:type="dxa"/>
              <w:right w:w="0" w:type="dxa"/>
            </w:tcMar>
            <w:vAlign w:val="center"/>
          </w:tcPr>
          <w:p w14:paraId="31DCB1D3" w14:textId="4D62FFAA" w:rsidR="002704EE" w:rsidRPr="00021DCB" w:rsidRDefault="002704EE" w:rsidP="00021DCB">
            <w:pPr>
              <w:pStyle w:val="p"/>
              <w:jc w:val="right"/>
              <w:rPr>
                <w:rFonts w:ascii="Times New Roman" w:hAnsi="Times New Roman" w:cs="Times New Roman"/>
                <w:sz w:val="22"/>
                <w:szCs w:val="22"/>
              </w:rPr>
            </w:pPr>
            <w:r>
              <w:rPr>
                <w:rFonts w:ascii="Times New Roman" w:eastAsia="Times New Roman" w:hAnsi="Times New Roman" w:cs="Times New Roman"/>
                <w:color w:val="000000"/>
                <w:sz w:val="22"/>
                <w:szCs w:val="22"/>
                <w:u w:val="single"/>
              </w:rPr>
              <w:t xml:space="preserve"> </w:t>
            </w:r>
            <w:r w:rsidRPr="00021DCB">
              <w:rPr>
                <w:rFonts w:ascii="Times New Roman" w:eastAsia="Times New Roman" w:hAnsi="Times New Roman" w:cs="Times New Roman"/>
                <w:color w:val="000000"/>
                <w:sz w:val="22"/>
                <w:szCs w:val="22"/>
                <w:u w:val="single"/>
              </w:rPr>
              <w:t>4,700</w:t>
            </w:r>
          </w:p>
        </w:tc>
      </w:tr>
      <w:tr w:rsidR="002704EE" w:rsidRPr="00021DCB" w14:paraId="30280621" w14:textId="77777777" w:rsidTr="004919AD">
        <w:tc>
          <w:tcPr>
            <w:tcW w:w="720" w:type="dxa"/>
            <w:tcMar>
              <w:top w:w="0" w:type="dxa"/>
              <w:left w:w="0" w:type="dxa"/>
              <w:bottom w:w="0" w:type="dxa"/>
              <w:right w:w="0" w:type="dxa"/>
            </w:tcMar>
          </w:tcPr>
          <w:p w14:paraId="38F6F9D7" w14:textId="77777777" w:rsidR="002704EE" w:rsidRPr="00021DCB" w:rsidRDefault="002704EE"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right w:val="single" w:sz="4" w:space="0" w:color="auto"/>
            </w:tcBorders>
            <w:tcMar>
              <w:top w:w="0" w:type="dxa"/>
              <w:left w:w="0" w:type="dxa"/>
              <w:bottom w:w="0" w:type="dxa"/>
              <w:right w:w="0" w:type="dxa"/>
            </w:tcMar>
          </w:tcPr>
          <w:p w14:paraId="75DB8DD6" w14:textId="77777777" w:rsidR="002704EE" w:rsidRPr="00021DCB" w:rsidRDefault="002704EE" w:rsidP="009F1763">
            <w:pPr>
              <w:ind w:right="72"/>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left w:val="single" w:sz="4" w:space="0" w:color="auto"/>
            </w:tcBorders>
            <w:tcMar>
              <w:top w:w="0" w:type="dxa"/>
              <w:left w:w="0" w:type="dxa"/>
              <w:bottom w:w="0" w:type="dxa"/>
              <w:right w:w="0" w:type="dxa"/>
            </w:tcMar>
          </w:tcPr>
          <w:p w14:paraId="02DD37B1" w14:textId="77777777" w:rsidR="002704EE" w:rsidRPr="00021DCB" w:rsidRDefault="002704EE"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Mar>
              <w:top w:w="0" w:type="dxa"/>
              <w:left w:w="0" w:type="dxa"/>
              <w:bottom w:w="0" w:type="dxa"/>
              <w:right w:w="0" w:type="dxa"/>
            </w:tcMar>
          </w:tcPr>
          <w:p w14:paraId="7BAE38F8" w14:textId="77777777" w:rsidR="002704EE" w:rsidRPr="00021DCB" w:rsidRDefault="002704EE"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Mar>
              <w:top w:w="0" w:type="dxa"/>
              <w:left w:w="0" w:type="dxa"/>
              <w:bottom w:w="0" w:type="dxa"/>
              <w:right w:w="0" w:type="dxa"/>
            </w:tcMar>
            <w:vAlign w:val="center"/>
          </w:tcPr>
          <w:p w14:paraId="65CC80B9" w14:textId="77777777" w:rsidR="002704EE" w:rsidRPr="00021DCB" w:rsidRDefault="002704EE"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Pr>
          <w:p w14:paraId="2EB7D6CC" w14:textId="77777777" w:rsidR="002704EE" w:rsidRPr="00021DCB" w:rsidRDefault="002704EE" w:rsidP="00021DCB">
            <w:pPr>
              <w:rPr>
                <w:rFonts w:ascii="Times New Roman" w:eastAsia="Times New Roman" w:hAnsi="Times New Roman" w:cs="Times New Roman"/>
                <w:color w:val="000000"/>
                <w:sz w:val="22"/>
                <w:szCs w:val="22"/>
              </w:rPr>
            </w:pPr>
          </w:p>
        </w:tc>
        <w:tc>
          <w:tcPr>
            <w:tcW w:w="720" w:type="dxa"/>
            <w:tcBorders>
              <w:right w:val="single" w:sz="4" w:space="0" w:color="auto"/>
            </w:tcBorders>
            <w:tcMar>
              <w:top w:w="0" w:type="dxa"/>
              <w:left w:w="0" w:type="dxa"/>
              <w:bottom w:w="0" w:type="dxa"/>
              <w:right w:w="0" w:type="dxa"/>
            </w:tcMar>
            <w:vAlign w:val="center"/>
          </w:tcPr>
          <w:p w14:paraId="69FB9F02" w14:textId="3B4A5BFD" w:rsidR="002704EE" w:rsidRPr="00021DCB" w:rsidRDefault="002704EE"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left w:val="single" w:sz="4" w:space="0" w:color="auto"/>
            </w:tcBorders>
            <w:tcMar>
              <w:top w:w="0" w:type="dxa"/>
              <w:left w:w="0" w:type="dxa"/>
              <w:bottom w:w="0" w:type="dxa"/>
              <w:right w:w="0" w:type="dxa"/>
            </w:tcMar>
            <w:vAlign w:val="center"/>
          </w:tcPr>
          <w:p w14:paraId="750FF926" w14:textId="77777777" w:rsidR="002704EE" w:rsidRPr="00021DCB" w:rsidRDefault="002704EE" w:rsidP="009F1763">
            <w:pPr>
              <w:ind w:left="72"/>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Bal.</w:t>
            </w:r>
          </w:p>
        </w:tc>
        <w:tc>
          <w:tcPr>
            <w:tcW w:w="720" w:type="dxa"/>
            <w:tcMar>
              <w:top w:w="0" w:type="dxa"/>
              <w:left w:w="0" w:type="dxa"/>
              <w:bottom w:w="0" w:type="dxa"/>
              <w:right w:w="0" w:type="dxa"/>
            </w:tcMar>
            <w:vAlign w:val="center"/>
          </w:tcPr>
          <w:p w14:paraId="00D61674" w14:textId="77777777" w:rsidR="002704EE" w:rsidRPr="00021DCB" w:rsidRDefault="002704EE"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12,140</w:t>
            </w:r>
          </w:p>
        </w:tc>
      </w:tr>
    </w:tbl>
    <w:p w14:paraId="0A7FFD5B" w14:textId="77777777" w:rsidR="00516D1F" w:rsidRPr="00021DCB" w:rsidRDefault="00516D1F" w:rsidP="00021DCB">
      <w:pPr>
        <w:pStyle w:val="p"/>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tbl>
      <w:tblPr>
        <w:tblW w:w="6490" w:type="dxa"/>
        <w:tblInd w:w="3960" w:type="dxa"/>
        <w:tblCellMar>
          <w:left w:w="0" w:type="dxa"/>
          <w:right w:w="0" w:type="dxa"/>
        </w:tblCellMar>
        <w:tblLook w:val="04A0" w:firstRow="1" w:lastRow="0" w:firstColumn="1" w:lastColumn="0" w:noHBand="0" w:noVBand="1"/>
      </w:tblPr>
      <w:tblGrid>
        <w:gridCol w:w="720"/>
        <w:gridCol w:w="720"/>
        <w:gridCol w:w="720"/>
        <w:gridCol w:w="720"/>
        <w:gridCol w:w="10"/>
        <w:gridCol w:w="710"/>
        <w:gridCol w:w="10"/>
        <w:gridCol w:w="710"/>
        <w:gridCol w:w="720"/>
        <w:gridCol w:w="720"/>
        <w:gridCol w:w="720"/>
        <w:gridCol w:w="10"/>
      </w:tblGrid>
      <w:tr w:rsidR="002704EE" w:rsidRPr="00021DCB" w14:paraId="2EC08EF6" w14:textId="77777777" w:rsidTr="004919AD">
        <w:tc>
          <w:tcPr>
            <w:tcW w:w="2890" w:type="dxa"/>
            <w:gridSpan w:val="5"/>
            <w:tcBorders>
              <w:bottom w:val="single" w:sz="4" w:space="0" w:color="auto"/>
            </w:tcBorders>
            <w:tcMar>
              <w:top w:w="0" w:type="dxa"/>
              <w:left w:w="0" w:type="dxa"/>
              <w:bottom w:w="0" w:type="dxa"/>
              <w:right w:w="0" w:type="dxa"/>
            </w:tcMar>
          </w:tcPr>
          <w:p w14:paraId="6B27311C" w14:textId="77777777" w:rsidR="002704EE" w:rsidRPr="00021DCB" w:rsidRDefault="002704EE" w:rsidP="00021DCB">
            <w:pPr>
              <w:pStyle w:val="p"/>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Payable</w:t>
            </w:r>
          </w:p>
        </w:tc>
        <w:tc>
          <w:tcPr>
            <w:tcW w:w="720" w:type="dxa"/>
            <w:gridSpan w:val="2"/>
            <w:tcMar>
              <w:top w:w="0" w:type="dxa"/>
              <w:left w:w="0" w:type="dxa"/>
              <w:bottom w:w="0" w:type="dxa"/>
              <w:right w:w="0" w:type="dxa"/>
            </w:tcMar>
            <w:vAlign w:val="center"/>
          </w:tcPr>
          <w:p w14:paraId="5993E556" w14:textId="77777777" w:rsidR="002704EE" w:rsidRPr="00021DCB" w:rsidRDefault="002704EE"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880" w:type="dxa"/>
            <w:gridSpan w:val="5"/>
            <w:tcBorders>
              <w:bottom w:val="single" w:sz="4" w:space="0" w:color="auto"/>
            </w:tcBorders>
            <w:tcMar>
              <w:top w:w="0" w:type="dxa"/>
              <w:left w:w="0" w:type="dxa"/>
              <w:bottom w:w="0" w:type="dxa"/>
              <w:right w:w="0" w:type="dxa"/>
            </w:tcMar>
          </w:tcPr>
          <w:p w14:paraId="269EA22E" w14:textId="05469BD8" w:rsidR="002704EE" w:rsidRPr="00021DCB" w:rsidRDefault="002704EE" w:rsidP="002704EE">
            <w:pPr>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Operating Expenses</w:t>
            </w:r>
          </w:p>
        </w:tc>
      </w:tr>
      <w:tr w:rsidR="00516D1F" w:rsidRPr="00021DCB" w14:paraId="1F7E12C1" w14:textId="77777777" w:rsidTr="004919AD">
        <w:trPr>
          <w:gridAfter w:val="1"/>
          <w:wAfter w:w="10" w:type="dxa"/>
        </w:trPr>
        <w:tc>
          <w:tcPr>
            <w:tcW w:w="720" w:type="dxa"/>
            <w:tcMar>
              <w:top w:w="0" w:type="dxa"/>
              <w:left w:w="0" w:type="dxa"/>
              <w:bottom w:w="0" w:type="dxa"/>
              <w:right w:w="0" w:type="dxa"/>
            </w:tcMar>
          </w:tcPr>
          <w:p w14:paraId="2C393B73"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(6)</w:t>
            </w:r>
          </w:p>
        </w:tc>
        <w:tc>
          <w:tcPr>
            <w:tcW w:w="720" w:type="dxa"/>
            <w:tcBorders>
              <w:right w:val="single" w:sz="4" w:space="0" w:color="auto"/>
            </w:tcBorders>
            <w:tcMar>
              <w:top w:w="0" w:type="dxa"/>
              <w:left w:w="0" w:type="dxa"/>
              <w:bottom w:w="0" w:type="dxa"/>
              <w:right w:w="0" w:type="dxa"/>
            </w:tcMar>
          </w:tcPr>
          <w:p w14:paraId="2AAA7A94" w14:textId="18EE225E" w:rsidR="00516D1F" w:rsidRPr="00021DCB" w:rsidRDefault="00516D1F" w:rsidP="009F1763">
            <w:pPr>
              <w:pStyle w:val="p"/>
              <w:ind w:right="72"/>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u w:val="single"/>
              </w:rPr>
              <w:t>1,400</w:t>
            </w:r>
          </w:p>
        </w:tc>
        <w:tc>
          <w:tcPr>
            <w:tcW w:w="720" w:type="dxa"/>
            <w:tcBorders>
              <w:left w:val="single" w:sz="4" w:space="0" w:color="auto"/>
            </w:tcBorders>
            <w:tcMar>
              <w:top w:w="0" w:type="dxa"/>
              <w:left w:w="0" w:type="dxa"/>
              <w:bottom w:w="0" w:type="dxa"/>
              <w:right w:w="0" w:type="dxa"/>
            </w:tcMar>
          </w:tcPr>
          <w:p w14:paraId="692D4466" w14:textId="77777777" w:rsidR="00516D1F" w:rsidRPr="00021DCB" w:rsidRDefault="00516D1F" w:rsidP="009F1763">
            <w:pPr>
              <w:ind w:left="72"/>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(2)</w:t>
            </w:r>
          </w:p>
        </w:tc>
        <w:tc>
          <w:tcPr>
            <w:tcW w:w="720" w:type="dxa"/>
            <w:tcMar>
              <w:top w:w="0" w:type="dxa"/>
              <w:left w:w="0" w:type="dxa"/>
              <w:bottom w:w="0" w:type="dxa"/>
              <w:right w:w="0" w:type="dxa"/>
            </w:tcMar>
          </w:tcPr>
          <w:p w14:paraId="08A5E595" w14:textId="77777777" w:rsidR="00516D1F" w:rsidRPr="00021DCB" w:rsidRDefault="00516D1F" w:rsidP="00021DCB">
            <w:pPr>
              <w:pStyle w:val="p"/>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u w:val="single"/>
              </w:rPr>
              <w:t>6,250</w:t>
            </w:r>
          </w:p>
        </w:tc>
        <w:tc>
          <w:tcPr>
            <w:tcW w:w="720" w:type="dxa"/>
            <w:gridSpan w:val="2"/>
            <w:tcMar>
              <w:top w:w="0" w:type="dxa"/>
              <w:left w:w="0" w:type="dxa"/>
              <w:bottom w:w="0" w:type="dxa"/>
              <w:right w:w="0" w:type="dxa"/>
            </w:tcMar>
            <w:vAlign w:val="center"/>
          </w:tcPr>
          <w:p w14:paraId="5F654784"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gridSpan w:val="2"/>
            <w:tcMar>
              <w:top w:w="0" w:type="dxa"/>
              <w:left w:w="0" w:type="dxa"/>
              <w:bottom w:w="0" w:type="dxa"/>
              <w:right w:w="0" w:type="dxa"/>
            </w:tcMar>
            <w:vAlign w:val="center"/>
          </w:tcPr>
          <w:p w14:paraId="4B756A3F"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(3)</w:t>
            </w:r>
          </w:p>
        </w:tc>
        <w:tc>
          <w:tcPr>
            <w:tcW w:w="720" w:type="dxa"/>
            <w:tcBorders>
              <w:right w:val="single" w:sz="4" w:space="0" w:color="auto"/>
            </w:tcBorders>
            <w:tcMar>
              <w:top w:w="0" w:type="dxa"/>
              <w:left w:w="0" w:type="dxa"/>
              <w:bottom w:w="0" w:type="dxa"/>
              <w:right w:w="0" w:type="dxa"/>
            </w:tcMar>
            <w:vAlign w:val="center"/>
          </w:tcPr>
          <w:p w14:paraId="7279BDD0" w14:textId="77777777" w:rsidR="00516D1F" w:rsidRPr="00021DCB" w:rsidRDefault="00516D1F" w:rsidP="009F1763">
            <w:pPr>
              <w:pStyle w:val="p"/>
              <w:ind w:right="72"/>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5,500</w:t>
            </w:r>
          </w:p>
        </w:tc>
        <w:tc>
          <w:tcPr>
            <w:tcW w:w="720" w:type="dxa"/>
            <w:tcBorders>
              <w:left w:val="single" w:sz="4" w:space="0" w:color="auto"/>
            </w:tcBorders>
            <w:tcMar>
              <w:top w:w="0" w:type="dxa"/>
              <w:left w:w="0" w:type="dxa"/>
              <w:bottom w:w="0" w:type="dxa"/>
              <w:right w:w="0" w:type="dxa"/>
            </w:tcMar>
            <w:vAlign w:val="center"/>
          </w:tcPr>
          <w:p w14:paraId="4373C6FA"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Mar>
              <w:top w:w="0" w:type="dxa"/>
              <w:left w:w="0" w:type="dxa"/>
              <w:bottom w:w="0" w:type="dxa"/>
              <w:right w:w="0" w:type="dxa"/>
            </w:tcMar>
            <w:vAlign w:val="center"/>
          </w:tcPr>
          <w:p w14:paraId="4BA54CBF"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516D1F" w:rsidRPr="00021DCB" w14:paraId="7851946B" w14:textId="77777777" w:rsidTr="004919AD">
        <w:trPr>
          <w:gridAfter w:val="1"/>
          <w:wAfter w:w="10" w:type="dxa"/>
        </w:trPr>
        <w:tc>
          <w:tcPr>
            <w:tcW w:w="720" w:type="dxa"/>
            <w:tcMar>
              <w:top w:w="0" w:type="dxa"/>
              <w:left w:w="0" w:type="dxa"/>
              <w:bottom w:w="0" w:type="dxa"/>
              <w:right w:w="0" w:type="dxa"/>
            </w:tcMar>
          </w:tcPr>
          <w:p w14:paraId="42A24803" w14:textId="77777777" w:rsidR="00516D1F" w:rsidRPr="00021DCB" w:rsidRDefault="00516D1F" w:rsidP="00021DCB">
            <w:pPr>
              <w:rPr>
                <w:rFonts w:ascii="Times New Roman" w:hAnsi="Times New Roman" w:cs="Times New Roman"/>
                <w:sz w:val="22"/>
                <w:szCs w:val="22"/>
              </w:rPr>
            </w:pPr>
          </w:p>
        </w:tc>
        <w:tc>
          <w:tcPr>
            <w:tcW w:w="720" w:type="dxa"/>
            <w:tcBorders>
              <w:right w:val="single" w:sz="4" w:space="0" w:color="auto"/>
            </w:tcBorders>
            <w:tcMar>
              <w:top w:w="0" w:type="dxa"/>
              <w:left w:w="0" w:type="dxa"/>
              <w:bottom w:w="0" w:type="dxa"/>
              <w:right w:w="0" w:type="dxa"/>
            </w:tcMar>
          </w:tcPr>
          <w:p w14:paraId="66B16305" w14:textId="77777777" w:rsidR="00516D1F" w:rsidRPr="00021DCB" w:rsidRDefault="00516D1F" w:rsidP="009F1763">
            <w:pPr>
              <w:ind w:right="72"/>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left w:val="single" w:sz="4" w:space="0" w:color="auto"/>
            </w:tcBorders>
            <w:tcMar>
              <w:top w:w="0" w:type="dxa"/>
              <w:left w:w="0" w:type="dxa"/>
              <w:bottom w:w="0" w:type="dxa"/>
              <w:right w:w="0" w:type="dxa"/>
            </w:tcMar>
          </w:tcPr>
          <w:p w14:paraId="3E309F0B" w14:textId="77777777" w:rsidR="00516D1F" w:rsidRPr="00021DCB" w:rsidRDefault="00516D1F" w:rsidP="009F1763">
            <w:pPr>
              <w:ind w:left="72"/>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Bal.</w:t>
            </w:r>
          </w:p>
        </w:tc>
        <w:tc>
          <w:tcPr>
            <w:tcW w:w="720" w:type="dxa"/>
            <w:tcMar>
              <w:top w:w="0" w:type="dxa"/>
              <w:left w:w="0" w:type="dxa"/>
              <w:bottom w:w="0" w:type="dxa"/>
              <w:right w:w="0" w:type="dxa"/>
            </w:tcMar>
          </w:tcPr>
          <w:p w14:paraId="6A5235DF" w14:textId="77777777" w:rsidR="00516D1F" w:rsidRPr="00021DCB" w:rsidRDefault="00516D1F"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4,850</w:t>
            </w:r>
          </w:p>
        </w:tc>
        <w:tc>
          <w:tcPr>
            <w:tcW w:w="720" w:type="dxa"/>
            <w:gridSpan w:val="2"/>
            <w:tcMar>
              <w:top w:w="0" w:type="dxa"/>
              <w:left w:w="0" w:type="dxa"/>
              <w:bottom w:w="0" w:type="dxa"/>
              <w:right w:w="0" w:type="dxa"/>
            </w:tcMar>
            <w:vAlign w:val="center"/>
          </w:tcPr>
          <w:p w14:paraId="6EE993C9"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gridSpan w:val="2"/>
            <w:tcMar>
              <w:top w:w="0" w:type="dxa"/>
              <w:left w:w="0" w:type="dxa"/>
              <w:bottom w:w="0" w:type="dxa"/>
              <w:right w:w="0" w:type="dxa"/>
            </w:tcMar>
            <w:vAlign w:val="center"/>
          </w:tcPr>
          <w:p w14:paraId="11D775D1"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right w:val="single" w:sz="4" w:space="0" w:color="auto"/>
            </w:tcBorders>
            <w:tcMar>
              <w:top w:w="0" w:type="dxa"/>
              <w:left w:w="0" w:type="dxa"/>
              <w:bottom w:w="0" w:type="dxa"/>
              <w:right w:w="0" w:type="dxa"/>
            </w:tcMar>
            <w:vAlign w:val="center"/>
          </w:tcPr>
          <w:p w14:paraId="11CF86B4" w14:textId="77777777" w:rsidR="00516D1F" w:rsidRPr="00021DCB" w:rsidRDefault="00516D1F" w:rsidP="009F1763">
            <w:pPr>
              <w:ind w:right="72"/>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left w:val="single" w:sz="4" w:space="0" w:color="auto"/>
            </w:tcBorders>
            <w:tcMar>
              <w:top w:w="0" w:type="dxa"/>
              <w:left w:w="0" w:type="dxa"/>
              <w:bottom w:w="0" w:type="dxa"/>
              <w:right w:w="0" w:type="dxa"/>
            </w:tcMar>
            <w:vAlign w:val="center"/>
          </w:tcPr>
          <w:p w14:paraId="616F6E92"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Mar>
              <w:top w:w="0" w:type="dxa"/>
              <w:left w:w="0" w:type="dxa"/>
              <w:bottom w:w="0" w:type="dxa"/>
              <w:right w:w="0" w:type="dxa"/>
            </w:tcMar>
            <w:vAlign w:val="center"/>
          </w:tcPr>
          <w:p w14:paraId="0AF1C650"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bl>
    <w:p w14:paraId="6DA31603" w14:textId="77777777" w:rsidR="002704EE" w:rsidRDefault="002704EE" w:rsidP="002704EE">
      <w:pPr>
        <w:pStyle w:val="p"/>
        <w:tabs>
          <w:tab w:val="left" w:pos="3600"/>
        </w:tabs>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p>
    <w:p w14:paraId="2A64D3BE" w14:textId="77777777" w:rsidR="002704EE" w:rsidRDefault="002704EE" w:rsidP="002704EE">
      <w:pPr>
        <w:pStyle w:val="p"/>
        <w:tabs>
          <w:tab w:val="left" w:pos="3600"/>
          <w:tab w:val="center" w:pos="7200"/>
        </w:tabs>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(b)</w:t>
      </w:r>
      <w:r>
        <w:rPr>
          <w:rFonts w:ascii="Times New Roman" w:eastAsia="Times New Roman" w:hAnsi="Times New Roman" w:cs="Times New Roman"/>
          <w:color w:val="000000"/>
          <w:sz w:val="22"/>
          <w:szCs w:val="22"/>
        </w:rPr>
        <w:tab/>
        <w:t>Potter Pool Services</w:t>
      </w:r>
    </w:p>
    <w:p w14:paraId="0E842132" w14:textId="77777777" w:rsidR="002704EE" w:rsidRDefault="002704EE" w:rsidP="002704EE">
      <w:pPr>
        <w:pStyle w:val="p"/>
        <w:tabs>
          <w:tab w:val="left" w:pos="3600"/>
          <w:tab w:val="center" w:pos="7200"/>
        </w:tabs>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Trial Balance</w:t>
      </w:r>
    </w:p>
    <w:p w14:paraId="62B0A363" w14:textId="03910799" w:rsidR="002704EE" w:rsidRPr="009F1763" w:rsidRDefault="002704EE" w:rsidP="002704EE">
      <w:pPr>
        <w:pStyle w:val="p"/>
        <w:tabs>
          <w:tab w:val="left" w:pos="3600"/>
          <w:tab w:val="center" w:pos="7200"/>
        </w:tabs>
        <w:rPr>
          <w:rFonts w:ascii="Times New Roman" w:eastAsia="Times New Roman" w:hAnsi="Times New Roman" w:cs="Times New Roman"/>
          <w:color w:val="000000"/>
          <w:sz w:val="22"/>
          <w:szCs w:val="22"/>
          <w:u w:val="single"/>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Pr="009F1763">
        <w:rPr>
          <w:rFonts w:ascii="Times New Roman" w:eastAsia="Times New Roman" w:hAnsi="Times New Roman" w:cs="Times New Roman"/>
          <w:color w:val="000000"/>
          <w:sz w:val="22"/>
          <w:szCs w:val="22"/>
          <w:u w:val="single"/>
        </w:rPr>
        <w:t>June 30</w:t>
      </w:r>
    </w:p>
    <w:p w14:paraId="6DDD1F2B" w14:textId="77777777" w:rsidR="002704EE" w:rsidRDefault="002704EE" w:rsidP="002704EE">
      <w:pPr>
        <w:tabs>
          <w:tab w:val="left" w:pos="3600"/>
          <w:tab w:val="left" w:pos="3960"/>
          <w:tab w:val="left" w:pos="4320"/>
          <w:tab w:val="right" w:pos="8640"/>
          <w:tab w:val="right" w:pos="10080"/>
        </w:tabs>
        <w:rPr>
          <w:rFonts w:ascii="Times New Roman" w:eastAsia="Times New Roman" w:hAnsi="Times New Roman" w:cs="Times New Roman"/>
          <w:color w:val="000000"/>
          <w:sz w:val="22"/>
          <w:szCs w:val="22"/>
        </w:rPr>
      </w:pPr>
    </w:p>
    <w:p w14:paraId="2D78F8F0" w14:textId="0F7818D7" w:rsidR="002704EE" w:rsidRPr="00021DCB" w:rsidRDefault="002704EE" w:rsidP="002704EE">
      <w:pPr>
        <w:tabs>
          <w:tab w:val="left" w:pos="3600"/>
          <w:tab w:val="left" w:pos="3960"/>
          <w:tab w:val="left" w:pos="4320"/>
          <w:tab w:val="right" w:pos="8640"/>
          <w:tab w:val="right" w:pos="10080"/>
        </w:tabs>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Cash</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11,900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14F2DF37" w14:textId="0D5DAED3" w:rsidR="002704EE" w:rsidRPr="00021DCB" w:rsidRDefault="002704EE" w:rsidP="002704EE">
      <w:pPr>
        <w:tabs>
          <w:tab w:val="left" w:pos="3600"/>
          <w:tab w:val="left" w:pos="3960"/>
          <w:tab w:val="left" w:pos="4320"/>
          <w:tab w:val="right" w:pos="8640"/>
          <w:tab w:val="right" w:pos="10080"/>
        </w:tabs>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Accounts Receivable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4,340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4469F428" w14:textId="5E088966" w:rsidR="002704EE" w:rsidRPr="00021DCB" w:rsidRDefault="002704EE" w:rsidP="002704EE">
      <w:pPr>
        <w:tabs>
          <w:tab w:val="left" w:pos="3600"/>
          <w:tab w:val="left" w:pos="3960"/>
          <w:tab w:val="left" w:pos="4320"/>
          <w:tab w:val="right" w:pos="8640"/>
          <w:tab w:val="right" w:pos="10080"/>
        </w:tabs>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Supplies</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6,250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2FC87EB2" w14:textId="088C0977" w:rsidR="002704EE" w:rsidRPr="00021DCB" w:rsidRDefault="002704EE" w:rsidP="002704EE">
      <w:pPr>
        <w:pStyle w:val="p"/>
        <w:tabs>
          <w:tab w:val="left" w:pos="3600"/>
          <w:tab w:val="left" w:pos="3960"/>
          <w:tab w:val="left" w:pos="4320"/>
          <w:tab w:val="right" w:pos="8640"/>
          <w:tab w:val="right" w:pos="10080"/>
        </w:tabs>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Accounts Payable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4,850</w:t>
      </w:r>
    </w:p>
    <w:p w14:paraId="39B1362D" w14:textId="7F53D3EC" w:rsidR="002704EE" w:rsidRPr="00021DCB" w:rsidRDefault="002704EE" w:rsidP="002704EE">
      <w:pPr>
        <w:pStyle w:val="p"/>
        <w:tabs>
          <w:tab w:val="left" w:pos="3600"/>
          <w:tab w:val="left" w:pos="3960"/>
          <w:tab w:val="left" w:pos="4320"/>
          <w:tab w:val="right" w:pos="8640"/>
          <w:tab w:val="right" w:pos="10080"/>
        </w:tabs>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Common Stock</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12,500</w:t>
      </w:r>
    </w:p>
    <w:p w14:paraId="5E782913" w14:textId="4DF5FFB1" w:rsidR="002704EE" w:rsidRPr="00021DCB" w:rsidRDefault="002704EE" w:rsidP="002704EE">
      <w:pPr>
        <w:tabs>
          <w:tab w:val="left" w:pos="3600"/>
          <w:tab w:val="left" w:pos="3960"/>
          <w:tab w:val="left" w:pos="4320"/>
          <w:tab w:val="right" w:pos="8640"/>
          <w:tab w:val="right" w:pos="10080"/>
        </w:tabs>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Dividends</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1,500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42CC97BE" w14:textId="715F05FC" w:rsidR="002704EE" w:rsidRPr="00021DCB" w:rsidRDefault="002704EE" w:rsidP="002704EE">
      <w:pPr>
        <w:pStyle w:val="p"/>
        <w:tabs>
          <w:tab w:val="left" w:pos="3600"/>
          <w:tab w:val="left" w:pos="3960"/>
          <w:tab w:val="left" w:pos="4320"/>
          <w:tab w:val="right" w:pos="8640"/>
          <w:tab w:val="right" w:pos="10080"/>
        </w:tabs>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Professional Fees</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12,140</w:t>
      </w:r>
    </w:p>
    <w:p w14:paraId="3DE625B2" w14:textId="3BAD0BC0" w:rsidR="002704EE" w:rsidRPr="00021DCB" w:rsidRDefault="002704EE" w:rsidP="002704EE">
      <w:pPr>
        <w:pStyle w:val="p"/>
        <w:tabs>
          <w:tab w:val="left" w:pos="3600"/>
          <w:tab w:val="left" w:pos="3960"/>
          <w:tab w:val="left" w:pos="4320"/>
          <w:tab w:val="right" w:pos="8640"/>
          <w:tab w:val="left" w:pos="9360"/>
          <w:tab w:val="right" w:pos="10080"/>
        </w:tabs>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Operating Expenses</w:t>
      </w:r>
      <w:r w:rsidRPr="00021DCB">
        <w:rPr>
          <w:rFonts w:ascii="Times New Roman" w:hAnsi="Times New Roman" w:cs="Times New Roman"/>
          <w:sz w:val="22"/>
          <w:szCs w:val="22"/>
        </w:rPr>
        <w:tab/>
      </w:r>
      <w:r>
        <w:rPr>
          <w:rFonts w:ascii="Times New Roman" w:eastAsia="Times New Roman" w:hAnsi="Times New Roman" w:cs="Times New Roman"/>
          <w:color w:val="000000"/>
          <w:sz w:val="22"/>
          <w:szCs w:val="22"/>
          <w:u w:val="single"/>
        </w:rPr>
        <w:t xml:space="preserve"> </w:t>
      </w:r>
      <w:r w:rsidRPr="00021DCB">
        <w:rPr>
          <w:rFonts w:ascii="Times New Roman" w:eastAsia="Times New Roman" w:hAnsi="Times New Roman" w:cs="Times New Roman"/>
          <w:color w:val="000000"/>
          <w:sz w:val="22"/>
          <w:szCs w:val="22"/>
          <w:u w:val="single"/>
        </w:rPr>
        <w:t>5,500</w:t>
      </w:r>
      <w:r w:rsidRPr="002704EE">
        <w:rPr>
          <w:rFonts w:ascii="Times New Roman" w:hAnsi="Times New Roman" w:cs="Times New Roman"/>
          <w:sz w:val="22"/>
          <w:szCs w:val="22"/>
        </w:rPr>
        <w:tab/>
      </w:r>
      <w:r>
        <w:rPr>
          <w:rFonts w:ascii="Times New Roman" w:hAnsi="Times New Roman" w:cs="Times New Roman"/>
          <w:sz w:val="22"/>
          <w:szCs w:val="22"/>
          <w:u w:val="single"/>
        </w:rPr>
        <w:tab/>
      </w:r>
    </w:p>
    <w:p w14:paraId="4140F70E" w14:textId="76C03A61" w:rsidR="002704EE" w:rsidRPr="00021DCB" w:rsidRDefault="002704EE" w:rsidP="002704EE">
      <w:pPr>
        <w:pStyle w:val="p"/>
        <w:tabs>
          <w:tab w:val="left" w:pos="3600"/>
          <w:tab w:val="left" w:pos="3960"/>
          <w:tab w:val="left" w:pos="4320"/>
          <w:tab w:val="right" w:pos="8640"/>
          <w:tab w:val="right" w:pos="1008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Pr="00021DCB">
        <w:rPr>
          <w:rStyle w:val="DoubleUnderline"/>
          <w:rFonts w:ascii="Times New Roman" w:eastAsia="Times New Roman" w:hAnsi="Times New Roman" w:cs="Times New Roman"/>
          <w:color w:val="000000"/>
          <w:sz w:val="22"/>
          <w:szCs w:val="22"/>
          <w:u w:val="double"/>
        </w:rPr>
        <w:t>29,490</w:t>
      </w:r>
      <w:r w:rsidRPr="00021DCB">
        <w:rPr>
          <w:rFonts w:ascii="Times New Roman" w:hAnsi="Times New Roman" w:cs="Times New Roman"/>
          <w:sz w:val="22"/>
          <w:szCs w:val="22"/>
        </w:rPr>
        <w:tab/>
      </w:r>
      <w:r w:rsidRPr="00021DCB">
        <w:rPr>
          <w:rStyle w:val="DoubleUnderline"/>
          <w:rFonts w:ascii="Times New Roman" w:eastAsia="Times New Roman" w:hAnsi="Times New Roman" w:cs="Times New Roman"/>
          <w:color w:val="000000"/>
          <w:sz w:val="22"/>
          <w:szCs w:val="22"/>
          <w:u w:val="double"/>
        </w:rPr>
        <w:t>29,490</w:t>
      </w:r>
    </w:p>
    <w:p w14:paraId="22DA6AA0" w14:textId="77777777" w:rsidR="00516D1F" w:rsidRPr="00021DCB" w:rsidRDefault="00516D1F" w:rsidP="002704EE">
      <w:pPr>
        <w:pStyle w:val="p"/>
        <w:tabs>
          <w:tab w:val="left" w:pos="3600"/>
          <w:tab w:val="left" w:pos="3960"/>
          <w:tab w:val="left" w:pos="4320"/>
          <w:tab w:val="right" w:pos="8640"/>
          <w:tab w:val="right" w:pos="1008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p w14:paraId="1AB13052" w14:textId="1E463BC8" w:rsidR="002704EE" w:rsidRPr="00021DCB" w:rsidRDefault="002704EE" w:rsidP="002704EE">
      <w:pPr>
        <w:pStyle w:val="p"/>
        <w:tabs>
          <w:tab w:val="left" w:pos="3600"/>
          <w:tab w:val="left" w:pos="3960"/>
          <w:tab w:val="left" w:pos="4320"/>
          <w:tab w:val="right" w:pos="8640"/>
          <w:tab w:val="right" w:pos="10080"/>
        </w:tabs>
        <w:rPr>
          <w:rFonts w:ascii="Times New Roman" w:hAnsi="Times New Roman" w:cs="Times New Roman"/>
          <w:sz w:val="22"/>
          <w:szCs w:val="22"/>
        </w:rPr>
      </w:pPr>
      <w:r>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(c)</w:t>
      </w:r>
      <w:r>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xml:space="preserve">(1) </w:t>
      </w:r>
      <w:r>
        <w:rPr>
          <w:rFonts w:ascii="Times New Roman" w:eastAsia="Times New Roman" w:hAnsi="Times New Roman" w:cs="Times New Roman"/>
          <w:color w:val="000000"/>
          <w:sz w:val="22"/>
          <w:szCs w:val="22"/>
        </w:rPr>
        <w:tab/>
      </w:r>
      <w:r w:rsidRPr="00021DCB">
        <w:rPr>
          <w:rStyle w:val="DoubleUnderline"/>
          <w:rFonts w:ascii="Times New Roman" w:eastAsia="Times New Roman" w:hAnsi="Times New Roman" w:cs="Times New Roman"/>
          <w:color w:val="000000"/>
          <w:sz w:val="22"/>
          <w:szCs w:val="22"/>
          <w:u w:val="double"/>
        </w:rPr>
        <w:t>$5,140</w:t>
      </w:r>
      <w:r w:rsidRPr="00021DCB">
        <w:rPr>
          <w:rFonts w:ascii="Times New Roman" w:eastAsia="Times New Roman" w:hAnsi="Times New Roman" w:cs="Times New Roman"/>
          <w:color w:val="000000"/>
          <w:sz w:val="22"/>
          <w:szCs w:val="22"/>
        </w:rPr>
        <w:t xml:space="preserve"> ($12,140 − $5,500 − $1,500)</w:t>
      </w:r>
    </w:p>
    <w:p w14:paraId="06C3E4AE" w14:textId="5D484FAE" w:rsidR="00516D1F" w:rsidRPr="00021DCB" w:rsidRDefault="002704EE" w:rsidP="002704EE">
      <w:pPr>
        <w:tabs>
          <w:tab w:val="left" w:pos="3600"/>
          <w:tab w:val="left" w:pos="3960"/>
          <w:tab w:val="left" w:pos="4320"/>
          <w:tab w:val="right" w:pos="8640"/>
          <w:tab w:val="right" w:pos="1008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xml:space="preserve">(2) </w:t>
      </w:r>
      <w:r>
        <w:rPr>
          <w:rFonts w:ascii="Times New Roman" w:eastAsia="Times New Roman" w:hAnsi="Times New Roman" w:cs="Times New Roman"/>
          <w:color w:val="000000"/>
          <w:sz w:val="22"/>
          <w:szCs w:val="22"/>
        </w:rPr>
        <w:tab/>
      </w:r>
      <w:r w:rsidRPr="00021DCB">
        <w:rPr>
          <w:rStyle w:val="DoubleUnderline"/>
          <w:rFonts w:ascii="Times New Roman" w:eastAsia="Times New Roman" w:hAnsi="Times New Roman" w:cs="Times New Roman"/>
          <w:color w:val="000000"/>
          <w:sz w:val="22"/>
          <w:szCs w:val="22"/>
          <w:u w:val="double"/>
        </w:rPr>
        <w:t>$16,140</w:t>
      </w:r>
      <w:r w:rsidRPr="00021DCB">
        <w:rPr>
          <w:rFonts w:ascii="Times New Roman" w:eastAsia="Times New Roman" w:hAnsi="Times New Roman" w:cs="Times New Roman"/>
          <w:color w:val="000000"/>
          <w:sz w:val="22"/>
          <w:szCs w:val="22"/>
        </w:rPr>
        <w:t xml:space="preserve"> ($12,500 + $5,140 − $1,500)</w:t>
      </w:r>
    </w:p>
    <w:p w14:paraId="0FCFA808" w14:textId="77777777" w:rsidR="009F1763" w:rsidRDefault="00516D1F" w:rsidP="009F1763">
      <w:pPr>
        <w:tabs>
          <w:tab w:val="left" w:pos="3600"/>
        </w:tabs>
        <w:ind w:left="576"/>
        <w:outlineLvl w:val="0"/>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009F1763">
        <w:rPr>
          <w:rFonts w:ascii="Times New Roman" w:hAnsi="Times New Roman" w:cs="Times New Roman"/>
          <w:sz w:val="22"/>
          <w:szCs w:val="22"/>
        </w:rPr>
        <w:tab/>
      </w:r>
      <w:r w:rsidR="009F1763">
        <w:rPr>
          <w:rFonts w:ascii="Times New Roman" w:eastAsia="Times New Roman" w:hAnsi="Times New Roman" w:cs="Times New Roman"/>
          <w:color w:val="000000"/>
          <w:sz w:val="22"/>
          <w:szCs w:val="22"/>
        </w:rPr>
        <w:t>Challenging</w:t>
      </w:r>
    </w:p>
    <w:p w14:paraId="4583BAF2" w14:textId="1033D937" w:rsidR="00516D1F" w:rsidRPr="00021DCB" w:rsidRDefault="009F1763" w:rsidP="009F1763">
      <w:pPr>
        <w:tabs>
          <w:tab w:val="left" w:pos="3600"/>
        </w:tabs>
        <w:ind w:left="576"/>
        <w:outlineLvl w:val="0"/>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Bloom's: Applying</w:t>
      </w:r>
    </w:p>
    <w:p w14:paraId="64CFB222" w14:textId="77777777" w:rsidR="009F1763" w:rsidRDefault="00516D1F" w:rsidP="009F1763">
      <w:pPr>
        <w:tabs>
          <w:tab w:val="left" w:pos="3600"/>
        </w:tabs>
        <w:ind w:left="576"/>
        <w:outlineLvl w:val="0"/>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009F1763">
        <w:rPr>
          <w:rFonts w:ascii="Times New Roman" w:hAnsi="Times New Roman" w:cs="Times New Roman"/>
          <w:sz w:val="22"/>
          <w:szCs w:val="22"/>
        </w:rPr>
        <w:tab/>
      </w:r>
      <w:r w:rsidR="009F1763">
        <w:rPr>
          <w:rFonts w:ascii="Times New Roman" w:eastAsia="Times New Roman" w:hAnsi="Times New Roman" w:cs="Times New Roman"/>
          <w:color w:val="000000"/>
          <w:sz w:val="22"/>
          <w:szCs w:val="22"/>
        </w:rPr>
        <w:t>FNMN.WARD.16.02-01 - LO: 02-01</w:t>
      </w:r>
    </w:p>
    <w:p w14:paraId="68773F99" w14:textId="77777777" w:rsidR="009F1763" w:rsidRDefault="009F1763" w:rsidP="009F1763">
      <w:pPr>
        <w:tabs>
          <w:tab w:val="left" w:pos="3600"/>
        </w:tabs>
        <w:ind w:left="576"/>
        <w:outlineLvl w:val="0"/>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FNMN.WARD.16.02-02 - LO: 02-02</w:t>
      </w:r>
    </w:p>
    <w:p w14:paraId="1AA9D297" w14:textId="77777777" w:rsidR="009F1763" w:rsidRDefault="009F1763" w:rsidP="009F1763">
      <w:pPr>
        <w:tabs>
          <w:tab w:val="left" w:pos="3600"/>
        </w:tabs>
        <w:ind w:left="576"/>
        <w:outlineLvl w:val="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FNMN.WARD.16.02-03 - LO: 02-03</w:t>
      </w:r>
    </w:p>
    <w:p w14:paraId="5FDABE9F" w14:textId="31E0FEE6" w:rsidR="00516D1F" w:rsidRPr="00021DCB" w:rsidRDefault="009F1763" w:rsidP="009F1763">
      <w:pPr>
        <w:tabs>
          <w:tab w:val="left" w:pos="3600"/>
        </w:tabs>
        <w:ind w:left="576"/>
        <w:outlineLvl w:val="0"/>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FNMN.WARD.16.02-04 - LO: 02-04</w:t>
      </w:r>
    </w:p>
    <w:p w14:paraId="27A22911" w14:textId="77777777" w:rsidR="009F1763" w:rsidRDefault="00516D1F" w:rsidP="009F1763">
      <w:pPr>
        <w:tabs>
          <w:tab w:val="left" w:pos="3600"/>
        </w:tabs>
        <w:ind w:left="576"/>
        <w:outlineLvl w:val="0"/>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009F1763">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w:t>
      </w:r>
      <w:r w:rsidR="009F1763">
        <w:rPr>
          <w:rFonts w:ascii="Times New Roman" w:eastAsia="Times New Roman" w:hAnsi="Times New Roman" w:cs="Times New Roman"/>
          <w:color w:val="000000"/>
          <w:sz w:val="22"/>
          <w:szCs w:val="22"/>
        </w:rPr>
        <w:t>ACBSP.APC.05 - Accounting Cycle</w:t>
      </w:r>
    </w:p>
    <w:p w14:paraId="490F5291" w14:textId="77777777" w:rsidR="009F1763" w:rsidRDefault="009F1763" w:rsidP="009F1763">
      <w:pPr>
        <w:tabs>
          <w:tab w:val="left" w:pos="3600"/>
        </w:tabs>
        <w:ind w:left="576"/>
        <w:outlineLvl w:val="0"/>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7E3C6341" w14:textId="13541E97" w:rsidR="009F1763" w:rsidRDefault="009F1763" w:rsidP="009F1763">
      <w:pPr>
        <w:tabs>
          <w:tab w:val="left" w:pos="3600"/>
        </w:tabs>
        <w:ind w:left="576"/>
        <w:outlineLvl w:val="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6EEFECAC" w14:textId="1D263191" w:rsidR="00516D1F" w:rsidRPr="00021DCB" w:rsidRDefault="009F1763" w:rsidP="009F1763">
      <w:pPr>
        <w:tabs>
          <w:tab w:val="left" w:pos="3600"/>
        </w:tabs>
        <w:ind w:left="576"/>
        <w:outlineLvl w:val="0"/>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BUSPROG: Analytic</w:t>
      </w:r>
    </w:p>
    <w:p w14:paraId="0E689EC5" w14:textId="5E9F9287" w:rsidR="001D53AA" w:rsidRPr="00021DCB" w:rsidRDefault="004919AD" w:rsidP="004919AD">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4BDBF2E0" w14:textId="26448B24" w:rsidR="00516D1F" w:rsidRPr="00021DCB" w:rsidRDefault="00516D1F"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On September 1, Erika Company purchased land for $47,500 cash. Provide the journal entry for this transaction.</w:t>
      </w:r>
    </w:p>
    <w:p w14:paraId="2BBC5C1A" w14:textId="77777777" w:rsidR="004F0DE4" w:rsidRDefault="004F0DE4" w:rsidP="005958BB">
      <w:pPr>
        <w:tabs>
          <w:tab w:val="left" w:pos="3600"/>
        </w:tabs>
        <w:ind w:left="576"/>
        <w:rPr>
          <w:rFonts w:ascii="Times New Roman" w:eastAsia="Times New Roman" w:hAnsi="Times New Roman" w:cs="Times New Roman"/>
          <w:i/>
          <w:iCs/>
          <w:color w:val="000000"/>
          <w:sz w:val="22"/>
          <w:szCs w:val="22"/>
        </w:rPr>
      </w:pPr>
    </w:p>
    <w:p w14:paraId="50014E8B" w14:textId="61AC5D3E" w:rsidR="00516D1F" w:rsidRPr="00021DCB" w:rsidRDefault="00516D1F" w:rsidP="004919AD">
      <w:pPr>
        <w:tabs>
          <w:tab w:val="left" w:pos="3600"/>
          <w:tab w:val="left" w:pos="4320"/>
          <w:tab w:val="left" w:pos="4680"/>
          <w:tab w:val="left" w:pos="5040"/>
          <w:tab w:val="left" w:pos="540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919AD">
        <w:rPr>
          <w:rFonts w:ascii="Times New Roman" w:eastAsia="Times New Roman" w:hAnsi="Times New Roman" w:cs="Times New Roman"/>
          <w:color w:val="000000"/>
          <w:sz w:val="22"/>
          <w:szCs w:val="22"/>
        </w:rPr>
        <w:t xml:space="preserve">Sept. </w:t>
      </w:r>
      <w:r w:rsidRPr="00021DCB">
        <w:rPr>
          <w:rFonts w:ascii="Times New Roman" w:eastAsia="Times New Roman" w:hAnsi="Times New Roman" w:cs="Times New Roman"/>
          <w:color w:val="000000"/>
          <w:sz w:val="22"/>
          <w:szCs w:val="22"/>
        </w:rPr>
        <w:t>1</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Land</w:t>
      </w:r>
      <w:r w:rsidRPr="00021DCB">
        <w:rPr>
          <w:rFonts w:ascii="Times New Roman" w:hAnsi="Times New Roman" w:cs="Times New Roman"/>
          <w:sz w:val="22"/>
          <w:szCs w:val="22"/>
        </w:rPr>
        <w:tab/>
      </w:r>
      <w:r w:rsidR="004919AD">
        <w:rPr>
          <w:rFonts w:ascii="Times New Roman" w:hAnsi="Times New Roman" w:cs="Times New Roman"/>
          <w:sz w:val="22"/>
          <w:szCs w:val="22"/>
        </w:rPr>
        <w:tab/>
      </w:r>
      <w:r w:rsidR="004919AD">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47,500</w:t>
      </w:r>
      <w:r w:rsidRPr="00021DCB">
        <w:rPr>
          <w:rFonts w:ascii="Times New Roman" w:hAnsi="Times New Roman" w:cs="Times New Roman"/>
          <w:sz w:val="22"/>
          <w:szCs w:val="22"/>
        </w:rPr>
        <w:tab/>
      </w:r>
    </w:p>
    <w:p w14:paraId="5D2F1C29" w14:textId="2C820198" w:rsidR="00516D1F" w:rsidRPr="00021DCB" w:rsidRDefault="00516D1F" w:rsidP="004919AD">
      <w:pPr>
        <w:tabs>
          <w:tab w:val="left" w:pos="3600"/>
          <w:tab w:val="left" w:pos="4320"/>
          <w:tab w:val="left" w:pos="4680"/>
          <w:tab w:val="left" w:pos="5040"/>
          <w:tab w:val="left" w:pos="540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4919AD">
        <w:rPr>
          <w:rFonts w:ascii="Times New Roman" w:hAnsi="Times New Roman" w:cs="Times New Roman"/>
          <w:sz w:val="22"/>
          <w:szCs w:val="22"/>
        </w:rPr>
        <w:tab/>
      </w:r>
      <w:r w:rsidR="004919AD">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Cash</w:t>
      </w:r>
      <w:r w:rsidRPr="00021DCB">
        <w:rPr>
          <w:rFonts w:ascii="Times New Roman" w:hAnsi="Times New Roman" w:cs="Times New Roman"/>
          <w:sz w:val="22"/>
          <w:szCs w:val="22"/>
        </w:rPr>
        <w:tab/>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004919AD">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47,500</w:t>
      </w:r>
    </w:p>
    <w:p w14:paraId="1B93FBA1" w14:textId="66683599" w:rsidR="00516D1F" w:rsidRPr="00021DCB" w:rsidRDefault="00516D1F" w:rsidP="004919AD">
      <w:pPr>
        <w:tabs>
          <w:tab w:val="left" w:pos="3600"/>
          <w:tab w:val="left" w:pos="4320"/>
          <w:tab w:val="left" w:pos="4680"/>
          <w:tab w:val="left" w:pos="5040"/>
          <w:tab w:val="left" w:pos="540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004919AD">
        <w:rPr>
          <w:rFonts w:ascii="Times New Roman" w:eastAsia="Times New Roman" w:hAnsi="Times New Roman" w:cs="Times New Roman"/>
          <w:color w:val="000000"/>
          <w:sz w:val="22"/>
          <w:szCs w:val="22"/>
        </w:rPr>
        <w:tab/>
      </w:r>
      <w:r w:rsidR="004919AD">
        <w:rPr>
          <w:rFonts w:ascii="Times New Roman" w:eastAsia="Times New Roman" w:hAnsi="Times New Roman" w:cs="Times New Roman"/>
          <w:color w:val="000000"/>
          <w:sz w:val="22"/>
          <w:szCs w:val="22"/>
        </w:rPr>
        <w:tab/>
      </w:r>
      <w:r w:rsidR="004919AD">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Purchased land for the company.</w:t>
      </w:r>
      <w:r w:rsidRPr="00021DCB">
        <w:rPr>
          <w:rFonts w:ascii="Times New Roman" w:hAnsi="Times New Roman" w:cs="Times New Roman"/>
          <w:sz w:val="22"/>
          <w:szCs w:val="22"/>
        </w:rPr>
        <w:tab/>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69D977C4" w14:textId="77777777" w:rsidR="004919AD"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919AD">
        <w:rPr>
          <w:rFonts w:ascii="Times New Roman" w:eastAsia="Times New Roman" w:hAnsi="Times New Roman" w:cs="Times New Roman"/>
          <w:color w:val="000000"/>
          <w:sz w:val="22"/>
          <w:szCs w:val="22"/>
        </w:rPr>
        <w:t>Moderate</w:t>
      </w:r>
    </w:p>
    <w:p w14:paraId="172921D6" w14:textId="3596150F" w:rsidR="00516D1F" w:rsidRPr="00021DCB" w:rsidRDefault="004919AD"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Bloom's: Applying</w:t>
      </w:r>
    </w:p>
    <w:p w14:paraId="2003DA1F" w14:textId="707806E9" w:rsidR="00516D1F" w:rsidRPr="00021DCB" w:rsidRDefault="00516D1F"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34D02687" w14:textId="77777777" w:rsidR="004919AD"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xml:space="preserve">ACCT.ACBSP.APC.06 </w:t>
      </w:r>
      <w:r w:rsidR="004919AD">
        <w:rPr>
          <w:rFonts w:ascii="Times New Roman" w:eastAsia="Times New Roman" w:hAnsi="Times New Roman" w:cs="Times New Roman"/>
          <w:color w:val="000000"/>
          <w:sz w:val="22"/>
          <w:szCs w:val="22"/>
        </w:rPr>
        <w:t>- Recording Transactions</w:t>
      </w:r>
    </w:p>
    <w:p w14:paraId="691BE752" w14:textId="02F929B5" w:rsidR="004919AD" w:rsidRDefault="004919AD"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4ED3A6C3" w14:textId="2BC1A92C" w:rsidR="00516D1F" w:rsidRPr="00021DCB" w:rsidRDefault="004919AD"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BUSPROG: Analytic</w:t>
      </w:r>
    </w:p>
    <w:p w14:paraId="5DBFC66B" w14:textId="77777777" w:rsidR="001D53AA" w:rsidRPr="00021DCB" w:rsidRDefault="001D53AA" w:rsidP="005958BB">
      <w:pPr>
        <w:tabs>
          <w:tab w:val="left" w:pos="3600"/>
        </w:tabs>
        <w:ind w:left="576"/>
        <w:rPr>
          <w:rFonts w:ascii="Times New Roman" w:hAnsi="Times New Roman" w:cs="Times New Roman"/>
          <w:sz w:val="22"/>
          <w:szCs w:val="22"/>
        </w:rPr>
      </w:pPr>
    </w:p>
    <w:p w14:paraId="4EC08D74" w14:textId="53B0388D" w:rsidR="00516D1F" w:rsidRPr="00021DCB" w:rsidRDefault="00516D1F"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xml:space="preserve">On October 10, </w:t>
      </w:r>
      <w:proofErr w:type="spellStart"/>
      <w:r w:rsidRPr="00021DCB">
        <w:rPr>
          <w:rFonts w:ascii="Times New Roman" w:eastAsia="Times New Roman" w:hAnsi="Times New Roman" w:cs="Times New Roman"/>
          <w:color w:val="000000"/>
          <w:sz w:val="22"/>
          <w:szCs w:val="22"/>
        </w:rPr>
        <w:t>Nikle</w:t>
      </w:r>
      <w:proofErr w:type="spellEnd"/>
      <w:r w:rsidRPr="00021DCB">
        <w:rPr>
          <w:rFonts w:ascii="Times New Roman" w:eastAsia="Times New Roman" w:hAnsi="Times New Roman" w:cs="Times New Roman"/>
          <w:color w:val="000000"/>
          <w:sz w:val="22"/>
          <w:szCs w:val="22"/>
        </w:rPr>
        <w:t xml:space="preserve"> Company purchased supplies for $1,800 on account. On October 25, </w:t>
      </w:r>
      <w:proofErr w:type="spellStart"/>
      <w:r w:rsidRPr="00021DCB">
        <w:rPr>
          <w:rFonts w:ascii="Times New Roman" w:eastAsia="Times New Roman" w:hAnsi="Times New Roman" w:cs="Times New Roman"/>
          <w:color w:val="000000"/>
          <w:sz w:val="22"/>
          <w:szCs w:val="22"/>
        </w:rPr>
        <w:t>Nikle</w:t>
      </w:r>
      <w:proofErr w:type="spellEnd"/>
      <w:r w:rsidRPr="00021DCB">
        <w:rPr>
          <w:rFonts w:ascii="Times New Roman" w:eastAsia="Times New Roman" w:hAnsi="Times New Roman" w:cs="Times New Roman"/>
          <w:color w:val="000000"/>
          <w:sz w:val="22"/>
          <w:szCs w:val="22"/>
        </w:rPr>
        <w:t xml:space="preserve"> Company paid the invoice.</w:t>
      </w:r>
    </w:p>
    <w:p w14:paraId="4BFF7F3F" w14:textId="6BBC425F" w:rsidR="00516D1F" w:rsidRPr="00021DCB" w:rsidRDefault="004919AD" w:rsidP="004919AD">
      <w:pPr>
        <w:pStyle w:val="p"/>
        <w:tabs>
          <w:tab w:val="left" w:pos="9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w:t>
      </w:r>
      <w:proofErr w:type="spellStart"/>
      <w:r>
        <w:rPr>
          <w:rFonts w:ascii="Times New Roman" w:eastAsia="Times New Roman" w:hAnsi="Times New Roman" w:cs="Times New Roman"/>
          <w:color w:val="000000"/>
          <w:sz w:val="22"/>
          <w:szCs w:val="22"/>
        </w:rPr>
        <w:t>a</w:t>
      </w:r>
      <w:proofErr w:type="spellEnd"/>
      <w:r>
        <w:rPr>
          <w:rFonts w:ascii="Times New Roman" w:eastAsia="Times New Roman" w:hAnsi="Times New Roman" w:cs="Times New Roman"/>
          <w:color w:val="000000"/>
          <w:sz w:val="22"/>
          <w:szCs w:val="22"/>
        </w:rPr>
        <w:t>)</w:t>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 xml:space="preserve">Provide the journal entry for the purchase on </w:t>
      </w:r>
      <w:proofErr w:type="gramStart"/>
      <w:r w:rsidR="00516D1F" w:rsidRPr="00021DCB">
        <w:rPr>
          <w:rFonts w:ascii="Times New Roman" w:eastAsia="Times New Roman" w:hAnsi="Times New Roman" w:cs="Times New Roman"/>
          <w:color w:val="000000"/>
          <w:sz w:val="22"/>
          <w:szCs w:val="22"/>
        </w:rPr>
        <w:t>account.​</w:t>
      </w:r>
      <w:proofErr w:type="gramEnd"/>
    </w:p>
    <w:p w14:paraId="23C16124" w14:textId="4CAAA867" w:rsidR="00516D1F" w:rsidRPr="00021DCB" w:rsidRDefault="00516D1F" w:rsidP="004919AD">
      <w:pPr>
        <w:pStyle w:val="p"/>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(b)</w:t>
      </w:r>
      <w:r w:rsidR="004919AD">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Provide the journal entry for the payment of the invoice.</w:t>
      </w:r>
    </w:p>
    <w:p w14:paraId="742616D3" w14:textId="77777777" w:rsidR="004F0DE4" w:rsidRDefault="004F0DE4" w:rsidP="005958BB">
      <w:pPr>
        <w:tabs>
          <w:tab w:val="left" w:pos="3600"/>
        </w:tabs>
        <w:ind w:left="576"/>
        <w:rPr>
          <w:rFonts w:ascii="Times New Roman" w:eastAsia="Times New Roman" w:hAnsi="Times New Roman" w:cs="Times New Roman"/>
          <w:i/>
          <w:iCs/>
          <w:color w:val="000000"/>
          <w:sz w:val="22"/>
          <w:szCs w:val="22"/>
        </w:rPr>
      </w:pPr>
    </w:p>
    <w:p w14:paraId="4CB85FF8" w14:textId="4F318251" w:rsidR="00516D1F" w:rsidRPr="00021DCB" w:rsidRDefault="00516D1F" w:rsidP="004919AD">
      <w:pPr>
        <w:tabs>
          <w:tab w:val="left" w:pos="3600"/>
          <w:tab w:val="left" w:pos="3960"/>
          <w:tab w:val="left" w:pos="5040"/>
          <w:tab w:val="left" w:pos="5400"/>
          <w:tab w:val="left" w:pos="5760"/>
          <w:tab w:val="left" w:pos="61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Oct. 10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Supplies</w:t>
      </w:r>
      <w:r w:rsidRPr="00021DCB">
        <w:rPr>
          <w:rFonts w:ascii="Times New Roman" w:hAnsi="Times New Roman" w:cs="Times New Roman"/>
          <w:sz w:val="22"/>
          <w:szCs w:val="22"/>
        </w:rPr>
        <w:tab/>
      </w:r>
      <w:r w:rsidR="004919AD">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1,800</w:t>
      </w:r>
      <w:r w:rsidRPr="00021DCB">
        <w:rPr>
          <w:rFonts w:ascii="Times New Roman" w:hAnsi="Times New Roman" w:cs="Times New Roman"/>
          <w:sz w:val="22"/>
          <w:szCs w:val="22"/>
        </w:rPr>
        <w:tab/>
      </w:r>
    </w:p>
    <w:p w14:paraId="58468848" w14:textId="3E4A548B" w:rsidR="00516D1F" w:rsidRPr="00021DCB" w:rsidRDefault="00516D1F" w:rsidP="004919AD">
      <w:pPr>
        <w:tabs>
          <w:tab w:val="left" w:pos="3600"/>
          <w:tab w:val="left" w:pos="3960"/>
          <w:tab w:val="left" w:pos="5040"/>
          <w:tab w:val="left" w:pos="5400"/>
          <w:tab w:val="left" w:pos="5760"/>
          <w:tab w:val="left" w:pos="61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4919AD">
        <w:rPr>
          <w:rFonts w:ascii="Times New Roman" w:hAnsi="Times New Roman" w:cs="Times New Roman"/>
          <w:sz w:val="22"/>
          <w:szCs w:val="22"/>
        </w:rPr>
        <w:tab/>
      </w:r>
      <w:r w:rsidR="004919AD">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Accounts Payable</w:t>
      </w:r>
      <w:r w:rsidRPr="00021DCB">
        <w:rPr>
          <w:rFonts w:ascii="Times New Roman" w:hAnsi="Times New Roman" w:cs="Times New Roman"/>
          <w:sz w:val="22"/>
          <w:szCs w:val="22"/>
        </w:rPr>
        <w:tab/>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1,800</w:t>
      </w:r>
    </w:p>
    <w:p w14:paraId="24E70E2C" w14:textId="38988BA1" w:rsidR="00516D1F" w:rsidRPr="00021DCB" w:rsidRDefault="00516D1F" w:rsidP="004919AD">
      <w:pPr>
        <w:tabs>
          <w:tab w:val="left" w:pos="3600"/>
          <w:tab w:val="left" w:pos="3960"/>
          <w:tab w:val="left" w:pos="5040"/>
          <w:tab w:val="left" w:pos="5400"/>
          <w:tab w:val="left" w:pos="5760"/>
          <w:tab w:val="left" w:pos="61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4919AD">
        <w:rPr>
          <w:rFonts w:ascii="Times New Roman" w:eastAsia="Times New Roman" w:hAnsi="Times New Roman" w:cs="Times New Roman"/>
          <w:color w:val="000000"/>
          <w:sz w:val="22"/>
          <w:szCs w:val="22"/>
        </w:rPr>
        <w:tab/>
      </w:r>
      <w:r w:rsidR="004919AD">
        <w:rPr>
          <w:rFonts w:ascii="Times New Roman" w:eastAsia="Times New Roman" w:hAnsi="Times New Roman" w:cs="Times New Roman"/>
          <w:color w:val="000000"/>
          <w:sz w:val="22"/>
          <w:szCs w:val="22"/>
        </w:rPr>
        <w:tab/>
      </w:r>
      <w:r w:rsidR="004919AD">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Purchased supplies on account.</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4F17638F" w14:textId="77777777" w:rsidR="00516D1F" w:rsidRPr="00021DCB" w:rsidRDefault="00516D1F" w:rsidP="004919AD">
      <w:pPr>
        <w:tabs>
          <w:tab w:val="left" w:pos="3600"/>
          <w:tab w:val="left" w:pos="3960"/>
          <w:tab w:val="left" w:pos="5040"/>
          <w:tab w:val="left" w:pos="5400"/>
          <w:tab w:val="left" w:pos="5760"/>
          <w:tab w:val="left" w:pos="61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4F5339EB" w14:textId="63B4268D" w:rsidR="00516D1F" w:rsidRPr="00021DCB" w:rsidRDefault="004919AD" w:rsidP="004919AD">
      <w:pPr>
        <w:tabs>
          <w:tab w:val="left" w:pos="3600"/>
          <w:tab w:val="left" w:pos="3960"/>
          <w:tab w:val="left" w:pos="5040"/>
          <w:tab w:val="left" w:pos="5400"/>
          <w:tab w:val="left" w:pos="5760"/>
          <w:tab w:val="left" w:pos="612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Oct. 25</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Accounts Payable</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1,800</w:t>
      </w:r>
      <w:r w:rsidR="00516D1F" w:rsidRPr="00021DCB">
        <w:rPr>
          <w:rFonts w:ascii="Times New Roman" w:hAnsi="Times New Roman" w:cs="Times New Roman"/>
          <w:sz w:val="22"/>
          <w:szCs w:val="22"/>
        </w:rPr>
        <w:tab/>
      </w:r>
    </w:p>
    <w:p w14:paraId="46E1C576" w14:textId="449A3422" w:rsidR="00516D1F" w:rsidRPr="00021DCB" w:rsidRDefault="00516D1F" w:rsidP="004919AD">
      <w:pPr>
        <w:tabs>
          <w:tab w:val="left" w:pos="3600"/>
          <w:tab w:val="left" w:pos="3960"/>
          <w:tab w:val="left" w:pos="5040"/>
          <w:tab w:val="left" w:pos="5400"/>
          <w:tab w:val="left" w:pos="5760"/>
          <w:tab w:val="left" w:pos="61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4919AD">
        <w:rPr>
          <w:rFonts w:ascii="Times New Roman" w:hAnsi="Times New Roman" w:cs="Times New Roman"/>
          <w:sz w:val="22"/>
          <w:szCs w:val="22"/>
        </w:rPr>
        <w:tab/>
      </w:r>
      <w:r w:rsidR="004919AD">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Cash</w:t>
      </w:r>
      <w:r w:rsidRPr="00021DCB">
        <w:rPr>
          <w:rFonts w:ascii="Times New Roman" w:hAnsi="Times New Roman" w:cs="Times New Roman"/>
          <w:sz w:val="22"/>
          <w:szCs w:val="22"/>
        </w:rPr>
        <w:tab/>
      </w:r>
      <w:r w:rsidRPr="00021DCB">
        <w:rPr>
          <w:rFonts w:ascii="Times New Roman" w:hAnsi="Times New Roman" w:cs="Times New Roman"/>
          <w:sz w:val="22"/>
          <w:szCs w:val="22"/>
        </w:rPr>
        <w:tab/>
      </w:r>
      <w:r w:rsidR="004919AD">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1,800</w:t>
      </w:r>
    </w:p>
    <w:p w14:paraId="4DF8E85D" w14:textId="40325809" w:rsidR="00516D1F" w:rsidRPr="00021DCB" w:rsidRDefault="00516D1F" w:rsidP="004919AD">
      <w:pPr>
        <w:tabs>
          <w:tab w:val="left" w:pos="3600"/>
          <w:tab w:val="left" w:pos="3960"/>
          <w:tab w:val="left" w:pos="5040"/>
          <w:tab w:val="left" w:pos="5400"/>
          <w:tab w:val="left" w:pos="5760"/>
          <w:tab w:val="left" w:pos="61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4919AD">
        <w:rPr>
          <w:rFonts w:ascii="Times New Roman" w:eastAsia="Times New Roman" w:hAnsi="Times New Roman" w:cs="Times New Roman"/>
          <w:color w:val="000000"/>
          <w:sz w:val="22"/>
          <w:szCs w:val="22"/>
        </w:rPr>
        <w:tab/>
      </w:r>
      <w:r w:rsidR="004919AD">
        <w:rPr>
          <w:rFonts w:ascii="Times New Roman" w:eastAsia="Times New Roman" w:hAnsi="Times New Roman" w:cs="Times New Roman"/>
          <w:color w:val="000000"/>
          <w:sz w:val="22"/>
          <w:szCs w:val="22"/>
        </w:rPr>
        <w:tab/>
      </w:r>
      <w:r w:rsidR="004919AD">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Paid for supplies on account.</w:t>
      </w:r>
    </w:p>
    <w:p w14:paraId="2F1F43D0" w14:textId="77777777" w:rsidR="004919AD"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919AD">
        <w:rPr>
          <w:rFonts w:ascii="Times New Roman" w:eastAsia="Times New Roman" w:hAnsi="Times New Roman" w:cs="Times New Roman"/>
          <w:color w:val="000000"/>
          <w:sz w:val="22"/>
          <w:szCs w:val="22"/>
        </w:rPr>
        <w:t>Moderate</w:t>
      </w:r>
    </w:p>
    <w:p w14:paraId="60F728A0" w14:textId="13989011" w:rsidR="00516D1F" w:rsidRPr="00021DCB" w:rsidRDefault="004919AD"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Bloom's: Applying</w:t>
      </w:r>
    </w:p>
    <w:p w14:paraId="04DE7119" w14:textId="6809B158" w:rsidR="00516D1F" w:rsidRPr="00021DCB" w:rsidRDefault="00516D1F"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2AC64CF3" w14:textId="77777777" w:rsidR="004919AD"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4919AD">
        <w:rPr>
          <w:rFonts w:ascii="Times New Roman" w:eastAsia="Times New Roman" w:hAnsi="Times New Roman" w:cs="Times New Roman"/>
          <w:color w:val="000000"/>
          <w:sz w:val="22"/>
          <w:szCs w:val="22"/>
        </w:rPr>
        <w:t>APC.06 - Recording Transactions</w:t>
      </w:r>
    </w:p>
    <w:p w14:paraId="6C8001C5" w14:textId="538CE11B" w:rsidR="004919AD" w:rsidRDefault="004919AD"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64A57FEE" w14:textId="5EA4BDC5" w:rsidR="00516D1F" w:rsidRPr="00021DCB" w:rsidRDefault="004919AD"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BUSPROG: Analytic</w:t>
      </w:r>
    </w:p>
    <w:p w14:paraId="299B4A04" w14:textId="77777777" w:rsidR="001D53AA" w:rsidRPr="00021DCB" w:rsidRDefault="001D53AA" w:rsidP="005958BB">
      <w:pPr>
        <w:tabs>
          <w:tab w:val="left" w:pos="3600"/>
        </w:tabs>
        <w:ind w:left="576"/>
        <w:rPr>
          <w:rFonts w:ascii="Times New Roman" w:hAnsi="Times New Roman" w:cs="Times New Roman"/>
          <w:sz w:val="22"/>
          <w:szCs w:val="22"/>
        </w:rPr>
      </w:pPr>
    </w:p>
    <w:p w14:paraId="3B7A095B" w14:textId="00195342" w:rsidR="00516D1F" w:rsidRPr="00021DCB" w:rsidRDefault="00516D1F"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xml:space="preserve">On October 17, </w:t>
      </w:r>
      <w:proofErr w:type="spellStart"/>
      <w:r w:rsidRPr="00021DCB">
        <w:rPr>
          <w:rFonts w:ascii="Times New Roman" w:eastAsia="Times New Roman" w:hAnsi="Times New Roman" w:cs="Times New Roman"/>
          <w:color w:val="000000"/>
          <w:sz w:val="22"/>
          <w:szCs w:val="22"/>
        </w:rPr>
        <w:t>Nikle</w:t>
      </w:r>
      <w:proofErr w:type="spellEnd"/>
      <w:r w:rsidRPr="00021DCB">
        <w:rPr>
          <w:rFonts w:ascii="Times New Roman" w:eastAsia="Times New Roman" w:hAnsi="Times New Roman" w:cs="Times New Roman"/>
          <w:color w:val="000000"/>
          <w:sz w:val="22"/>
          <w:szCs w:val="22"/>
        </w:rPr>
        <w:t xml:space="preserve"> Company purchased a building and a plot of land for $750,000. The building was valued at $500,000 while the land carried a value of $250,000. </w:t>
      </w:r>
      <w:proofErr w:type="spellStart"/>
      <w:r w:rsidRPr="00021DCB">
        <w:rPr>
          <w:rFonts w:ascii="Times New Roman" w:eastAsia="Times New Roman" w:hAnsi="Times New Roman" w:cs="Times New Roman"/>
          <w:color w:val="000000"/>
          <w:sz w:val="22"/>
          <w:szCs w:val="22"/>
        </w:rPr>
        <w:t>Nikle</w:t>
      </w:r>
      <w:proofErr w:type="spellEnd"/>
      <w:r w:rsidRPr="00021DCB">
        <w:rPr>
          <w:rFonts w:ascii="Times New Roman" w:eastAsia="Times New Roman" w:hAnsi="Times New Roman" w:cs="Times New Roman"/>
          <w:color w:val="000000"/>
          <w:sz w:val="22"/>
          <w:szCs w:val="22"/>
        </w:rPr>
        <w:t xml:space="preserve"> paid $300,000 down in cash and signed a note payable for the balance. Provide the journal entry for this transaction.</w:t>
      </w:r>
    </w:p>
    <w:p w14:paraId="7446A47F" w14:textId="77777777" w:rsidR="004F0DE4" w:rsidRDefault="004F0DE4" w:rsidP="005958BB">
      <w:pPr>
        <w:tabs>
          <w:tab w:val="left" w:pos="3600"/>
        </w:tabs>
        <w:ind w:left="576"/>
        <w:rPr>
          <w:rFonts w:ascii="Times New Roman" w:eastAsia="Times New Roman" w:hAnsi="Times New Roman" w:cs="Times New Roman"/>
          <w:i/>
          <w:iCs/>
          <w:color w:val="000000"/>
          <w:sz w:val="22"/>
          <w:szCs w:val="22"/>
        </w:rPr>
      </w:pPr>
    </w:p>
    <w:p w14:paraId="53C5BD1A" w14:textId="494503A5" w:rsidR="00516D1F" w:rsidRPr="00021DCB" w:rsidRDefault="00516D1F" w:rsidP="004919AD">
      <w:pPr>
        <w:tabs>
          <w:tab w:val="left" w:pos="3600"/>
          <w:tab w:val="left" w:pos="4320"/>
          <w:tab w:val="left" w:pos="4680"/>
          <w:tab w:val="left" w:pos="5040"/>
          <w:tab w:val="left" w:pos="540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Oct. 17</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Building</w:t>
      </w:r>
      <w:r w:rsidRPr="00021DCB">
        <w:rPr>
          <w:rFonts w:ascii="Times New Roman" w:hAnsi="Times New Roman" w:cs="Times New Roman"/>
          <w:sz w:val="22"/>
          <w:szCs w:val="22"/>
        </w:rPr>
        <w:tab/>
      </w:r>
      <w:r w:rsidR="00383015">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500,000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63F46E80" w14:textId="57AAA9E8" w:rsidR="00516D1F" w:rsidRPr="00021DCB" w:rsidRDefault="00516D1F" w:rsidP="004919AD">
      <w:pPr>
        <w:tabs>
          <w:tab w:val="left" w:pos="3600"/>
          <w:tab w:val="left" w:pos="4320"/>
          <w:tab w:val="left" w:pos="4680"/>
          <w:tab w:val="left" w:pos="5040"/>
          <w:tab w:val="left" w:pos="540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4919AD">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Land</w:t>
      </w:r>
      <w:r w:rsidRPr="00021DCB">
        <w:rPr>
          <w:rFonts w:ascii="Times New Roman" w:hAnsi="Times New Roman" w:cs="Times New Roman"/>
          <w:sz w:val="22"/>
          <w:szCs w:val="22"/>
        </w:rPr>
        <w:tab/>
      </w:r>
      <w:r w:rsidR="00383015">
        <w:rPr>
          <w:rFonts w:ascii="Times New Roman" w:hAnsi="Times New Roman" w:cs="Times New Roman"/>
          <w:sz w:val="22"/>
          <w:szCs w:val="22"/>
        </w:rPr>
        <w:tab/>
      </w:r>
      <w:r w:rsidR="00383015">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250,000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33401F75" w14:textId="1098F98F" w:rsidR="00516D1F" w:rsidRPr="00021DCB" w:rsidRDefault="00516D1F" w:rsidP="004919AD">
      <w:pPr>
        <w:pStyle w:val="p"/>
        <w:tabs>
          <w:tab w:val="left" w:pos="3600"/>
          <w:tab w:val="left" w:pos="4320"/>
          <w:tab w:val="left" w:pos="4680"/>
          <w:tab w:val="left" w:pos="5040"/>
          <w:tab w:val="left" w:pos="540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4919AD">
        <w:rPr>
          <w:rFonts w:ascii="Times New Roman" w:eastAsia="Times New Roman" w:hAnsi="Times New Roman" w:cs="Times New Roman"/>
          <w:color w:val="000000"/>
          <w:sz w:val="22"/>
          <w:szCs w:val="22"/>
        </w:rPr>
        <w:tab/>
      </w:r>
      <w:r w:rsidR="004919AD">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Cash</w:t>
      </w:r>
      <w:r w:rsidRPr="00021DCB">
        <w:rPr>
          <w:rFonts w:ascii="Times New Roman" w:hAnsi="Times New Roman" w:cs="Times New Roman"/>
          <w:sz w:val="22"/>
          <w:szCs w:val="22"/>
        </w:rPr>
        <w:tab/>
      </w:r>
      <w:r w:rsidR="00383015">
        <w:rPr>
          <w:rFonts w:ascii="Times New Roman" w:hAnsi="Times New Roman" w:cs="Times New Roman"/>
          <w:sz w:val="22"/>
          <w:szCs w:val="22"/>
        </w:rPr>
        <w:tab/>
      </w:r>
      <w:r w:rsidR="00383015">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300,000</w:t>
      </w:r>
    </w:p>
    <w:p w14:paraId="3E03A81E" w14:textId="5AC69D9A" w:rsidR="00516D1F" w:rsidRPr="00021DCB" w:rsidRDefault="00516D1F" w:rsidP="004919AD">
      <w:pPr>
        <w:pStyle w:val="p"/>
        <w:tabs>
          <w:tab w:val="left" w:pos="3600"/>
          <w:tab w:val="left" w:pos="4320"/>
          <w:tab w:val="left" w:pos="4680"/>
          <w:tab w:val="left" w:pos="5040"/>
          <w:tab w:val="left" w:pos="540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4919AD">
        <w:rPr>
          <w:rFonts w:ascii="Times New Roman" w:eastAsia="Times New Roman" w:hAnsi="Times New Roman" w:cs="Times New Roman"/>
          <w:color w:val="000000"/>
          <w:sz w:val="22"/>
          <w:szCs w:val="22"/>
        </w:rPr>
        <w:tab/>
      </w:r>
      <w:r w:rsidR="004919AD">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Notes Payable</w:t>
      </w:r>
      <w:r w:rsidRPr="00021DCB">
        <w:rPr>
          <w:rFonts w:ascii="Times New Roman" w:hAnsi="Times New Roman" w:cs="Times New Roman"/>
          <w:sz w:val="22"/>
          <w:szCs w:val="22"/>
        </w:rPr>
        <w:tab/>
      </w:r>
      <w:r w:rsidR="00383015">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450,000</w:t>
      </w:r>
    </w:p>
    <w:p w14:paraId="46FBCDD2" w14:textId="4B001A20" w:rsidR="00516D1F" w:rsidRPr="00021DCB" w:rsidRDefault="00516D1F" w:rsidP="004919AD">
      <w:pPr>
        <w:pStyle w:val="p"/>
        <w:tabs>
          <w:tab w:val="left" w:pos="3600"/>
          <w:tab w:val="left" w:pos="4320"/>
          <w:tab w:val="left" w:pos="4680"/>
          <w:tab w:val="left" w:pos="5040"/>
          <w:tab w:val="left" w:pos="540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4919AD">
        <w:rPr>
          <w:rFonts w:ascii="Times New Roman" w:hAnsi="Times New Roman" w:cs="Times New Roman"/>
          <w:sz w:val="22"/>
          <w:szCs w:val="22"/>
        </w:rPr>
        <w:tab/>
      </w:r>
      <w:r w:rsidR="004919AD">
        <w:rPr>
          <w:rFonts w:ascii="Times New Roman" w:hAnsi="Times New Roman" w:cs="Times New Roman"/>
          <w:sz w:val="22"/>
          <w:szCs w:val="22"/>
        </w:rPr>
        <w:tab/>
      </w:r>
      <w:r w:rsidR="004919AD">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Purchased building and land</w:t>
      </w:r>
      <w:r w:rsidR="004919AD">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with cash down payment.</w:t>
      </w:r>
    </w:p>
    <w:p w14:paraId="435FC873" w14:textId="77777777" w:rsidR="00383015"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383015">
        <w:rPr>
          <w:rFonts w:ascii="Times New Roman" w:eastAsia="Times New Roman" w:hAnsi="Times New Roman" w:cs="Times New Roman"/>
          <w:color w:val="000000"/>
          <w:sz w:val="22"/>
          <w:szCs w:val="22"/>
        </w:rPr>
        <w:t>Moderate</w:t>
      </w:r>
    </w:p>
    <w:p w14:paraId="4513D432" w14:textId="3FB33797" w:rsidR="00516D1F" w:rsidRPr="00021DCB" w:rsidRDefault="00383015"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Bloom's: Applying</w:t>
      </w:r>
    </w:p>
    <w:p w14:paraId="24C05304" w14:textId="78562271" w:rsidR="00516D1F" w:rsidRPr="00021DCB" w:rsidRDefault="00516D1F"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16C5C75B" w14:textId="77777777" w:rsidR="00383015"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383015">
        <w:rPr>
          <w:rFonts w:ascii="Times New Roman" w:eastAsia="Times New Roman" w:hAnsi="Times New Roman" w:cs="Times New Roman"/>
          <w:color w:val="000000"/>
          <w:sz w:val="22"/>
          <w:szCs w:val="22"/>
        </w:rPr>
        <w:t>APC.06 - Recording Transactions</w:t>
      </w:r>
    </w:p>
    <w:p w14:paraId="01B76E99" w14:textId="5E6D68FB" w:rsidR="00383015" w:rsidRDefault="00383015"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013D738F" w14:textId="26614F49" w:rsidR="00516D1F" w:rsidRPr="00021DCB" w:rsidRDefault="00383015"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BUSPROG: Analytic</w:t>
      </w:r>
    </w:p>
    <w:p w14:paraId="14F222DF" w14:textId="28307B69" w:rsidR="001D53AA" w:rsidRPr="00021DCB" w:rsidRDefault="00383015" w:rsidP="00383015">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34F2CB22" w14:textId="58549C98" w:rsidR="00516D1F" w:rsidRPr="00021DCB" w:rsidRDefault="00516D1F"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 xml:space="preserve">On November 1, </w:t>
      </w:r>
      <w:proofErr w:type="spellStart"/>
      <w:r w:rsidRPr="00021DCB">
        <w:rPr>
          <w:rFonts w:ascii="Times New Roman" w:eastAsia="Times New Roman" w:hAnsi="Times New Roman" w:cs="Times New Roman"/>
          <w:color w:val="000000"/>
          <w:sz w:val="22"/>
          <w:szCs w:val="22"/>
        </w:rPr>
        <w:t>Nikle</w:t>
      </w:r>
      <w:proofErr w:type="spellEnd"/>
      <w:r w:rsidRPr="00021DCB">
        <w:rPr>
          <w:rFonts w:ascii="Times New Roman" w:eastAsia="Times New Roman" w:hAnsi="Times New Roman" w:cs="Times New Roman"/>
          <w:color w:val="000000"/>
          <w:sz w:val="22"/>
          <w:szCs w:val="22"/>
        </w:rPr>
        <w:t xml:space="preserve"> Company made a cash payment of $200,000 on a note payable that was generated in the purchase of a building and land. Provide the journal entry for this transaction.</w:t>
      </w:r>
    </w:p>
    <w:p w14:paraId="5521821D" w14:textId="77777777" w:rsidR="004F0DE4" w:rsidRDefault="004F0DE4" w:rsidP="005958BB">
      <w:pPr>
        <w:tabs>
          <w:tab w:val="left" w:pos="3600"/>
        </w:tabs>
        <w:ind w:left="576"/>
        <w:rPr>
          <w:rFonts w:ascii="Times New Roman" w:eastAsia="Times New Roman" w:hAnsi="Times New Roman" w:cs="Times New Roman"/>
          <w:i/>
          <w:iCs/>
          <w:color w:val="000000"/>
          <w:sz w:val="22"/>
          <w:szCs w:val="22"/>
        </w:rPr>
      </w:pPr>
    </w:p>
    <w:p w14:paraId="61679923" w14:textId="696DCEF9" w:rsidR="00516D1F" w:rsidRPr="00021DCB" w:rsidRDefault="00516D1F" w:rsidP="005B7AC1">
      <w:pPr>
        <w:tabs>
          <w:tab w:val="left" w:pos="3600"/>
          <w:tab w:val="left" w:pos="4320"/>
          <w:tab w:val="left" w:pos="4680"/>
          <w:tab w:val="left" w:pos="5040"/>
          <w:tab w:val="left" w:pos="540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Nov. 1</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Notes Payable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200,000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5E6ABFFC" w14:textId="15B79F75" w:rsidR="00516D1F" w:rsidRPr="00021DCB" w:rsidRDefault="00516D1F" w:rsidP="005B7AC1">
      <w:pPr>
        <w:tabs>
          <w:tab w:val="left" w:pos="3600"/>
          <w:tab w:val="left" w:pos="4320"/>
          <w:tab w:val="left" w:pos="4680"/>
          <w:tab w:val="left" w:pos="5040"/>
          <w:tab w:val="left" w:pos="540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5B7AC1">
        <w:rPr>
          <w:rFonts w:ascii="Times New Roman" w:eastAsia="Times New Roman" w:hAnsi="Times New Roman" w:cs="Times New Roman"/>
          <w:color w:val="000000"/>
          <w:sz w:val="22"/>
          <w:szCs w:val="22"/>
        </w:rPr>
        <w:tab/>
      </w:r>
      <w:r w:rsidR="005B7AC1">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Cash</w:t>
      </w:r>
      <w:r w:rsidRPr="00021DCB">
        <w:rPr>
          <w:rFonts w:ascii="Times New Roman" w:hAnsi="Times New Roman" w:cs="Times New Roman"/>
          <w:sz w:val="22"/>
          <w:szCs w:val="22"/>
        </w:rPr>
        <w:tab/>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005B7AC1">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200,000</w:t>
      </w:r>
    </w:p>
    <w:p w14:paraId="6538A141" w14:textId="35543F88" w:rsidR="00516D1F" w:rsidRPr="00021DCB" w:rsidRDefault="00516D1F" w:rsidP="005B7AC1">
      <w:pPr>
        <w:tabs>
          <w:tab w:val="left" w:pos="3600"/>
          <w:tab w:val="left" w:pos="4320"/>
          <w:tab w:val="left" w:pos="4680"/>
          <w:tab w:val="left" w:pos="5040"/>
          <w:tab w:val="left" w:pos="540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5B7AC1">
        <w:rPr>
          <w:rFonts w:ascii="Times New Roman" w:hAnsi="Times New Roman" w:cs="Times New Roman"/>
          <w:sz w:val="22"/>
          <w:szCs w:val="22"/>
        </w:rPr>
        <w:tab/>
      </w:r>
      <w:r w:rsidR="005B7AC1">
        <w:rPr>
          <w:rFonts w:ascii="Times New Roman" w:hAnsi="Times New Roman" w:cs="Times New Roman"/>
          <w:sz w:val="22"/>
          <w:szCs w:val="22"/>
        </w:rPr>
        <w:tab/>
      </w:r>
      <w:r w:rsidR="005B7AC1">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Made payment on note payable.</w:t>
      </w:r>
    </w:p>
    <w:p w14:paraId="58A00000" w14:textId="77777777" w:rsidR="005B7AC1"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5B7AC1">
        <w:rPr>
          <w:rFonts w:ascii="Times New Roman" w:eastAsia="Times New Roman" w:hAnsi="Times New Roman" w:cs="Times New Roman"/>
          <w:color w:val="000000"/>
          <w:sz w:val="22"/>
          <w:szCs w:val="22"/>
        </w:rPr>
        <w:t>Moderate</w:t>
      </w:r>
    </w:p>
    <w:p w14:paraId="488F168D" w14:textId="0F5CDFDF" w:rsidR="00516D1F" w:rsidRPr="00021DCB" w:rsidRDefault="005B7AC1"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Bloom's: Applying</w:t>
      </w:r>
    </w:p>
    <w:p w14:paraId="3460F431" w14:textId="4074C7C3" w:rsidR="00516D1F" w:rsidRPr="00021DCB" w:rsidRDefault="00516D1F"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56B15542" w14:textId="77777777" w:rsidR="005B7AC1"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5B7AC1">
        <w:rPr>
          <w:rFonts w:ascii="Times New Roman" w:eastAsia="Times New Roman" w:hAnsi="Times New Roman" w:cs="Times New Roman"/>
          <w:color w:val="000000"/>
          <w:sz w:val="22"/>
          <w:szCs w:val="22"/>
        </w:rPr>
        <w:t>APC.06 - Recording Transactions</w:t>
      </w:r>
    </w:p>
    <w:p w14:paraId="374BE59C" w14:textId="00BE4062" w:rsidR="005B7AC1" w:rsidRDefault="005B7AC1"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0684D4E5" w14:textId="1DB8B1FE" w:rsidR="00516D1F" w:rsidRPr="00021DCB" w:rsidRDefault="005B7AC1"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BUSPROG: Analytic</w:t>
      </w:r>
    </w:p>
    <w:p w14:paraId="1CC4405D" w14:textId="77777777" w:rsidR="001D53AA" w:rsidRPr="00021DCB" w:rsidRDefault="001D53AA" w:rsidP="005958BB">
      <w:pPr>
        <w:tabs>
          <w:tab w:val="left" w:pos="3600"/>
        </w:tabs>
        <w:ind w:left="576"/>
        <w:rPr>
          <w:rFonts w:ascii="Times New Roman" w:hAnsi="Times New Roman" w:cs="Times New Roman"/>
          <w:sz w:val="22"/>
          <w:szCs w:val="22"/>
        </w:rPr>
      </w:pPr>
    </w:p>
    <w:p w14:paraId="0C4F4256" w14:textId="1FD6ED69" w:rsidR="00516D1F" w:rsidRPr="00021DCB" w:rsidRDefault="00516D1F"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On January 7, stockholders invest $45,000 to initiate the operation of a business, JumpStart. Provide the journal entry for this transaction.</w:t>
      </w:r>
    </w:p>
    <w:p w14:paraId="0189749F" w14:textId="77777777" w:rsidR="004F0DE4" w:rsidRDefault="004F0DE4" w:rsidP="005958BB">
      <w:pPr>
        <w:tabs>
          <w:tab w:val="left" w:pos="3600"/>
        </w:tabs>
        <w:ind w:left="576"/>
        <w:rPr>
          <w:rFonts w:ascii="Times New Roman" w:eastAsia="Times New Roman" w:hAnsi="Times New Roman" w:cs="Times New Roman"/>
          <w:i/>
          <w:iCs/>
          <w:color w:val="000000"/>
          <w:sz w:val="22"/>
          <w:szCs w:val="22"/>
        </w:rPr>
      </w:pPr>
    </w:p>
    <w:p w14:paraId="57B09D9B" w14:textId="35B8B21C" w:rsidR="00516D1F" w:rsidRPr="00021DCB" w:rsidRDefault="00516D1F" w:rsidP="005B7AC1">
      <w:pPr>
        <w:tabs>
          <w:tab w:val="left" w:pos="3600"/>
          <w:tab w:val="left" w:pos="4320"/>
          <w:tab w:val="left" w:pos="4680"/>
          <w:tab w:val="left" w:pos="5040"/>
          <w:tab w:val="left" w:pos="540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5B7AC1">
        <w:rPr>
          <w:rFonts w:ascii="Times New Roman" w:eastAsia="Times New Roman" w:hAnsi="Times New Roman" w:cs="Times New Roman"/>
          <w:color w:val="000000"/>
          <w:sz w:val="22"/>
          <w:szCs w:val="22"/>
        </w:rPr>
        <w:t xml:space="preserve">Jan. </w:t>
      </w:r>
      <w:r w:rsidRPr="00021DCB">
        <w:rPr>
          <w:rFonts w:ascii="Times New Roman" w:eastAsia="Times New Roman" w:hAnsi="Times New Roman" w:cs="Times New Roman"/>
          <w:color w:val="000000"/>
          <w:sz w:val="22"/>
          <w:szCs w:val="22"/>
        </w:rPr>
        <w:t>7</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Cash</w:t>
      </w:r>
      <w:r w:rsidRPr="00021DCB">
        <w:rPr>
          <w:rFonts w:ascii="Times New Roman" w:hAnsi="Times New Roman" w:cs="Times New Roman"/>
          <w:sz w:val="22"/>
          <w:szCs w:val="22"/>
        </w:rPr>
        <w:tab/>
      </w:r>
      <w:r w:rsidR="005B7AC1">
        <w:rPr>
          <w:rFonts w:ascii="Times New Roman" w:hAnsi="Times New Roman" w:cs="Times New Roman"/>
          <w:sz w:val="22"/>
          <w:szCs w:val="22"/>
        </w:rPr>
        <w:tab/>
      </w:r>
      <w:r w:rsidR="005B7AC1">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45,000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2D9B3544" w14:textId="7C160A63" w:rsidR="00516D1F" w:rsidRPr="00021DCB" w:rsidRDefault="00516D1F" w:rsidP="005B7AC1">
      <w:pPr>
        <w:tabs>
          <w:tab w:val="left" w:pos="3600"/>
          <w:tab w:val="left" w:pos="4320"/>
          <w:tab w:val="left" w:pos="4680"/>
          <w:tab w:val="left" w:pos="5040"/>
          <w:tab w:val="left" w:pos="540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5B7AC1">
        <w:rPr>
          <w:rFonts w:ascii="Times New Roman" w:eastAsia="Times New Roman" w:hAnsi="Times New Roman" w:cs="Times New Roman"/>
          <w:color w:val="000000"/>
          <w:sz w:val="22"/>
          <w:szCs w:val="22"/>
        </w:rPr>
        <w:tab/>
      </w:r>
      <w:r w:rsidR="005B7AC1">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Common Stock</w:t>
      </w:r>
      <w:r w:rsidRPr="00021DCB">
        <w:rPr>
          <w:rFonts w:ascii="Times New Roman" w:hAnsi="Times New Roman" w:cs="Times New Roman"/>
          <w:sz w:val="22"/>
          <w:szCs w:val="22"/>
        </w:rPr>
        <w:tab/>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45,000</w:t>
      </w:r>
    </w:p>
    <w:p w14:paraId="10AF908B" w14:textId="00FB360E" w:rsidR="00516D1F" w:rsidRPr="00021DCB" w:rsidRDefault="00516D1F" w:rsidP="005B7AC1">
      <w:pPr>
        <w:tabs>
          <w:tab w:val="left" w:pos="3600"/>
          <w:tab w:val="left" w:pos="4320"/>
          <w:tab w:val="left" w:pos="4680"/>
          <w:tab w:val="left" w:pos="5040"/>
          <w:tab w:val="left" w:pos="540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005B7AC1">
        <w:rPr>
          <w:rFonts w:ascii="Times New Roman" w:eastAsia="Times New Roman" w:hAnsi="Times New Roman" w:cs="Times New Roman"/>
          <w:color w:val="000000"/>
          <w:sz w:val="22"/>
          <w:szCs w:val="22"/>
        </w:rPr>
        <w:tab/>
      </w:r>
      <w:r w:rsidR="005B7AC1">
        <w:rPr>
          <w:rFonts w:ascii="Times New Roman" w:eastAsia="Times New Roman" w:hAnsi="Times New Roman" w:cs="Times New Roman"/>
          <w:color w:val="000000"/>
          <w:sz w:val="22"/>
          <w:szCs w:val="22"/>
        </w:rPr>
        <w:tab/>
      </w:r>
      <w:r w:rsidR="005B7AC1">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Invest cash in JumpStart.</w:t>
      </w:r>
    </w:p>
    <w:p w14:paraId="28DA3CFF" w14:textId="77777777" w:rsidR="005B7AC1"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5B7AC1">
        <w:rPr>
          <w:rFonts w:ascii="Times New Roman" w:eastAsia="Times New Roman" w:hAnsi="Times New Roman" w:cs="Times New Roman"/>
          <w:color w:val="000000"/>
          <w:sz w:val="22"/>
          <w:szCs w:val="22"/>
        </w:rPr>
        <w:t>Moderate</w:t>
      </w:r>
    </w:p>
    <w:p w14:paraId="3A48E7EF" w14:textId="01D73DDD" w:rsidR="00516D1F" w:rsidRPr="00021DCB" w:rsidRDefault="005B7AC1"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Bloom's: Applying</w:t>
      </w:r>
    </w:p>
    <w:p w14:paraId="19F68196" w14:textId="71B7CF10" w:rsidR="00516D1F" w:rsidRPr="00021DCB" w:rsidRDefault="00516D1F"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27218264" w14:textId="77777777" w:rsidR="005B7AC1"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5B7AC1">
        <w:rPr>
          <w:rFonts w:ascii="Times New Roman" w:eastAsia="Times New Roman" w:hAnsi="Times New Roman" w:cs="Times New Roman"/>
          <w:color w:val="000000"/>
          <w:sz w:val="22"/>
          <w:szCs w:val="22"/>
        </w:rPr>
        <w:t>APC.06 - Recording Transactions</w:t>
      </w:r>
    </w:p>
    <w:p w14:paraId="182648E3" w14:textId="1D23C3A5" w:rsidR="005B7AC1" w:rsidRDefault="005B7AC1"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20D60F17" w14:textId="00154552" w:rsidR="00516D1F" w:rsidRPr="00021DCB" w:rsidRDefault="005B7AC1"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BUSPROG: Analytic</w:t>
      </w:r>
    </w:p>
    <w:p w14:paraId="5D951DAF" w14:textId="77777777" w:rsidR="001D53AA" w:rsidRPr="00021DCB" w:rsidRDefault="001D53AA" w:rsidP="004F0DE4">
      <w:pPr>
        <w:tabs>
          <w:tab w:val="left" w:pos="3600"/>
        </w:tabs>
        <w:rPr>
          <w:rFonts w:ascii="Times New Roman" w:hAnsi="Times New Roman" w:cs="Times New Roman"/>
          <w:sz w:val="22"/>
          <w:szCs w:val="22"/>
        </w:rPr>
      </w:pPr>
    </w:p>
    <w:p w14:paraId="17068369" w14:textId="0E68B952" w:rsidR="00516D1F" w:rsidRPr="00021DCB" w:rsidRDefault="00516D1F"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On January 8, stockholders transfer ownership of several pieces of office equipment to the new business, JumpStart, for common stock. When new, these items were worth $72,500. The fair market value of the equipment is $60,000. Journalize this transfer.</w:t>
      </w:r>
    </w:p>
    <w:p w14:paraId="799507EA" w14:textId="77777777" w:rsidR="004F0DE4" w:rsidRDefault="004F0DE4" w:rsidP="005958BB">
      <w:pPr>
        <w:tabs>
          <w:tab w:val="left" w:pos="3600"/>
        </w:tabs>
        <w:ind w:left="576"/>
        <w:rPr>
          <w:rFonts w:ascii="Times New Roman" w:eastAsia="Times New Roman" w:hAnsi="Times New Roman" w:cs="Times New Roman"/>
          <w:i/>
          <w:iCs/>
          <w:color w:val="000000"/>
          <w:sz w:val="22"/>
          <w:szCs w:val="22"/>
        </w:rPr>
      </w:pPr>
    </w:p>
    <w:p w14:paraId="6FEC1C6C" w14:textId="1B7433B5" w:rsidR="00516D1F" w:rsidRPr="00021DCB" w:rsidRDefault="00516D1F" w:rsidP="005B7AC1">
      <w:pPr>
        <w:tabs>
          <w:tab w:val="left" w:pos="3600"/>
          <w:tab w:val="left" w:pos="4320"/>
          <w:tab w:val="left" w:pos="4680"/>
          <w:tab w:val="left" w:pos="5040"/>
          <w:tab w:val="left" w:pos="540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Jan. 8</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Office Equipment</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60,000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500B4DCD" w14:textId="65760506" w:rsidR="00516D1F" w:rsidRPr="00021DCB" w:rsidRDefault="00516D1F" w:rsidP="005B7AC1">
      <w:pPr>
        <w:tabs>
          <w:tab w:val="left" w:pos="3600"/>
          <w:tab w:val="left" w:pos="4320"/>
          <w:tab w:val="left" w:pos="4680"/>
          <w:tab w:val="left" w:pos="5040"/>
          <w:tab w:val="left" w:pos="540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5B7AC1">
        <w:rPr>
          <w:rFonts w:ascii="Times New Roman" w:eastAsia="Times New Roman" w:hAnsi="Times New Roman" w:cs="Times New Roman"/>
          <w:color w:val="000000"/>
          <w:sz w:val="22"/>
          <w:szCs w:val="22"/>
        </w:rPr>
        <w:tab/>
      </w:r>
      <w:r w:rsidR="005B7AC1">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Common Stock</w:t>
      </w:r>
      <w:r w:rsidRPr="00021DCB">
        <w:rPr>
          <w:rFonts w:ascii="Times New Roman" w:hAnsi="Times New Roman" w:cs="Times New Roman"/>
          <w:sz w:val="22"/>
          <w:szCs w:val="22"/>
        </w:rPr>
        <w:tab/>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60,000</w:t>
      </w:r>
    </w:p>
    <w:p w14:paraId="5CB480F8" w14:textId="7BABB61B" w:rsidR="00516D1F" w:rsidRPr="00021DCB" w:rsidRDefault="00516D1F" w:rsidP="005B7AC1">
      <w:pPr>
        <w:tabs>
          <w:tab w:val="left" w:pos="3600"/>
          <w:tab w:val="left" w:pos="4320"/>
          <w:tab w:val="left" w:pos="4680"/>
          <w:tab w:val="left" w:pos="5040"/>
          <w:tab w:val="left" w:pos="540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5B7AC1">
        <w:rPr>
          <w:rFonts w:ascii="Times New Roman" w:hAnsi="Times New Roman" w:cs="Times New Roman"/>
          <w:sz w:val="22"/>
          <w:szCs w:val="22"/>
        </w:rPr>
        <w:tab/>
      </w:r>
      <w:r w:rsidR="005B7AC1">
        <w:rPr>
          <w:rFonts w:ascii="Times New Roman" w:hAnsi="Times New Roman" w:cs="Times New Roman"/>
          <w:sz w:val="22"/>
          <w:szCs w:val="22"/>
        </w:rPr>
        <w:tab/>
      </w:r>
      <w:r w:rsidR="005B7AC1">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Invested equipment in business.</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13C49F96" w14:textId="77777777" w:rsidR="00516D1F" w:rsidRPr="00021DCB" w:rsidRDefault="00516D1F" w:rsidP="005B7AC1">
      <w:pPr>
        <w:pStyle w:val="p"/>
        <w:tabs>
          <w:tab w:val="left" w:pos="3600"/>
          <w:tab w:val="left" w:pos="4320"/>
          <w:tab w:val="left" w:pos="4680"/>
          <w:tab w:val="left" w:pos="5040"/>
          <w:tab w:val="left" w:pos="540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p w14:paraId="1F7BDAC1" w14:textId="77777777" w:rsidR="005B7AC1" w:rsidRDefault="005B7AC1" w:rsidP="005B7AC1">
      <w:pPr>
        <w:pStyle w:val="p"/>
        <w:tabs>
          <w:tab w:val="left" w:pos="3600"/>
          <w:tab w:val="left" w:pos="4320"/>
          <w:tab w:val="left" w:pos="4680"/>
          <w:tab w:val="left" w:pos="5040"/>
          <w:tab w:val="left" w:pos="5400"/>
          <w:tab w:val="right" w:pos="8640"/>
          <w:tab w:val="right" w:pos="1008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 xml:space="preserve">While stockholders may have paid $72,500 for this equipment sometime in the </w:t>
      </w:r>
    </w:p>
    <w:p w14:paraId="311E919A" w14:textId="77777777" w:rsidR="005B7AC1" w:rsidRDefault="005B7AC1" w:rsidP="005B7AC1">
      <w:pPr>
        <w:pStyle w:val="p"/>
        <w:tabs>
          <w:tab w:val="left" w:pos="3600"/>
          <w:tab w:val="left" w:pos="4320"/>
          <w:tab w:val="left" w:pos="4680"/>
          <w:tab w:val="left" w:pos="5040"/>
          <w:tab w:val="left" w:pos="5400"/>
          <w:tab w:val="right" w:pos="8640"/>
          <w:tab w:val="right" w:pos="1008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 xml:space="preserve">past, it should be transferred into the company at fair market value (FMV), </w:t>
      </w:r>
    </w:p>
    <w:p w14:paraId="792AE9C6" w14:textId="1A42876C" w:rsidR="00516D1F" w:rsidRPr="00021DCB" w:rsidRDefault="005B7AC1" w:rsidP="005B7AC1">
      <w:pPr>
        <w:pStyle w:val="p"/>
        <w:tabs>
          <w:tab w:val="left" w:pos="3600"/>
          <w:tab w:val="left" w:pos="4320"/>
          <w:tab w:val="left" w:pos="4680"/>
          <w:tab w:val="left" w:pos="5040"/>
          <w:tab w:val="left" w:pos="540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$60,000.</w:t>
      </w:r>
    </w:p>
    <w:p w14:paraId="682C3A93" w14:textId="77777777" w:rsidR="005B7AC1"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5B7AC1">
        <w:rPr>
          <w:rFonts w:ascii="Times New Roman" w:eastAsia="Times New Roman" w:hAnsi="Times New Roman" w:cs="Times New Roman"/>
          <w:color w:val="000000"/>
          <w:sz w:val="22"/>
          <w:szCs w:val="22"/>
        </w:rPr>
        <w:t>Challenging</w:t>
      </w:r>
    </w:p>
    <w:p w14:paraId="7E57382D" w14:textId="5CAD77F1" w:rsidR="00516D1F" w:rsidRPr="00021DCB" w:rsidRDefault="005B7AC1"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Bloom's: Applying</w:t>
      </w:r>
    </w:p>
    <w:p w14:paraId="7313223C" w14:textId="54E6E37F" w:rsidR="00516D1F" w:rsidRPr="00021DCB" w:rsidRDefault="00516D1F"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624EAD73" w14:textId="77777777" w:rsidR="005B7AC1"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5B7AC1">
        <w:rPr>
          <w:rFonts w:ascii="Times New Roman" w:eastAsia="Times New Roman" w:hAnsi="Times New Roman" w:cs="Times New Roman"/>
          <w:color w:val="000000"/>
          <w:sz w:val="22"/>
          <w:szCs w:val="22"/>
        </w:rPr>
        <w:t>APC.06 - Recording Transactions</w:t>
      </w:r>
    </w:p>
    <w:p w14:paraId="6565E7AC" w14:textId="68B6002B" w:rsidR="005B7AC1" w:rsidRDefault="005B7AC1"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40155CCB" w14:textId="29315AD2" w:rsidR="00516D1F" w:rsidRPr="00021DCB" w:rsidRDefault="005B7AC1"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BUSPROG: Analytic</w:t>
      </w:r>
    </w:p>
    <w:p w14:paraId="13D744AC" w14:textId="447246D6" w:rsidR="001D53AA" w:rsidRPr="00021DCB" w:rsidRDefault="0052451D" w:rsidP="0052451D">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3455526C" w14:textId="78C3222E" w:rsidR="00516D1F" w:rsidRPr="00021DCB" w:rsidRDefault="00516D1F"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On August 30, JumpStart incurred the following expenses:</w:t>
      </w:r>
    </w:p>
    <w:p w14:paraId="4847D519" w14:textId="6F145D1A" w:rsidR="00516D1F" w:rsidRPr="00021DCB" w:rsidRDefault="00021DCB" w:rsidP="0052451D">
      <w:pPr>
        <w:pStyle w:val="p"/>
        <w:tabs>
          <w:tab w:val="left" w:pos="9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52451D">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Payment to the landlord for August rent, $2,300</w:t>
      </w:r>
    </w:p>
    <w:p w14:paraId="06C6EE16" w14:textId="7B4494B8" w:rsidR="00516D1F" w:rsidRPr="00021DCB" w:rsidRDefault="00021DCB" w:rsidP="0052451D">
      <w:pPr>
        <w:pStyle w:val="p"/>
        <w:tabs>
          <w:tab w:val="left" w:pos="9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52451D">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Payment to the Gas &amp; Electric Company for August’s bill, $525</w:t>
      </w:r>
    </w:p>
    <w:p w14:paraId="18A878D8" w14:textId="110A54CD" w:rsidR="00516D1F" w:rsidRPr="00021DCB" w:rsidRDefault="00021DCB" w:rsidP="0052451D">
      <w:pPr>
        <w:pStyle w:val="p"/>
        <w:tabs>
          <w:tab w:val="left" w:pos="9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52451D">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Payment of employee wages for the last half of August, $1,750</w:t>
      </w:r>
    </w:p>
    <w:p w14:paraId="1230A873" w14:textId="5463FCFC" w:rsidR="00516D1F" w:rsidRPr="00021DCB" w:rsidRDefault="00021DCB" w:rsidP="0052451D">
      <w:pPr>
        <w:pStyle w:val="p"/>
        <w:tabs>
          <w:tab w:val="left" w:pos="9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52451D">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Payment of shopping center’s parking lot cleaning fee, $275</w:t>
      </w:r>
    </w:p>
    <w:p w14:paraId="6FBAFD2B" w14:textId="77777777" w:rsidR="00516D1F" w:rsidRPr="00021DCB" w:rsidRDefault="00516D1F" w:rsidP="005958BB">
      <w:pPr>
        <w:pStyle w:val="p"/>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p w14:paraId="738F6011" w14:textId="77777777" w:rsidR="00516D1F" w:rsidRPr="00021DCB" w:rsidRDefault="00516D1F" w:rsidP="005958BB">
      <w:pPr>
        <w:pStyle w:val="p"/>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Journalize these payments as one compound journal entry.</w:t>
      </w:r>
    </w:p>
    <w:p w14:paraId="655D958A" w14:textId="77777777" w:rsidR="004F0DE4" w:rsidRDefault="004F0DE4" w:rsidP="005958BB">
      <w:pPr>
        <w:tabs>
          <w:tab w:val="left" w:pos="3600"/>
        </w:tabs>
        <w:ind w:left="576"/>
        <w:rPr>
          <w:rFonts w:ascii="Times New Roman" w:eastAsia="Times New Roman" w:hAnsi="Times New Roman" w:cs="Times New Roman"/>
          <w:i/>
          <w:iCs/>
          <w:color w:val="000000"/>
          <w:sz w:val="22"/>
          <w:szCs w:val="22"/>
        </w:rPr>
      </w:pPr>
    </w:p>
    <w:p w14:paraId="5E655958" w14:textId="45AB2331" w:rsidR="00516D1F" w:rsidRPr="00021DCB" w:rsidRDefault="00516D1F" w:rsidP="0052451D">
      <w:pPr>
        <w:tabs>
          <w:tab w:val="left" w:pos="3600"/>
          <w:tab w:val="left" w:pos="4680"/>
          <w:tab w:val="left" w:pos="5040"/>
          <w:tab w:val="left" w:pos="5400"/>
          <w:tab w:val="left" w:pos="576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Aug. 30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Rent Expense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2,300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712177D5" w14:textId="1AED3873" w:rsidR="00516D1F" w:rsidRPr="00021DCB" w:rsidRDefault="00516D1F" w:rsidP="0052451D">
      <w:pPr>
        <w:tabs>
          <w:tab w:val="left" w:pos="3600"/>
          <w:tab w:val="left" w:pos="4680"/>
          <w:tab w:val="left" w:pos="5040"/>
          <w:tab w:val="left" w:pos="5400"/>
          <w:tab w:val="left" w:pos="576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52451D">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Utilities Expense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525</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2BFF11AE" w14:textId="199B52A5" w:rsidR="00516D1F" w:rsidRPr="00021DCB" w:rsidRDefault="00516D1F" w:rsidP="0052451D">
      <w:pPr>
        <w:tabs>
          <w:tab w:val="left" w:pos="3600"/>
          <w:tab w:val="left" w:pos="4680"/>
          <w:tab w:val="left" w:pos="5040"/>
          <w:tab w:val="left" w:pos="5400"/>
          <w:tab w:val="left" w:pos="576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52451D">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Wages Expense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1,750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7355F7E1" w14:textId="76BE46A0" w:rsidR="00516D1F" w:rsidRPr="00021DCB" w:rsidRDefault="00516D1F" w:rsidP="0052451D">
      <w:pPr>
        <w:tabs>
          <w:tab w:val="left" w:pos="3600"/>
          <w:tab w:val="left" w:pos="4680"/>
          <w:tab w:val="left" w:pos="5040"/>
          <w:tab w:val="left" w:pos="5400"/>
          <w:tab w:val="left" w:pos="576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52451D">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Maintenance Expense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275</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4413715E" w14:textId="11E761CD" w:rsidR="00516D1F" w:rsidRPr="00021DCB" w:rsidRDefault="00516D1F" w:rsidP="0052451D">
      <w:pPr>
        <w:pStyle w:val="p"/>
        <w:tabs>
          <w:tab w:val="left" w:pos="3600"/>
          <w:tab w:val="left" w:pos="4680"/>
          <w:tab w:val="left" w:pos="5040"/>
          <w:tab w:val="left" w:pos="5400"/>
          <w:tab w:val="left" w:pos="576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52451D">
        <w:rPr>
          <w:rFonts w:ascii="Times New Roman" w:eastAsia="Times New Roman" w:hAnsi="Times New Roman" w:cs="Times New Roman"/>
          <w:color w:val="000000"/>
          <w:sz w:val="22"/>
          <w:szCs w:val="22"/>
        </w:rPr>
        <w:tab/>
      </w:r>
      <w:r w:rsidR="0052451D">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Cash</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52451D">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4,850</w:t>
      </w:r>
    </w:p>
    <w:p w14:paraId="1003C923" w14:textId="570C8CA1" w:rsidR="00516D1F" w:rsidRPr="00021DCB" w:rsidRDefault="00516D1F" w:rsidP="0052451D">
      <w:pPr>
        <w:tabs>
          <w:tab w:val="left" w:pos="3600"/>
          <w:tab w:val="left" w:pos="4680"/>
          <w:tab w:val="left" w:pos="5040"/>
          <w:tab w:val="left" w:pos="5400"/>
          <w:tab w:val="left" w:pos="576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0052451D">
        <w:rPr>
          <w:rFonts w:ascii="Times New Roman" w:eastAsia="Times New Roman" w:hAnsi="Times New Roman" w:cs="Times New Roman"/>
          <w:color w:val="000000"/>
          <w:sz w:val="22"/>
          <w:szCs w:val="22"/>
        </w:rPr>
        <w:tab/>
      </w:r>
      <w:r w:rsidR="0052451D">
        <w:rPr>
          <w:rFonts w:ascii="Times New Roman" w:eastAsia="Times New Roman" w:hAnsi="Times New Roman" w:cs="Times New Roman"/>
          <w:color w:val="000000"/>
          <w:sz w:val="22"/>
          <w:szCs w:val="22"/>
        </w:rPr>
        <w:tab/>
      </w:r>
      <w:r w:rsidR="0052451D">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Paid expenses.</w:t>
      </w:r>
    </w:p>
    <w:p w14:paraId="039274EF" w14:textId="77777777" w:rsidR="0052451D"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52451D">
        <w:rPr>
          <w:rFonts w:ascii="Times New Roman" w:eastAsia="Times New Roman" w:hAnsi="Times New Roman" w:cs="Times New Roman"/>
          <w:color w:val="000000"/>
          <w:sz w:val="22"/>
          <w:szCs w:val="22"/>
        </w:rPr>
        <w:t>Challenging</w:t>
      </w:r>
    </w:p>
    <w:p w14:paraId="7C4801D4" w14:textId="2A4A5421" w:rsidR="00516D1F" w:rsidRPr="00021DCB" w:rsidRDefault="0052451D"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Bloom's: Applying</w:t>
      </w:r>
    </w:p>
    <w:p w14:paraId="717B121B" w14:textId="626E1CE0" w:rsidR="00516D1F" w:rsidRPr="00021DCB" w:rsidRDefault="00516D1F"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4FF5456F" w14:textId="77777777" w:rsidR="0052451D"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w:t>
      </w:r>
      <w:r w:rsidR="0052451D">
        <w:rPr>
          <w:rFonts w:ascii="Times New Roman" w:eastAsia="Times New Roman" w:hAnsi="Times New Roman" w:cs="Times New Roman"/>
          <w:color w:val="000000"/>
          <w:sz w:val="22"/>
          <w:szCs w:val="22"/>
        </w:rPr>
        <w:t>ACBSP.APC.04 - Cash vs. Accrual</w:t>
      </w:r>
    </w:p>
    <w:p w14:paraId="45A816C4" w14:textId="77777777" w:rsidR="0052451D" w:rsidRDefault="0052451D"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6AE50355" w14:textId="782681F6" w:rsidR="0052451D" w:rsidRDefault="0052451D"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19728BD3" w14:textId="7854AD01" w:rsidR="00516D1F" w:rsidRPr="00021DCB" w:rsidRDefault="0052451D"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BUSPROG: Analytic</w:t>
      </w:r>
    </w:p>
    <w:p w14:paraId="0EDBAE2C" w14:textId="77777777" w:rsidR="001D53AA" w:rsidRPr="00021DCB" w:rsidRDefault="001D53AA" w:rsidP="005958BB">
      <w:pPr>
        <w:tabs>
          <w:tab w:val="left" w:pos="3600"/>
        </w:tabs>
        <w:ind w:left="576"/>
        <w:rPr>
          <w:rFonts w:ascii="Times New Roman" w:hAnsi="Times New Roman" w:cs="Times New Roman"/>
          <w:sz w:val="22"/>
          <w:szCs w:val="22"/>
        </w:rPr>
      </w:pPr>
    </w:p>
    <w:p w14:paraId="0CAD2E46" w14:textId="7DB6D119" w:rsidR="00516D1F" w:rsidRPr="00021DCB" w:rsidRDefault="00516D1F"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On October 30, JumpStart pays</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$3,330 in dividends to its stockholders. Journalize this event.</w:t>
      </w:r>
    </w:p>
    <w:p w14:paraId="523EC0F3" w14:textId="77777777" w:rsidR="004F0DE4" w:rsidRDefault="004F0DE4" w:rsidP="005958BB">
      <w:pPr>
        <w:tabs>
          <w:tab w:val="left" w:pos="3600"/>
        </w:tabs>
        <w:ind w:left="576"/>
        <w:rPr>
          <w:rFonts w:ascii="Times New Roman" w:eastAsia="Times New Roman" w:hAnsi="Times New Roman" w:cs="Times New Roman"/>
          <w:i/>
          <w:iCs/>
          <w:color w:val="000000"/>
          <w:sz w:val="22"/>
          <w:szCs w:val="22"/>
        </w:rPr>
      </w:pPr>
    </w:p>
    <w:p w14:paraId="6AD4E28F" w14:textId="0F4D1618" w:rsidR="00516D1F" w:rsidRPr="00021DCB" w:rsidRDefault="00516D1F" w:rsidP="0052451D">
      <w:pPr>
        <w:tabs>
          <w:tab w:val="left" w:pos="3600"/>
          <w:tab w:val="left" w:pos="4320"/>
          <w:tab w:val="left" w:pos="4680"/>
          <w:tab w:val="left" w:pos="5040"/>
          <w:tab w:val="left" w:pos="540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Oct. 30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Dividends</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0052451D">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3,330</w:t>
      </w:r>
      <w:r w:rsidRPr="00021DCB">
        <w:rPr>
          <w:rFonts w:ascii="Times New Roman" w:hAnsi="Times New Roman" w:cs="Times New Roman"/>
          <w:sz w:val="22"/>
          <w:szCs w:val="22"/>
        </w:rPr>
        <w:tab/>
      </w:r>
    </w:p>
    <w:p w14:paraId="04046B75" w14:textId="1B5562D9" w:rsidR="00516D1F" w:rsidRPr="00021DCB" w:rsidRDefault="00516D1F" w:rsidP="0052451D">
      <w:pPr>
        <w:tabs>
          <w:tab w:val="left" w:pos="3600"/>
          <w:tab w:val="left" w:pos="4320"/>
          <w:tab w:val="left" w:pos="4680"/>
          <w:tab w:val="left" w:pos="5040"/>
          <w:tab w:val="left" w:pos="540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52451D">
        <w:rPr>
          <w:rFonts w:ascii="Times New Roman" w:eastAsia="Times New Roman" w:hAnsi="Times New Roman" w:cs="Times New Roman"/>
          <w:color w:val="000000"/>
          <w:sz w:val="22"/>
          <w:szCs w:val="22"/>
        </w:rPr>
        <w:tab/>
      </w:r>
      <w:r w:rsidR="0052451D">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Cash</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52451D">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3,330</w:t>
      </w:r>
    </w:p>
    <w:p w14:paraId="32A8D25F" w14:textId="79365982" w:rsidR="00516D1F" w:rsidRPr="00021DCB" w:rsidRDefault="00516D1F" w:rsidP="0052451D">
      <w:pPr>
        <w:tabs>
          <w:tab w:val="left" w:pos="3600"/>
          <w:tab w:val="left" w:pos="4320"/>
          <w:tab w:val="left" w:pos="4680"/>
          <w:tab w:val="left" w:pos="5040"/>
          <w:tab w:val="left" w:pos="540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52451D">
        <w:rPr>
          <w:rFonts w:ascii="Times New Roman" w:hAnsi="Times New Roman" w:cs="Times New Roman"/>
          <w:sz w:val="22"/>
          <w:szCs w:val="22"/>
        </w:rPr>
        <w:tab/>
      </w:r>
      <w:r w:rsidR="0052451D">
        <w:rPr>
          <w:rFonts w:ascii="Times New Roman" w:hAnsi="Times New Roman" w:cs="Times New Roman"/>
          <w:sz w:val="22"/>
          <w:szCs w:val="22"/>
        </w:rPr>
        <w:tab/>
      </w:r>
      <w:r w:rsidR="0052451D">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Payment of dividends to stockholders.</w:t>
      </w:r>
    </w:p>
    <w:p w14:paraId="75549D50" w14:textId="77777777" w:rsidR="0052451D"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52451D">
        <w:rPr>
          <w:rFonts w:ascii="Times New Roman" w:eastAsia="Times New Roman" w:hAnsi="Times New Roman" w:cs="Times New Roman"/>
          <w:color w:val="000000"/>
          <w:sz w:val="22"/>
          <w:szCs w:val="22"/>
        </w:rPr>
        <w:t>Easy</w:t>
      </w:r>
    </w:p>
    <w:p w14:paraId="119B5EB5" w14:textId="63D1C7DC" w:rsidR="00516D1F" w:rsidRPr="00021DCB" w:rsidRDefault="0052451D"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Bloom's: Applying</w:t>
      </w:r>
    </w:p>
    <w:p w14:paraId="108CF137" w14:textId="20B5A3BB" w:rsidR="00516D1F" w:rsidRPr="00021DCB" w:rsidRDefault="00516D1F"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01584C4D" w14:textId="77777777" w:rsidR="0052451D"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52451D">
        <w:rPr>
          <w:rFonts w:ascii="Times New Roman" w:eastAsia="Times New Roman" w:hAnsi="Times New Roman" w:cs="Times New Roman"/>
          <w:color w:val="000000"/>
          <w:sz w:val="22"/>
          <w:szCs w:val="22"/>
        </w:rPr>
        <w:t>APC.06 - Recording Transactions</w:t>
      </w:r>
    </w:p>
    <w:p w14:paraId="63EA3EDE" w14:textId="0AF701C4" w:rsidR="0052451D" w:rsidRDefault="0052451D"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0A0E8BF2" w14:textId="410B85DC" w:rsidR="00516D1F" w:rsidRPr="00021DCB" w:rsidRDefault="0052451D"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BUSPROG: Analytic</w:t>
      </w:r>
    </w:p>
    <w:p w14:paraId="0F7032E6" w14:textId="5E5D57CD" w:rsidR="001D53AA" w:rsidRPr="00021DCB" w:rsidRDefault="00900C4B" w:rsidP="004F0DE4">
      <w:pPr>
        <w:tabs>
          <w:tab w:val="left" w:pos="3600"/>
        </w:tabs>
        <w:rPr>
          <w:rFonts w:ascii="Times New Roman" w:hAnsi="Times New Roman" w:cs="Times New Roman"/>
          <w:sz w:val="22"/>
          <w:szCs w:val="22"/>
        </w:rPr>
      </w:pPr>
      <w:r>
        <w:rPr>
          <w:rFonts w:ascii="Times New Roman" w:hAnsi="Times New Roman" w:cs="Times New Roman"/>
          <w:sz w:val="22"/>
          <w:szCs w:val="22"/>
        </w:rPr>
        <w:br w:type="page"/>
      </w:r>
    </w:p>
    <w:p w14:paraId="44BC82B4" w14:textId="6B76D08A" w:rsidR="00516D1F" w:rsidRPr="00021DCB" w:rsidRDefault="00516D1F"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 xml:space="preserve">Several transactions are listed below, with the accounting equation stated to the right side of each. Use the following identification codes to indicate the effects of each transaction on the accounting equation. Write your answers in the space provided under the accounting equation. You need an identification code for </w:t>
      </w:r>
      <w:r w:rsidRPr="00021DCB">
        <w:rPr>
          <w:rFonts w:ascii="Times New Roman" w:eastAsia="Times New Roman" w:hAnsi="Times New Roman" w:cs="Times New Roman"/>
          <w:b/>
          <w:bCs/>
          <w:color w:val="000000"/>
          <w:sz w:val="22"/>
          <w:szCs w:val="22"/>
          <w:u w:val="single"/>
        </w:rPr>
        <w:t>each</w:t>
      </w:r>
      <w:r w:rsidRPr="00021DCB">
        <w:rPr>
          <w:rFonts w:ascii="Times New Roman" w:eastAsia="Times New Roman" w:hAnsi="Times New Roman" w:cs="Times New Roman"/>
          <w:color w:val="000000"/>
          <w:sz w:val="22"/>
          <w:szCs w:val="22"/>
        </w:rPr>
        <w:t xml:space="preserve"> element of the accounting equation. An example is given before the first transaction.</w:t>
      </w:r>
      <w:r w:rsidRPr="00021DCB">
        <w:rPr>
          <w:rFonts w:ascii="Times New Roman" w:eastAsia="Times New Roman" w:hAnsi="Times New Roman" w:cs="Times New Roman"/>
          <w:color w:val="000000"/>
          <w:sz w:val="22"/>
          <w:szCs w:val="22"/>
        </w:rPr>
        <w:br/>
      </w:r>
    </w:p>
    <w:p w14:paraId="06080B36" w14:textId="77777777" w:rsidR="00E94D43" w:rsidRDefault="00516D1F" w:rsidP="00E94D43">
      <w:pPr>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I-Increase</w:t>
      </w:r>
    </w:p>
    <w:p w14:paraId="5C327B0E" w14:textId="77777777" w:rsidR="00E94D43" w:rsidRDefault="00516D1F" w:rsidP="00E94D43">
      <w:pPr>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D-Decrease</w:t>
      </w:r>
    </w:p>
    <w:p w14:paraId="00F2EF12" w14:textId="2D0ECAA4" w:rsidR="00516D1F" w:rsidRPr="00021DCB" w:rsidRDefault="00516D1F" w:rsidP="00E94D43">
      <w:pPr>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NE-No Effect</w:t>
      </w:r>
    </w:p>
    <w:p w14:paraId="0CD5B371" w14:textId="77777777" w:rsidR="00B10B11" w:rsidRDefault="00516D1F" w:rsidP="00B10B11">
      <w:pPr>
        <w:pStyle w:val="p"/>
        <w:tabs>
          <w:tab w:val="left" w:pos="1620"/>
          <w:tab w:val="center" w:pos="4680"/>
          <w:tab w:val="center" w:pos="5220"/>
          <w:tab w:val="center" w:pos="5850"/>
          <w:tab w:val="center" w:pos="6480"/>
          <w:tab w:val="center" w:pos="729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u w:val="single"/>
        </w:rPr>
        <w:t xml:space="preserve"> </w:t>
      </w:r>
      <w:r w:rsidRPr="00021DCB">
        <w:rPr>
          <w:rFonts w:ascii="Times New Roman" w:eastAsia="Times New Roman" w:hAnsi="Times New Roman" w:cs="Times New Roman"/>
          <w:color w:val="000000"/>
          <w:sz w:val="22"/>
          <w:szCs w:val="22"/>
          <w:u w:val="single"/>
        </w:rPr>
        <w:t>Assets</w:t>
      </w:r>
      <w:r w:rsidR="00021DCB">
        <w:rPr>
          <w:rFonts w:ascii="Times New Roman" w:eastAsia="Times New Roman" w:hAnsi="Times New Roman" w:cs="Times New Roman"/>
          <w:color w:val="000000"/>
          <w:sz w:val="22"/>
          <w:szCs w:val="22"/>
          <w:u w:val="single"/>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u w:val="single"/>
        </w:rPr>
        <w:t>Liabilities</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u w:val="single"/>
        </w:rPr>
        <w:t>Stockholders'</w:t>
      </w:r>
    </w:p>
    <w:p w14:paraId="02CA29BC" w14:textId="3F7D01C0" w:rsidR="00516D1F" w:rsidRPr="00B10B11" w:rsidRDefault="00B10B11" w:rsidP="00B10B11">
      <w:pPr>
        <w:pStyle w:val="p"/>
        <w:tabs>
          <w:tab w:val="left" w:pos="1620"/>
          <w:tab w:val="center" w:pos="4680"/>
          <w:tab w:val="center" w:pos="5220"/>
          <w:tab w:val="center" w:pos="5850"/>
          <w:tab w:val="center" w:pos="6480"/>
          <w:tab w:val="center" w:pos="7290"/>
        </w:tabs>
        <w:ind w:left="576"/>
        <w:rPr>
          <w:rFonts w:ascii="Times New Roman" w:eastAsia="Times New Roman" w:hAnsi="Times New Roman" w:cs="Times New Roman"/>
          <w:color w:val="000000"/>
          <w:sz w:val="22"/>
          <w:szCs w:val="22"/>
          <w:u w:val="single"/>
        </w:rPr>
      </w:pP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u w:val="single"/>
        </w:rPr>
        <w:t>Equity</w:t>
      </w:r>
      <w:r w:rsidR="00021DCB">
        <w:rPr>
          <w:rFonts w:ascii="Times New Roman" w:eastAsia="Times New Roman" w:hAnsi="Times New Roman" w:cs="Times New Roman"/>
          <w:color w:val="000000"/>
          <w:sz w:val="22"/>
          <w:szCs w:val="22"/>
          <w:u w:val="single"/>
        </w:rPr>
        <w:t xml:space="preserve"> </w:t>
      </w:r>
    </w:p>
    <w:p w14:paraId="0E3988F1" w14:textId="77777777" w:rsidR="00B10B11" w:rsidRDefault="00516D1F" w:rsidP="00B10B11">
      <w:pPr>
        <w:pStyle w:val="p"/>
        <w:tabs>
          <w:tab w:val="left" w:pos="1620"/>
          <w:tab w:val="left" w:pos="4320"/>
          <w:tab w:val="right" w:pos="5040"/>
          <w:tab w:val="left" w:pos="5400"/>
          <w:tab w:val="right" w:pos="6300"/>
          <w:tab w:val="left" w:pos="6660"/>
          <w:tab w:val="right" w:pos="792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color w:val="000000"/>
          <w:sz w:val="22"/>
          <w:szCs w:val="22"/>
        </w:rPr>
        <w:t>Example</w:t>
      </w:r>
      <w:r w:rsidR="00B10B11">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xml:space="preserve">A stockholder invests in </w:t>
      </w:r>
    </w:p>
    <w:p w14:paraId="6CA881D3" w14:textId="77777777" w:rsidR="00B10B11" w:rsidRDefault="00B10B11" w:rsidP="00B10B11">
      <w:pPr>
        <w:pStyle w:val="p"/>
        <w:tabs>
          <w:tab w:val="left" w:pos="1620"/>
          <w:tab w:val="left" w:pos="4320"/>
          <w:tab w:val="right" w:pos="5040"/>
          <w:tab w:val="left" w:pos="5400"/>
          <w:tab w:val="right" w:pos="6300"/>
          <w:tab w:val="left" w:pos="6660"/>
          <w:tab w:val="right" w:pos="792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 xml:space="preserve">his new business by giving </w:t>
      </w:r>
    </w:p>
    <w:p w14:paraId="20AFBA83" w14:textId="41321F5F" w:rsidR="00516D1F" w:rsidRPr="00021DCB" w:rsidRDefault="00B10B11" w:rsidP="00B10B11">
      <w:pPr>
        <w:pStyle w:val="p"/>
        <w:tabs>
          <w:tab w:val="left" w:pos="1620"/>
          <w:tab w:val="left" w:pos="4320"/>
          <w:tab w:val="right" w:pos="5040"/>
          <w:tab w:val="left" w:pos="5400"/>
          <w:tab w:val="right" w:pos="6300"/>
          <w:tab w:val="left" w:pos="6660"/>
          <w:tab w:val="right" w:pos="792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equipment valued at $3,500.</w:t>
      </w:r>
      <w:r w:rsidRPr="00B10B11">
        <w:rPr>
          <w:rFonts w:ascii="Times New Roman" w:eastAsia="Times New Roman" w:hAnsi="Times New Roman" w:cs="Times New Roman"/>
          <w:color w:val="000000"/>
          <w:sz w:val="22"/>
          <w:szCs w:val="22"/>
        </w:rPr>
        <w:t xml:space="preserve"> </w:t>
      </w:r>
      <w:r w:rsidRPr="00B10B11">
        <w:rPr>
          <w:rFonts w:ascii="Times New Roman" w:eastAsia="Times New Roman" w:hAnsi="Times New Roman" w:cs="Times New Roman"/>
          <w:color w:val="000000"/>
          <w:sz w:val="22"/>
          <w:szCs w:val="22"/>
        </w:rPr>
        <w:tab/>
      </w:r>
      <w:r w:rsidRPr="00B10B11">
        <w:rPr>
          <w:rFonts w:ascii="Times New Roman" w:eastAsia="Times New Roman" w:hAnsi="Times New Roman" w:cs="Times New Roman"/>
          <w:color w:val="000000"/>
          <w:sz w:val="22"/>
          <w:szCs w:val="22"/>
          <w:u w:val="single"/>
        </w:rPr>
        <w:t xml:space="preserve">      I     </w:t>
      </w:r>
      <w:r w:rsidRPr="00B10B11">
        <w:rPr>
          <w:rFonts w:ascii="Times New Roman" w:eastAsia="Times New Roman" w:hAnsi="Times New Roman" w:cs="Times New Roman"/>
          <w:color w:val="000000"/>
          <w:sz w:val="22"/>
          <w:szCs w:val="22"/>
          <w:u w:val="single"/>
        </w:rPr>
        <w:tab/>
      </w:r>
      <w:r w:rsidRPr="00B10B11">
        <w:rPr>
          <w:rFonts w:ascii="Times New Roman" w:eastAsia="Times New Roman" w:hAnsi="Times New Roman" w:cs="Times New Roman"/>
          <w:color w:val="000000"/>
          <w:sz w:val="22"/>
          <w:szCs w:val="22"/>
        </w:rPr>
        <w:tab/>
      </w:r>
      <w:r w:rsidRPr="00B10B11">
        <w:rPr>
          <w:rFonts w:ascii="Times New Roman" w:eastAsia="Times New Roman" w:hAnsi="Times New Roman" w:cs="Times New Roman"/>
          <w:color w:val="000000"/>
          <w:sz w:val="22"/>
          <w:szCs w:val="22"/>
          <w:u w:val="single"/>
        </w:rPr>
        <w:t xml:space="preserve">      NE     </w:t>
      </w:r>
      <w:r w:rsidRPr="00B10B11">
        <w:rPr>
          <w:rFonts w:ascii="Times New Roman" w:eastAsia="Times New Roman" w:hAnsi="Times New Roman" w:cs="Times New Roman"/>
          <w:color w:val="000000"/>
          <w:sz w:val="22"/>
          <w:szCs w:val="22"/>
          <w:u w:val="single"/>
        </w:rPr>
        <w:tab/>
      </w:r>
      <w:r w:rsidRPr="00B10B11">
        <w:rPr>
          <w:rFonts w:ascii="Times New Roman" w:eastAsia="Times New Roman" w:hAnsi="Times New Roman" w:cs="Times New Roman"/>
          <w:color w:val="000000"/>
          <w:sz w:val="22"/>
          <w:szCs w:val="22"/>
        </w:rPr>
        <w:tab/>
      </w:r>
      <w:r w:rsidRPr="00E94D43">
        <w:rPr>
          <w:rFonts w:ascii="Times New Roman" w:eastAsia="Times New Roman" w:hAnsi="Times New Roman" w:cs="Times New Roman"/>
          <w:color w:val="000000"/>
          <w:sz w:val="22"/>
          <w:szCs w:val="22"/>
          <w:u w:val="single"/>
        </w:rPr>
        <w:t xml:space="preserve">           I          </w:t>
      </w:r>
      <w:r w:rsidRPr="00E94D43">
        <w:rPr>
          <w:rFonts w:ascii="Times New Roman" w:eastAsia="Times New Roman" w:hAnsi="Times New Roman" w:cs="Times New Roman"/>
          <w:color w:val="000000"/>
          <w:sz w:val="22"/>
          <w:szCs w:val="22"/>
          <w:u w:val="single"/>
        </w:rPr>
        <w:tab/>
      </w:r>
    </w:p>
    <w:p w14:paraId="1092EED2" w14:textId="21CCAC5C" w:rsidR="00516D1F" w:rsidRPr="00021DCB" w:rsidRDefault="00516D1F" w:rsidP="00B10B11">
      <w:pPr>
        <w:pStyle w:val="p"/>
        <w:tabs>
          <w:tab w:val="left" w:pos="1620"/>
          <w:tab w:val="left" w:pos="4320"/>
          <w:tab w:val="right" w:pos="5040"/>
          <w:tab w:val="left" w:pos="5400"/>
          <w:tab w:val="right" w:pos="6300"/>
          <w:tab w:val="left" w:pos="666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Cash sales are made.</w:t>
      </w:r>
      <w:r w:rsidR="00B10B11" w:rsidRPr="00B10B11">
        <w:rPr>
          <w:rFonts w:ascii="Times New Roman" w:eastAsia="Times New Roman" w:hAnsi="Times New Roman" w:cs="Times New Roman"/>
          <w:color w:val="000000"/>
          <w:sz w:val="22"/>
          <w:szCs w:val="22"/>
        </w:rPr>
        <w:tab/>
      </w:r>
      <w:r w:rsidR="00B10B11" w:rsidRPr="00B10B11">
        <w:rPr>
          <w:rFonts w:ascii="Times New Roman" w:eastAsia="Times New Roman" w:hAnsi="Times New Roman" w:cs="Times New Roman"/>
          <w:color w:val="000000"/>
          <w:sz w:val="22"/>
          <w:szCs w:val="22"/>
          <w:u w:val="single"/>
        </w:rPr>
        <w:tab/>
      </w:r>
      <w:r w:rsidR="00B10B11" w:rsidRPr="00B10B11">
        <w:rPr>
          <w:rFonts w:ascii="Times New Roman" w:eastAsia="Times New Roman" w:hAnsi="Times New Roman" w:cs="Times New Roman"/>
          <w:color w:val="000000"/>
          <w:sz w:val="22"/>
          <w:szCs w:val="22"/>
        </w:rPr>
        <w:tab/>
      </w:r>
      <w:r w:rsidR="00B10B11" w:rsidRPr="00B10B11">
        <w:rPr>
          <w:rFonts w:ascii="Times New Roman" w:eastAsia="Times New Roman" w:hAnsi="Times New Roman" w:cs="Times New Roman"/>
          <w:color w:val="000000"/>
          <w:sz w:val="22"/>
          <w:szCs w:val="22"/>
          <w:u w:val="single"/>
        </w:rPr>
        <w:tab/>
      </w:r>
      <w:r w:rsidR="00B10B11" w:rsidRPr="00B10B11">
        <w:rPr>
          <w:rFonts w:ascii="Times New Roman" w:eastAsia="Times New Roman" w:hAnsi="Times New Roman" w:cs="Times New Roman"/>
          <w:color w:val="000000"/>
          <w:sz w:val="22"/>
          <w:szCs w:val="22"/>
        </w:rPr>
        <w:tab/>
      </w:r>
      <w:r w:rsidR="00B10B11" w:rsidRPr="00B10B11">
        <w:rPr>
          <w:rFonts w:ascii="Times New Roman" w:eastAsia="Times New Roman" w:hAnsi="Times New Roman" w:cs="Times New Roman"/>
          <w:color w:val="000000"/>
          <w:sz w:val="22"/>
          <w:szCs w:val="22"/>
          <w:u w:val="single"/>
        </w:rPr>
        <w:tab/>
      </w:r>
    </w:p>
    <w:p w14:paraId="5E46C475" w14:textId="77777777" w:rsidR="00B10B11" w:rsidRDefault="00516D1F" w:rsidP="00B10B11">
      <w:pPr>
        <w:pStyle w:val="p"/>
        <w:tabs>
          <w:tab w:val="left" w:pos="1620"/>
          <w:tab w:val="left" w:pos="4320"/>
          <w:tab w:val="right" w:pos="5040"/>
          <w:tab w:val="left" w:pos="5400"/>
          <w:tab w:val="right" w:pos="6300"/>
          <w:tab w:val="left" w:pos="6660"/>
          <w:tab w:val="right" w:pos="792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color w:val="000000"/>
          <w:sz w:val="22"/>
          <w:szCs w:val="22"/>
        </w:rPr>
        <w:t>(b)</w:t>
      </w:r>
      <w:r w:rsidR="00B10B11">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xml:space="preserve">Equipment is purchased </w:t>
      </w:r>
    </w:p>
    <w:p w14:paraId="1A77DD9C" w14:textId="3FD8EFC2" w:rsidR="00516D1F" w:rsidRPr="00021DCB" w:rsidRDefault="00B10B11" w:rsidP="00B10B11">
      <w:pPr>
        <w:pStyle w:val="p"/>
        <w:tabs>
          <w:tab w:val="left" w:pos="1620"/>
          <w:tab w:val="left" w:pos="4320"/>
          <w:tab w:val="right" w:pos="5040"/>
          <w:tab w:val="left" w:pos="5400"/>
          <w:tab w:val="right" w:pos="6300"/>
          <w:tab w:val="left" w:pos="6660"/>
          <w:tab w:val="right" w:pos="792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on credit.</w:t>
      </w:r>
      <w:r w:rsidRPr="00B10B11">
        <w:rPr>
          <w:rFonts w:ascii="Times New Roman" w:eastAsia="Times New Roman" w:hAnsi="Times New Roman" w:cs="Times New Roman"/>
          <w:color w:val="000000"/>
          <w:sz w:val="22"/>
          <w:szCs w:val="22"/>
        </w:rPr>
        <w:t xml:space="preserve"> </w:t>
      </w:r>
      <w:r w:rsidRPr="00B10B11">
        <w:rPr>
          <w:rFonts w:ascii="Times New Roman" w:eastAsia="Times New Roman" w:hAnsi="Times New Roman" w:cs="Times New Roman"/>
          <w:color w:val="000000"/>
          <w:sz w:val="22"/>
          <w:szCs w:val="22"/>
        </w:rPr>
        <w:tab/>
      </w:r>
      <w:r w:rsidRPr="00B10B11">
        <w:rPr>
          <w:rFonts w:ascii="Times New Roman" w:eastAsia="Times New Roman" w:hAnsi="Times New Roman" w:cs="Times New Roman"/>
          <w:color w:val="000000"/>
          <w:sz w:val="22"/>
          <w:szCs w:val="22"/>
          <w:u w:val="single"/>
        </w:rPr>
        <w:tab/>
      </w:r>
      <w:r w:rsidRPr="00B10B11">
        <w:rPr>
          <w:rFonts w:ascii="Times New Roman" w:eastAsia="Times New Roman" w:hAnsi="Times New Roman" w:cs="Times New Roman"/>
          <w:color w:val="000000"/>
          <w:sz w:val="22"/>
          <w:szCs w:val="22"/>
        </w:rPr>
        <w:tab/>
      </w:r>
      <w:r w:rsidRPr="00B10B11">
        <w:rPr>
          <w:rFonts w:ascii="Times New Roman" w:eastAsia="Times New Roman" w:hAnsi="Times New Roman" w:cs="Times New Roman"/>
          <w:color w:val="000000"/>
          <w:sz w:val="22"/>
          <w:szCs w:val="22"/>
          <w:u w:val="single"/>
        </w:rPr>
        <w:tab/>
      </w:r>
      <w:r w:rsidRPr="00B10B11">
        <w:rPr>
          <w:rFonts w:ascii="Times New Roman" w:eastAsia="Times New Roman" w:hAnsi="Times New Roman" w:cs="Times New Roman"/>
          <w:color w:val="000000"/>
          <w:sz w:val="22"/>
          <w:szCs w:val="22"/>
        </w:rPr>
        <w:tab/>
      </w:r>
      <w:r w:rsidRPr="00B10B11">
        <w:rPr>
          <w:rFonts w:ascii="Times New Roman" w:eastAsia="Times New Roman" w:hAnsi="Times New Roman" w:cs="Times New Roman"/>
          <w:color w:val="000000"/>
          <w:sz w:val="22"/>
          <w:szCs w:val="22"/>
          <w:u w:val="single"/>
        </w:rPr>
        <w:tab/>
      </w:r>
    </w:p>
    <w:p w14:paraId="2D33AC4B" w14:textId="77777777" w:rsidR="00B10B11" w:rsidRDefault="00516D1F" w:rsidP="00B10B11">
      <w:pPr>
        <w:pStyle w:val="p"/>
        <w:tabs>
          <w:tab w:val="left" w:pos="1620"/>
          <w:tab w:val="left" w:pos="4320"/>
          <w:tab w:val="right" w:pos="5040"/>
          <w:tab w:val="left" w:pos="5400"/>
          <w:tab w:val="right" w:pos="6300"/>
          <w:tab w:val="left" w:pos="6660"/>
          <w:tab w:val="right" w:pos="792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color w:val="000000"/>
          <w:sz w:val="22"/>
          <w:szCs w:val="22"/>
        </w:rPr>
        <w:t>(c)</w:t>
      </w:r>
      <w:r w:rsidR="00B10B11">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xml:space="preserve">Payment is made for the </w:t>
      </w:r>
    </w:p>
    <w:p w14:paraId="67CBC60E" w14:textId="77777777" w:rsidR="00B10B11" w:rsidRDefault="00B10B11" w:rsidP="00B10B11">
      <w:pPr>
        <w:pStyle w:val="p"/>
        <w:tabs>
          <w:tab w:val="left" w:pos="1620"/>
          <w:tab w:val="left" w:pos="4320"/>
          <w:tab w:val="right" w:pos="5040"/>
          <w:tab w:val="left" w:pos="5400"/>
          <w:tab w:val="right" w:pos="6300"/>
          <w:tab w:val="left" w:pos="6660"/>
          <w:tab w:val="right" w:pos="792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 xml:space="preserve">equipment purchased on </w:t>
      </w:r>
    </w:p>
    <w:p w14:paraId="6FA604CA" w14:textId="4DA0D268" w:rsidR="00516D1F" w:rsidRPr="00021DCB" w:rsidRDefault="00B10B11" w:rsidP="00B10B11">
      <w:pPr>
        <w:pStyle w:val="p"/>
        <w:tabs>
          <w:tab w:val="left" w:pos="1620"/>
          <w:tab w:val="left" w:pos="4320"/>
          <w:tab w:val="right" w:pos="5040"/>
          <w:tab w:val="left" w:pos="5400"/>
          <w:tab w:val="right" w:pos="6300"/>
          <w:tab w:val="left" w:pos="6660"/>
          <w:tab w:val="right" w:pos="792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credit in (b).</w:t>
      </w:r>
      <w:r w:rsidRPr="00B10B11">
        <w:rPr>
          <w:rFonts w:ascii="Times New Roman" w:eastAsia="Times New Roman" w:hAnsi="Times New Roman" w:cs="Times New Roman"/>
          <w:color w:val="000000"/>
          <w:sz w:val="22"/>
          <w:szCs w:val="22"/>
        </w:rPr>
        <w:t xml:space="preserve"> </w:t>
      </w:r>
      <w:r w:rsidRPr="00B10B11">
        <w:rPr>
          <w:rFonts w:ascii="Times New Roman" w:eastAsia="Times New Roman" w:hAnsi="Times New Roman" w:cs="Times New Roman"/>
          <w:color w:val="000000"/>
          <w:sz w:val="22"/>
          <w:szCs w:val="22"/>
        </w:rPr>
        <w:tab/>
      </w:r>
      <w:r w:rsidRPr="00B10B11">
        <w:rPr>
          <w:rFonts w:ascii="Times New Roman" w:eastAsia="Times New Roman" w:hAnsi="Times New Roman" w:cs="Times New Roman"/>
          <w:color w:val="000000"/>
          <w:sz w:val="22"/>
          <w:szCs w:val="22"/>
          <w:u w:val="single"/>
        </w:rPr>
        <w:tab/>
      </w:r>
      <w:r w:rsidRPr="00B10B11">
        <w:rPr>
          <w:rFonts w:ascii="Times New Roman" w:eastAsia="Times New Roman" w:hAnsi="Times New Roman" w:cs="Times New Roman"/>
          <w:color w:val="000000"/>
          <w:sz w:val="22"/>
          <w:szCs w:val="22"/>
        </w:rPr>
        <w:tab/>
      </w:r>
      <w:r w:rsidRPr="00B10B11">
        <w:rPr>
          <w:rFonts w:ascii="Times New Roman" w:eastAsia="Times New Roman" w:hAnsi="Times New Roman" w:cs="Times New Roman"/>
          <w:color w:val="000000"/>
          <w:sz w:val="22"/>
          <w:szCs w:val="22"/>
          <w:u w:val="single"/>
        </w:rPr>
        <w:tab/>
      </w:r>
      <w:r w:rsidRPr="00B10B11">
        <w:rPr>
          <w:rFonts w:ascii="Times New Roman" w:eastAsia="Times New Roman" w:hAnsi="Times New Roman" w:cs="Times New Roman"/>
          <w:color w:val="000000"/>
          <w:sz w:val="22"/>
          <w:szCs w:val="22"/>
        </w:rPr>
        <w:tab/>
      </w:r>
      <w:r w:rsidRPr="00B10B11">
        <w:rPr>
          <w:rFonts w:ascii="Times New Roman" w:eastAsia="Times New Roman" w:hAnsi="Times New Roman" w:cs="Times New Roman"/>
          <w:color w:val="000000"/>
          <w:sz w:val="22"/>
          <w:szCs w:val="22"/>
          <w:u w:val="single"/>
        </w:rPr>
        <w:tab/>
      </w:r>
    </w:p>
    <w:p w14:paraId="56125F41" w14:textId="77777777" w:rsidR="00B10B11" w:rsidRDefault="00516D1F" w:rsidP="00B10B11">
      <w:pPr>
        <w:pStyle w:val="p"/>
        <w:tabs>
          <w:tab w:val="left" w:pos="1620"/>
          <w:tab w:val="left" w:pos="4320"/>
          <w:tab w:val="right" w:pos="5040"/>
          <w:tab w:val="left" w:pos="5400"/>
          <w:tab w:val="right" w:pos="6300"/>
          <w:tab w:val="left" w:pos="6660"/>
          <w:tab w:val="right" w:pos="792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color w:val="000000"/>
          <w:sz w:val="22"/>
          <w:szCs w:val="22"/>
        </w:rPr>
        <w:t>(d)</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xml:space="preserve">The company sold excess </w:t>
      </w:r>
    </w:p>
    <w:p w14:paraId="0291C9AF" w14:textId="77777777" w:rsidR="00B10B11" w:rsidRDefault="00B10B11" w:rsidP="00B10B11">
      <w:pPr>
        <w:pStyle w:val="p"/>
        <w:tabs>
          <w:tab w:val="left" w:pos="1620"/>
          <w:tab w:val="left" w:pos="4320"/>
          <w:tab w:val="right" w:pos="5040"/>
          <w:tab w:val="left" w:pos="5400"/>
          <w:tab w:val="right" w:pos="6300"/>
          <w:tab w:val="left" w:pos="6660"/>
          <w:tab w:val="right" w:pos="792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 xml:space="preserve">supplies to another company </w:t>
      </w:r>
    </w:p>
    <w:p w14:paraId="4F12A68E" w14:textId="0AC31492" w:rsidR="00516D1F" w:rsidRPr="00021DCB" w:rsidRDefault="00B10B11" w:rsidP="00B10B11">
      <w:pPr>
        <w:pStyle w:val="p"/>
        <w:tabs>
          <w:tab w:val="left" w:pos="1620"/>
          <w:tab w:val="left" w:pos="4320"/>
          <w:tab w:val="right" w:pos="5040"/>
          <w:tab w:val="left" w:pos="5400"/>
          <w:tab w:val="right" w:pos="6300"/>
          <w:tab w:val="left" w:pos="6660"/>
          <w:tab w:val="right" w:pos="792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on credit.</w:t>
      </w:r>
      <w:r w:rsidRPr="00B10B11">
        <w:rPr>
          <w:rFonts w:ascii="Times New Roman" w:eastAsia="Times New Roman" w:hAnsi="Times New Roman" w:cs="Times New Roman"/>
          <w:color w:val="000000"/>
          <w:sz w:val="22"/>
          <w:szCs w:val="22"/>
        </w:rPr>
        <w:t xml:space="preserve"> </w:t>
      </w:r>
      <w:r w:rsidRPr="00B10B11">
        <w:rPr>
          <w:rFonts w:ascii="Times New Roman" w:eastAsia="Times New Roman" w:hAnsi="Times New Roman" w:cs="Times New Roman"/>
          <w:color w:val="000000"/>
          <w:sz w:val="22"/>
          <w:szCs w:val="22"/>
        </w:rPr>
        <w:tab/>
      </w:r>
      <w:r w:rsidRPr="00B10B11">
        <w:rPr>
          <w:rFonts w:ascii="Times New Roman" w:eastAsia="Times New Roman" w:hAnsi="Times New Roman" w:cs="Times New Roman"/>
          <w:color w:val="000000"/>
          <w:sz w:val="22"/>
          <w:szCs w:val="22"/>
          <w:u w:val="single"/>
        </w:rPr>
        <w:tab/>
      </w:r>
      <w:r w:rsidRPr="00B10B11">
        <w:rPr>
          <w:rFonts w:ascii="Times New Roman" w:eastAsia="Times New Roman" w:hAnsi="Times New Roman" w:cs="Times New Roman"/>
          <w:color w:val="000000"/>
          <w:sz w:val="22"/>
          <w:szCs w:val="22"/>
        </w:rPr>
        <w:tab/>
      </w:r>
      <w:r w:rsidRPr="00B10B11">
        <w:rPr>
          <w:rFonts w:ascii="Times New Roman" w:eastAsia="Times New Roman" w:hAnsi="Times New Roman" w:cs="Times New Roman"/>
          <w:color w:val="000000"/>
          <w:sz w:val="22"/>
          <w:szCs w:val="22"/>
          <w:u w:val="single"/>
        </w:rPr>
        <w:tab/>
      </w:r>
      <w:r w:rsidRPr="00B10B11">
        <w:rPr>
          <w:rFonts w:ascii="Times New Roman" w:eastAsia="Times New Roman" w:hAnsi="Times New Roman" w:cs="Times New Roman"/>
          <w:color w:val="000000"/>
          <w:sz w:val="22"/>
          <w:szCs w:val="22"/>
        </w:rPr>
        <w:tab/>
      </w:r>
      <w:r w:rsidRPr="00B10B11">
        <w:rPr>
          <w:rFonts w:ascii="Times New Roman" w:eastAsia="Times New Roman" w:hAnsi="Times New Roman" w:cs="Times New Roman"/>
          <w:color w:val="000000"/>
          <w:sz w:val="22"/>
          <w:szCs w:val="22"/>
          <w:u w:val="single"/>
        </w:rPr>
        <w:tab/>
      </w:r>
    </w:p>
    <w:p w14:paraId="6600BEA0" w14:textId="77777777" w:rsidR="00B10B11" w:rsidRDefault="00516D1F" w:rsidP="00B10B11">
      <w:pPr>
        <w:pStyle w:val="p"/>
        <w:tabs>
          <w:tab w:val="left" w:pos="1620"/>
          <w:tab w:val="left" w:pos="4320"/>
          <w:tab w:val="right" w:pos="5040"/>
          <w:tab w:val="left" w:pos="5400"/>
          <w:tab w:val="right" w:pos="6300"/>
          <w:tab w:val="left" w:pos="6660"/>
          <w:tab w:val="right" w:pos="792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color w:val="000000"/>
          <w:sz w:val="22"/>
          <w:szCs w:val="22"/>
        </w:rPr>
        <w:t>(e)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xml:space="preserve">Cash is collected from </w:t>
      </w:r>
    </w:p>
    <w:p w14:paraId="13D1BCBF" w14:textId="77777777" w:rsidR="00B10B11" w:rsidRDefault="00B10B11" w:rsidP="00B10B11">
      <w:pPr>
        <w:pStyle w:val="p"/>
        <w:tabs>
          <w:tab w:val="left" w:pos="1620"/>
          <w:tab w:val="left" w:pos="4320"/>
          <w:tab w:val="right" w:pos="5040"/>
          <w:tab w:val="left" w:pos="5400"/>
          <w:tab w:val="right" w:pos="6300"/>
          <w:tab w:val="left" w:pos="6660"/>
          <w:tab w:val="right" w:pos="792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 xml:space="preserve">customers for accounts </w:t>
      </w:r>
    </w:p>
    <w:p w14:paraId="198C6217" w14:textId="7FCD5825" w:rsidR="00516D1F" w:rsidRPr="00021DCB" w:rsidRDefault="00B10B11" w:rsidP="00B10B11">
      <w:pPr>
        <w:pStyle w:val="p"/>
        <w:tabs>
          <w:tab w:val="left" w:pos="1620"/>
          <w:tab w:val="left" w:pos="4320"/>
          <w:tab w:val="right" w:pos="5040"/>
          <w:tab w:val="left" w:pos="5400"/>
          <w:tab w:val="right" w:pos="6300"/>
          <w:tab w:val="left" w:pos="6660"/>
          <w:tab w:val="right" w:pos="792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receivable balances.</w:t>
      </w:r>
      <w:r w:rsidRPr="00B10B11">
        <w:rPr>
          <w:rFonts w:ascii="Times New Roman" w:eastAsia="Times New Roman" w:hAnsi="Times New Roman" w:cs="Times New Roman"/>
          <w:color w:val="000000"/>
          <w:sz w:val="22"/>
          <w:szCs w:val="22"/>
        </w:rPr>
        <w:t xml:space="preserve"> </w:t>
      </w:r>
      <w:r w:rsidRPr="00B10B11">
        <w:rPr>
          <w:rFonts w:ascii="Times New Roman" w:eastAsia="Times New Roman" w:hAnsi="Times New Roman" w:cs="Times New Roman"/>
          <w:color w:val="000000"/>
          <w:sz w:val="22"/>
          <w:szCs w:val="22"/>
        </w:rPr>
        <w:tab/>
      </w:r>
      <w:r w:rsidRPr="00B10B11">
        <w:rPr>
          <w:rFonts w:ascii="Times New Roman" w:eastAsia="Times New Roman" w:hAnsi="Times New Roman" w:cs="Times New Roman"/>
          <w:color w:val="000000"/>
          <w:sz w:val="22"/>
          <w:szCs w:val="22"/>
          <w:u w:val="single"/>
        </w:rPr>
        <w:tab/>
      </w:r>
      <w:r w:rsidRPr="00B10B11">
        <w:rPr>
          <w:rFonts w:ascii="Times New Roman" w:eastAsia="Times New Roman" w:hAnsi="Times New Roman" w:cs="Times New Roman"/>
          <w:color w:val="000000"/>
          <w:sz w:val="22"/>
          <w:szCs w:val="22"/>
        </w:rPr>
        <w:tab/>
      </w:r>
      <w:r w:rsidRPr="00B10B11">
        <w:rPr>
          <w:rFonts w:ascii="Times New Roman" w:eastAsia="Times New Roman" w:hAnsi="Times New Roman" w:cs="Times New Roman"/>
          <w:color w:val="000000"/>
          <w:sz w:val="22"/>
          <w:szCs w:val="22"/>
          <w:u w:val="single"/>
        </w:rPr>
        <w:tab/>
      </w:r>
      <w:r w:rsidRPr="00B10B11">
        <w:rPr>
          <w:rFonts w:ascii="Times New Roman" w:eastAsia="Times New Roman" w:hAnsi="Times New Roman" w:cs="Times New Roman"/>
          <w:color w:val="000000"/>
          <w:sz w:val="22"/>
          <w:szCs w:val="22"/>
        </w:rPr>
        <w:tab/>
      </w:r>
      <w:r w:rsidRPr="00B10B11">
        <w:rPr>
          <w:rFonts w:ascii="Times New Roman" w:eastAsia="Times New Roman" w:hAnsi="Times New Roman" w:cs="Times New Roman"/>
          <w:color w:val="000000"/>
          <w:sz w:val="22"/>
          <w:szCs w:val="22"/>
          <w:u w:val="single"/>
        </w:rPr>
        <w:tab/>
      </w:r>
    </w:p>
    <w:p w14:paraId="399BD14A" w14:textId="77777777" w:rsidR="00516D1F" w:rsidRPr="00021DCB" w:rsidRDefault="00516D1F" w:rsidP="00B10B11">
      <w:pPr>
        <w:pStyle w:val="p"/>
        <w:tabs>
          <w:tab w:val="left" w:pos="1440"/>
          <w:tab w:val="center" w:pos="4320"/>
          <w:tab w:val="center" w:pos="5040"/>
          <w:tab w:val="center" w:pos="5760"/>
          <w:tab w:val="center" w:pos="6480"/>
          <w:tab w:val="center" w:pos="72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p w14:paraId="6301B087" w14:textId="77777777" w:rsidR="004F0DE4" w:rsidRDefault="004F0DE4" w:rsidP="00B10B11">
      <w:pPr>
        <w:pStyle w:val="p"/>
        <w:tabs>
          <w:tab w:val="left" w:pos="1440"/>
          <w:tab w:val="center" w:pos="4320"/>
          <w:tab w:val="center" w:pos="5040"/>
          <w:tab w:val="center" w:pos="5760"/>
          <w:tab w:val="center" w:pos="6480"/>
          <w:tab w:val="center" w:pos="7200"/>
        </w:tabs>
        <w:ind w:left="576"/>
        <w:outlineLvl w:val="0"/>
        <w:rPr>
          <w:rFonts w:ascii="Times New Roman" w:eastAsia="Times New Roman" w:hAnsi="Times New Roman" w:cs="Times New Roman"/>
          <w:i/>
          <w:iCs/>
          <w:color w:val="000000"/>
          <w:sz w:val="22"/>
          <w:szCs w:val="22"/>
        </w:rPr>
      </w:pPr>
    </w:p>
    <w:p w14:paraId="34BFCCA3" w14:textId="43065ED8" w:rsidR="00516D1F" w:rsidRPr="00021DCB" w:rsidRDefault="00516D1F" w:rsidP="009C1CFE">
      <w:pPr>
        <w:pStyle w:val="p"/>
        <w:tabs>
          <w:tab w:val="left" w:pos="3600"/>
          <w:tab w:val="left" w:pos="3960"/>
          <w:tab w:val="center" w:pos="7650"/>
          <w:tab w:val="center" w:pos="8190"/>
          <w:tab w:val="center" w:pos="8820"/>
          <w:tab w:val="center" w:pos="9450"/>
          <w:tab w:val="center" w:pos="1026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w:t>
      </w:r>
      <w:r w:rsidR="009C1CFE">
        <w:rPr>
          <w:rFonts w:ascii="Times New Roman" w:eastAsia="Times New Roman" w:hAnsi="Times New Roman" w:cs="Times New Roman"/>
          <w:color w:val="000000"/>
          <w:sz w:val="22"/>
          <w:szCs w:val="22"/>
        </w:rPr>
        <w:tab/>
      </w:r>
      <w:r w:rsidR="009C1CFE">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u w:val="single"/>
        </w:rPr>
        <w:t>Assets</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u w:val="single"/>
        </w:rPr>
        <w:t>Liabilities</w:t>
      </w:r>
      <w:r w:rsidR="009C1CFE" w:rsidRPr="009C1CFE">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w:t>
      </w:r>
      <w:r w:rsidR="009C1CFE">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u w:val="single"/>
        </w:rPr>
        <w:t>Stockholders'</w:t>
      </w:r>
    </w:p>
    <w:p w14:paraId="3D1A6201" w14:textId="24532FD3" w:rsidR="00516D1F" w:rsidRPr="00021DCB" w:rsidRDefault="009C1CFE" w:rsidP="009C1CFE">
      <w:pPr>
        <w:pStyle w:val="p"/>
        <w:tabs>
          <w:tab w:val="left" w:pos="3600"/>
          <w:tab w:val="left" w:pos="3960"/>
          <w:tab w:val="center" w:pos="7650"/>
          <w:tab w:val="center" w:pos="8190"/>
          <w:tab w:val="center" w:pos="8820"/>
          <w:tab w:val="center" w:pos="9450"/>
          <w:tab w:val="center" w:pos="10260"/>
        </w:tabs>
        <w:ind w:left="576"/>
        <w:outlineLvl w:val="0"/>
        <w:rPr>
          <w:rFonts w:ascii="Times New Roman" w:hAnsi="Times New Roman" w:cs="Times New Roman"/>
          <w:sz w:val="22"/>
          <w:szCs w:val="22"/>
        </w:rPr>
      </w:pPr>
      <w:r w:rsidRPr="009C1CFE">
        <w:rPr>
          <w:rFonts w:ascii="Times New Roman" w:eastAsia="Times New Roman" w:hAnsi="Times New Roman" w:cs="Times New Roman"/>
          <w:color w:val="000000"/>
          <w:sz w:val="22"/>
          <w:szCs w:val="22"/>
        </w:rPr>
        <w:tab/>
      </w:r>
      <w:r w:rsidRPr="009C1CFE">
        <w:rPr>
          <w:rFonts w:ascii="Times New Roman" w:eastAsia="Times New Roman" w:hAnsi="Times New Roman" w:cs="Times New Roman"/>
          <w:color w:val="000000"/>
          <w:sz w:val="22"/>
          <w:szCs w:val="22"/>
        </w:rPr>
        <w:tab/>
      </w:r>
      <w:r w:rsidRPr="009C1CFE">
        <w:rPr>
          <w:rFonts w:ascii="Times New Roman" w:eastAsia="Times New Roman" w:hAnsi="Times New Roman" w:cs="Times New Roman"/>
          <w:color w:val="000000"/>
          <w:sz w:val="22"/>
          <w:szCs w:val="22"/>
        </w:rPr>
        <w:tab/>
      </w:r>
      <w:r w:rsidRPr="009C1CFE">
        <w:rPr>
          <w:rFonts w:ascii="Times New Roman" w:eastAsia="Times New Roman" w:hAnsi="Times New Roman" w:cs="Times New Roman"/>
          <w:color w:val="000000"/>
          <w:sz w:val="22"/>
          <w:szCs w:val="22"/>
        </w:rPr>
        <w:tab/>
      </w:r>
      <w:r w:rsidRPr="009C1CFE">
        <w:rPr>
          <w:rFonts w:ascii="Times New Roman" w:eastAsia="Times New Roman" w:hAnsi="Times New Roman" w:cs="Times New Roman"/>
          <w:color w:val="000000"/>
          <w:sz w:val="22"/>
          <w:szCs w:val="22"/>
        </w:rPr>
        <w:tab/>
      </w:r>
      <w:r w:rsidRPr="009C1CFE">
        <w:rPr>
          <w:rFonts w:ascii="Times New Roman" w:eastAsia="Times New Roman" w:hAnsi="Times New Roman" w:cs="Times New Roman"/>
          <w:color w:val="000000"/>
          <w:sz w:val="22"/>
          <w:szCs w:val="22"/>
        </w:rPr>
        <w:tab/>
      </w:r>
      <w:r w:rsidRPr="009C1CFE">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u w:val="single"/>
        </w:rPr>
        <w:t>Equity</w:t>
      </w:r>
    </w:p>
    <w:p w14:paraId="382EA392" w14:textId="1487FB2D" w:rsidR="00516D1F" w:rsidRPr="00E94D43" w:rsidRDefault="00E94D43" w:rsidP="009C1CFE">
      <w:pPr>
        <w:tabs>
          <w:tab w:val="left" w:pos="3600"/>
          <w:tab w:val="left" w:pos="3960"/>
          <w:tab w:val="center" w:pos="7560"/>
          <w:tab w:val="center" w:pos="8820"/>
          <w:tab w:val="center" w:pos="102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(a)</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xml:space="preserve">Cash sales are </w:t>
      </w:r>
      <w:r w:rsidR="00516D1F" w:rsidRPr="00E94D43">
        <w:rPr>
          <w:rFonts w:ascii="Times New Roman" w:eastAsia="Times New Roman" w:hAnsi="Times New Roman" w:cs="Times New Roman"/>
          <w:color w:val="000000"/>
          <w:sz w:val="22"/>
          <w:szCs w:val="22"/>
        </w:rPr>
        <w:t>made.</w:t>
      </w:r>
      <w:r w:rsidRPr="00E94D43">
        <w:rPr>
          <w:rFonts w:ascii="Times New Roman" w:eastAsia="Times New Roman" w:hAnsi="Times New Roman" w:cs="Times New Roman"/>
          <w:color w:val="000000"/>
          <w:sz w:val="22"/>
          <w:szCs w:val="22"/>
        </w:rPr>
        <w:tab/>
      </w:r>
      <w:r w:rsidR="00021DCB" w:rsidRPr="00E94D43">
        <w:rPr>
          <w:rFonts w:ascii="Times New Roman" w:eastAsia="Times New Roman" w:hAnsi="Times New Roman" w:cs="Times New Roman"/>
          <w:color w:val="000000"/>
          <w:sz w:val="22"/>
          <w:szCs w:val="22"/>
        </w:rPr>
        <w:t xml:space="preserve"> </w:t>
      </w:r>
      <w:r w:rsidR="00516D1F" w:rsidRPr="00E94D43">
        <w:rPr>
          <w:rFonts w:ascii="Times New Roman" w:eastAsia="Times New Roman" w:hAnsi="Times New Roman" w:cs="Times New Roman"/>
          <w:color w:val="000000"/>
          <w:sz w:val="22"/>
          <w:szCs w:val="22"/>
        </w:rPr>
        <w:t>I</w:t>
      </w:r>
      <w:r>
        <w:rPr>
          <w:rFonts w:ascii="Times New Roman" w:eastAsia="Times New Roman" w:hAnsi="Times New Roman" w:cs="Times New Roman"/>
          <w:color w:val="000000"/>
          <w:sz w:val="22"/>
          <w:szCs w:val="22"/>
        </w:rPr>
        <w:tab/>
      </w:r>
      <w:r w:rsidR="00516D1F" w:rsidRPr="00E94D43">
        <w:rPr>
          <w:rFonts w:ascii="Times New Roman" w:eastAsia="Times New Roman" w:hAnsi="Times New Roman" w:cs="Times New Roman"/>
          <w:color w:val="000000"/>
          <w:sz w:val="22"/>
          <w:szCs w:val="22"/>
        </w:rPr>
        <w:t>NE</w:t>
      </w:r>
      <w:r w:rsidR="00516D1F" w:rsidRPr="00E94D43">
        <w:rPr>
          <w:rFonts w:ascii="Times New Roman" w:hAnsi="Times New Roman" w:cs="Times New Roman"/>
          <w:sz w:val="22"/>
          <w:szCs w:val="22"/>
        </w:rPr>
        <w:tab/>
      </w:r>
      <w:r w:rsidR="00021DCB" w:rsidRPr="00E94D43">
        <w:rPr>
          <w:rFonts w:ascii="Times New Roman" w:eastAsia="Times New Roman" w:hAnsi="Times New Roman" w:cs="Times New Roman"/>
          <w:color w:val="000000"/>
          <w:sz w:val="22"/>
          <w:szCs w:val="22"/>
        </w:rPr>
        <w:t xml:space="preserve"> </w:t>
      </w:r>
      <w:r w:rsidR="00516D1F" w:rsidRPr="00E94D43">
        <w:rPr>
          <w:rFonts w:ascii="Times New Roman" w:eastAsia="Times New Roman" w:hAnsi="Times New Roman" w:cs="Times New Roman"/>
          <w:color w:val="000000"/>
          <w:sz w:val="22"/>
          <w:szCs w:val="22"/>
        </w:rPr>
        <w:t>I</w:t>
      </w:r>
      <w:r w:rsidR="00021DCB" w:rsidRPr="00E94D43">
        <w:rPr>
          <w:rFonts w:ascii="Times New Roman" w:eastAsia="Times New Roman" w:hAnsi="Times New Roman" w:cs="Times New Roman"/>
          <w:color w:val="000000"/>
          <w:sz w:val="22"/>
          <w:szCs w:val="22"/>
        </w:rPr>
        <w:t xml:space="preserve"> </w:t>
      </w:r>
    </w:p>
    <w:p w14:paraId="7045DE65" w14:textId="55F4E9F8" w:rsidR="00516D1F" w:rsidRPr="00E94D43" w:rsidRDefault="00E94D43" w:rsidP="009C1CFE">
      <w:pPr>
        <w:tabs>
          <w:tab w:val="left" w:pos="3600"/>
          <w:tab w:val="left" w:pos="3960"/>
          <w:tab w:val="center" w:pos="7560"/>
          <w:tab w:val="center" w:pos="8820"/>
          <w:tab w:val="center" w:pos="10260"/>
        </w:tabs>
        <w:ind w:left="576"/>
        <w:rPr>
          <w:rFonts w:ascii="Times New Roman" w:hAnsi="Times New Roman" w:cs="Times New Roman"/>
          <w:sz w:val="22"/>
          <w:szCs w:val="22"/>
        </w:rPr>
      </w:pPr>
      <w:r w:rsidRPr="00E94D43">
        <w:rPr>
          <w:rFonts w:ascii="Times New Roman" w:eastAsia="Times New Roman" w:hAnsi="Times New Roman" w:cs="Times New Roman"/>
          <w:color w:val="000000"/>
          <w:sz w:val="22"/>
          <w:szCs w:val="22"/>
        </w:rPr>
        <w:tab/>
      </w:r>
      <w:r w:rsidR="00516D1F" w:rsidRPr="00E94D43">
        <w:rPr>
          <w:rFonts w:ascii="Times New Roman" w:eastAsia="Times New Roman" w:hAnsi="Times New Roman" w:cs="Times New Roman"/>
          <w:color w:val="000000"/>
          <w:sz w:val="22"/>
          <w:szCs w:val="22"/>
        </w:rPr>
        <w:t>(b)</w:t>
      </w:r>
      <w:r w:rsidR="00516D1F" w:rsidRPr="00E94D43">
        <w:rPr>
          <w:rFonts w:ascii="Times New Roman" w:hAnsi="Times New Roman" w:cs="Times New Roman"/>
          <w:sz w:val="22"/>
          <w:szCs w:val="22"/>
        </w:rPr>
        <w:tab/>
      </w:r>
      <w:r w:rsidR="00516D1F" w:rsidRPr="00E94D43">
        <w:rPr>
          <w:rFonts w:ascii="Times New Roman" w:eastAsia="Times New Roman" w:hAnsi="Times New Roman" w:cs="Times New Roman"/>
          <w:color w:val="000000"/>
          <w:sz w:val="22"/>
          <w:szCs w:val="22"/>
        </w:rPr>
        <w:t>Equipment is purchased on credit.</w:t>
      </w:r>
      <w:r w:rsidR="00516D1F" w:rsidRPr="00E94D43">
        <w:rPr>
          <w:rFonts w:ascii="Times New Roman" w:hAnsi="Times New Roman" w:cs="Times New Roman"/>
          <w:sz w:val="22"/>
          <w:szCs w:val="22"/>
        </w:rPr>
        <w:tab/>
      </w:r>
      <w:r w:rsidR="00021DCB" w:rsidRPr="00E94D43">
        <w:rPr>
          <w:rFonts w:ascii="Times New Roman" w:eastAsia="Times New Roman" w:hAnsi="Times New Roman" w:cs="Times New Roman"/>
          <w:color w:val="000000"/>
          <w:sz w:val="22"/>
          <w:szCs w:val="22"/>
        </w:rPr>
        <w:t xml:space="preserve"> </w:t>
      </w:r>
      <w:r w:rsidR="00516D1F" w:rsidRPr="00E94D43">
        <w:rPr>
          <w:rFonts w:ascii="Times New Roman" w:eastAsia="Times New Roman" w:hAnsi="Times New Roman" w:cs="Times New Roman"/>
          <w:color w:val="000000"/>
          <w:sz w:val="22"/>
          <w:szCs w:val="22"/>
        </w:rPr>
        <w:t>I</w:t>
      </w:r>
      <w:r>
        <w:rPr>
          <w:rFonts w:ascii="Times New Roman" w:eastAsia="Times New Roman" w:hAnsi="Times New Roman" w:cs="Times New Roman"/>
          <w:color w:val="000000"/>
          <w:sz w:val="22"/>
          <w:szCs w:val="22"/>
        </w:rPr>
        <w:tab/>
      </w:r>
      <w:r w:rsidR="00516D1F" w:rsidRPr="00E94D43">
        <w:rPr>
          <w:rFonts w:ascii="Times New Roman" w:eastAsia="Times New Roman" w:hAnsi="Times New Roman" w:cs="Times New Roman"/>
          <w:color w:val="000000"/>
          <w:sz w:val="22"/>
          <w:szCs w:val="22"/>
        </w:rPr>
        <w:t>I</w:t>
      </w:r>
      <w:r w:rsidR="00516D1F" w:rsidRPr="00E94D43">
        <w:rPr>
          <w:rFonts w:ascii="Times New Roman" w:hAnsi="Times New Roman" w:cs="Times New Roman"/>
          <w:sz w:val="22"/>
          <w:szCs w:val="22"/>
        </w:rPr>
        <w:tab/>
      </w:r>
      <w:r w:rsidR="00516D1F" w:rsidRPr="00E94D43">
        <w:rPr>
          <w:rFonts w:ascii="Times New Roman" w:eastAsia="Times New Roman" w:hAnsi="Times New Roman" w:cs="Times New Roman"/>
          <w:color w:val="000000"/>
          <w:sz w:val="22"/>
          <w:szCs w:val="22"/>
        </w:rPr>
        <w:t> NE</w:t>
      </w:r>
      <w:r w:rsidR="00021DCB" w:rsidRPr="00E94D43">
        <w:rPr>
          <w:rFonts w:ascii="Times New Roman" w:eastAsia="Times New Roman" w:hAnsi="Times New Roman" w:cs="Times New Roman"/>
          <w:color w:val="000000"/>
          <w:sz w:val="22"/>
          <w:szCs w:val="22"/>
        </w:rPr>
        <w:t xml:space="preserve"> </w:t>
      </w:r>
    </w:p>
    <w:p w14:paraId="3753BAA3" w14:textId="77777777" w:rsidR="00E94D43" w:rsidRPr="00E94D43" w:rsidRDefault="00E94D43" w:rsidP="009C1CFE">
      <w:pPr>
        <w:tabs>
          <w:tab w:val="left" w:pos="3600"/>
          <w:tab w:val="left" w:pos="3960"/>
          <w:tab w:val="center" w:pos="7560"/>
          <w:tab w:val="center" w:pos="8820"/>
          <w:tab w:val="center" w:pos="10260"/>
        </w:tabs>
        <w:ind w:left="576"/>
        <w:rPr>
          <w:rFonts w:ascii="Times New Roman" w:eastAsia="Times New Roman" w:hAnsi="Times New Roman" w:cs="Times New Roman"/>
          <w:color w:val="000000"/>
          <w:sz w:val="22"/>
          <w:szCs w:val="22"/>
        </w:rPr>
      </w:pPr>
      <w:r w:rsidRPr="00E94D43">
        <w:rPr>
          <w:rFonts w:ascii="Times New Roman" w:eastAsia="Times New Roman" w:hAnsi="Times New Roman" w:cs="Times New Roman"/>
          <w:color w:val="000000"/>
          <w:sz w:val="22"/>
          <w:szCs w:val="22"/>
        </w:rPr>
        <w:tab/>
      </w:r>
      <w:r w:rsidR="00516D1F" w:rsidRPr="00E94D43">
        <w:rPr>
          <w:rFonts w:ascii="Times New Roman" w:eastAsia="Times New Roman" w:hAnsi="Times New Roman" w:cs="Times New Roman"/>
          <w:color w:val="000000"/>
          <w:sz w:val="22"/>
          <w:szCs w:val="22"/>
        </w:rPr>
        <w:t>(c)</w:t>
      </w:r>
      <w:r w:rsidR="00516D1F" w:rsidRPr="00E94D43">
        <w:rPr>
          <w:rFonts w:ascii="Times New Roman" w:hAnsi="Times New Roman" w:cs="Times New Roman"/>
          <w:sz w:val="22"/>
          <w:szCs w:val="22"/>
        </w:rPr>
        <w:tab/>
      </w:r>
      <w:r w:rsidR="00516D1F" w:rsidRPr="00E94D43">
        <w:rPr>
          <w:rFonts w:ascii="Times New Roman" w:eastAsia="Times New Roman" w:hAnsi="Times New Roman" w:cs="Times New Roman"/>
          <w:color w:val="000000"/>
          <w:sz w:val="22"/>
          <w:szCs w:val="22"/>
        </w:rPr>
        <w:t xml:space="preserve">Payment is made for the equipment </w:t>
      </w:r>
    </w:p>
    <w:p w14:paraId="4371B809" w14:textId="7C0A4E35" w:rsidR="00516D1F" w:rsidRPr="00E94D43" w:rsidRDefault="00E94D43" w:rsidP="009C1CFE">
      <w:pPr>
        <w:tabs>
          <w:tab w:val="left" w:pos="3600"/>
          <w:tab w:val="left" w:pos="3960"/>
          <w:tab w:val="center" w:pos="7560"/>
          <w:tab w:val="center" w:pos="8820"/>
          <w:tab w:val="center" w:pos="10260"/>
        </w:tabs>
        <w:ind w:left="576"/>
        <w:rPr>
          <w:rFonts w:ascii="Times New Roman" w:hAnsi="Times New Roman" w:cs="Times New Roman"/>
          <w:sz w:val="22"/>
          <w:szCs w:val="22"/>
        </w:rPr>
      </w:pPr>
      <w:r w:rsidRPr="00E94D43">
        <w:rPr>
          <w:rFonts w:ascii="Times New Roman" w:eastAsia="Times New Roman" w:hAnsi="Times New Roman" w:cs="Times New Roman"/>
          <w:color w:val="000000"/>
          <w:sz w:val="22"/>
          <w:szCs w:val="22"/>
        </w:rPr>
        <w:tab/>
      </w:r>
      <w:r w:rsidRPr="00E94D43">
        <w:rPr>
          <w:rFonts w:ascii="Times New Roman" w:eastAsia="Times New Roman" w:hAnsi="Times New Roman" w:cs="Times New Roman"/>
          <w:color w:val="000000"/>
          <w:sz w:val="22"/>
          <w:szCs w:val="22"/>
        </w:rPr>
        <w:tab/>
      </w:r>
      <w:r w:rsidR="00516D1F" w:rsidRPr="00E94D43">
        <w:rPr>
          <w:rFonts w:ascii="Times New Roman" w:eastAsia="Times New Roman" w:hAnsi="Times New Roman" w:cs="Times New Roman"/>
          <w:color w:val="000000"/>
          <w:sz w:val="22"/>
          <w:szCs w:val="22"/>
        </w:rPr>
        <w:t>purchased on credit in (b).</w:t>
      </w:r>
      <w:r w:rsidRPr="00E94D43">
        <w:rPr>
          <w:rFonts w:ascii="Times New Roman" w:hAnsi="Times New Roman" w:cs="Times New Roman"/>
          <w:sz w:val="22"/>
          <w:szCs w:val="22"/>
        </w:rPr>
        <w:tab/>
      </w:r>
      <w:r w:rsidR="00021DCB" w:rsidRPr="00E94D43">
        <w:rPr>
          <w:rFonts w:ascii="Times New Roman" w:eastAsia="Times New Roman" w:hAnsi="Times New Roman" w:cs="Times New Roman"/>
          <w:color w:val="000000"/>
          <w:sz w:val="22"/>
          <w:szCs w:val="22"/>
        </w:rPr>
        <w:t xml:space="preserve"> </w:t>
      </w:r>
      <w:r w:rsidR="00516D1F" w:rsidRPr="00E94D43">
        <w:rPr>
          <w:rFonts w:ascii="Times New Roman" w:eastAsia="Times New Roman" w:hAnsi="Times New Roman" w:cs="Times New Roman"/>
          <w:color w:val="000000"/>
          <w:sz w:val="22"/>
          <w:szCs w:val="22"/>
        </w:rPr>
        <w:t>D</w:t>
      </w:r>
      <w:r>
        <w:rPr>
          <w:rFonts w:ascii="Times New Roman" w:eastAsia="Times New Roman" w:hAnsi="Times New Roman" w:cs="Times New Roman"/>
          <w:color w:val="000000"/>
          <w:sz w:val="22"/>
          <w:szCs w:val="22"/>
        </w:rPr>
        <w:tab/>
      </w:r>
      <w:r w:rsidR="00516D1F" w:rsidRPr="00E94D43">
        <w:rPr>
          <w:rFonts w:ascii="Times New Roman" w:eastAsia="Times New Roman" w:hAnsi="Times New Roman" w:cs="Times New Roman"/>
          <w:color w:val="000000"/>
          <w:sz w:val="22"/>
          <w:szCs w:val="22"/>
        </w:rPr>
        <w:t>D</w:t>
      </w:r>
      <w:r>
        <w:rPr>
          <w:rFonts w:ascii="Times New Roman" w:hAnsi="Times New Roman" w:cs="Times New Roman"/>
          <w:sz w:val="22"/>
          <w:szCs w:val="22"/>
        </w:rPr>
        <w:tab/>
      </w:r>
      <w:r>
        <w:rPr>
          <w:rFonts w:ascii="Times New Roman" w:eastAsia="Times New Roman" w:hAnsi="Times New Roman" w:cs="Times New Roman"/>
          <w:color w:val="000000"/>
          <w:sz w:val="22"/>
          <w:szCs w:val="22"/>
        </w:rPr>
        <w:t>NE</w:t>
      </w:r>
    </w:p>
    <w:p w14:paraId="000ABBB2" w14:textId="77777777" w:rsidR="00E94D43" w:rsidRPr="00E94D43" w:rsidRDefault="00E94D43" w:rsidP="009C1CFE">
      <w:pPr>
        <w:tabs>
          <w:tab w:val="left" w:pos="3600"/>
          <w:tab w:val="left" w:pos="3960"/>
          <w:tab w:val="center" w:pos="7560"/>
          <w:tab w:val="center" w:pos="8820"/>
          <w:tab w:val="center" w:pos="10260"/>
        </w:tabs>
        <w:ind w:left="576"/>
        <w:rPr>
          <w:rFonts w:ascii="Times New Roman" w:eastAsia="Times New Roman" w:hAnsi="Times New Roman" w:cs="Times New Roman"/>
          <w:color w:val="000000"/>
          <w:sz w:val="22"/>
          <w:szCs w:val="22"/>
        </w:rPr>
      </w:pPr>
      <w:r w:rsidRPr="00E94D43">
        <w:rPr>
          <w:rFonts w:ascii="Times New Roman" w:eastAsia="Times New Roman" w:hAnsi="Times New Roman" w:cs="Times New Roman"/>
          <w:color w:val="000000"/>
          <w:sz w:val="22"/>
          <w:szCs w:val="22"/>
        </w:rPr>
        <w:tab/>
      </w:r>
      <w:r w:rsidR="00516D1F" w:rsidRPr="00E94D43">
        <w:rPr>
          <w:rFonts w:ascii="Times New Roman" w:eastAsia="Times New Roman" w:hAnsi="Times New Roman" w:cs="Times New Roman"/>
          <w:color w:val="000000"/>
          <w:sz w:val="22"/>
          <w:szCs w:val="22"/>
        </w:rPr>
        <w:t>(d)</w:t>
      </w:r>
      <w:r w:rsidR="00516D1F" w:rsidRPr="00E94D43">
        <w:rPr>
          <w:rFonts w:ascii="Times New Roman" w:hAnsi="Times New Roman" w:cs="Times New Roman"/>
          <w:sz w:val="22"/>
          <w:szCs w:val="22"/>
        </w:rPr>
        <w:tab/>
      </w:r>
      <w:r w:rsidR="00516D1F" w:rsidRPr="00E94D43">
        <w:rPr>
          <w:rFonts w:ascii="Times New Roman" w:eastAsia="Times New Roman" w:hAnsi="Times New Roman" w:cs="Times New Roman"/>
          <w:color w:val="000000"/>
          <w:sz w:val="22"/>
          <w:szCs w:val="22"/>
        </w:rPr>
        <w:t xml:space="preserve">The company sold excess supplies to </w:t>
      </w:r>
    </w:p>
    <w:p w14:paraId="7CAE081C" w14:textId="62FC2AA7" w:rsidR="00516D1F" w:rsidRPr="00E94D43" w:rsidRDefault="00E94D43" w:rsidP="009C1CFE">
      <w:pPr>
        <w:tabs>
          <w:tab w:val="left" w:pos="3600"/>
          <w:tab w:val="left" w:pos="3960"/>
          <w:tab w:val="center" w:pos="7560"/>
          <w:tab w:val="center" w:pos="8820"/>
          <w:tab w:val="center" w:pos="10260"/>
        </w:tabs>
        <w:ind w:left="576"/>
        <w:rPr>
          <w:rFonts w:ascii="Times New Roman" w:hAnsi="Times New Roman" w:cs="Times New Roman"/>
          <w:sz w:val="22"/>
          <w:szCs w:val="22"/>
        </w:rPr>
      </w:pPr>
      <w:r w:rsidRPr="00E94D43">
        <w:rPr>
          <w:rFonts w:ascii="Times New Roman" w:eastAsia="Times New Roman" w:hAnsi="Times New Roman" w:cs="Times New Roman"/>
          <w:color w:val="000000"/>
          <w:sz w:val="22"/>
          <w:szCs w:val="22"/>
        </w:rPr>
        <w:tab/>
      </w:r>
      <w:r w:rsidRPr="00E94D43">
        <w:rPr>
          <w:rFonts w:ascii="Times New Roman" w:eastAsia="Times New Roman" w:hAnsi="Times New Roman" w:cs="Times New Roman"/>
          <w:color w:val="000000"/>
          <w:sz w:val="22"/>
          <w:szCs w:val="22"/>
        </w:rPr>
        <w:tab/>
      </w:r>
      <w:r w:rsidR="00516D1F" w:rsidRPr="00E94D43">
        <w:rPr>
          <w:rFonts w:ascii="Times New Roman" w:eastAsia="Times New Roman" w:hAnsi="Times New Roman" w:cs="Times New Roman"/>
          <w:color w:val="000000"/>
          <w:sz w:val="22"/>
          <w:szCs w:val="22"/>
        </w:rPr>
        <w:t>another company on credit.</w:t>
      </w:r>
      <w:r w:rsidR="00516D1F" w:rsidRPr="00E94D43">
        <w:rPr>
          <w:rFonts w:ascii="Times New Roman" w:hAnsi="Times New Roman" w:cs="Times New Roman"/>
          <w:sz w:val="22"/>
          <w:szCs w:val="22"/>
        </w:rPr>
        <w:tab/>
      </w:r>
      <w:r>
        <w:rPr>
          <w:rFonts w:ascii="Times New Roman" w:eastAsia="Times New Roman" w:hAnsi="Times New Roman" w:cs="Times New Roman"/>
          <w:color w:val="000000"/>
          <w:sz w:val="22"/>
          <w:szCs w:val="22"/>
        </w:rPr>
        <w:t>NE</w:t>
      </w:r>
      <w:r w:rsidR="00516D1F" w:rsidRPr="00E94D43">
        <w:rPr>
          <w:rFonts w:ascii="Times New Roman" w:hAnsi="Times New Roman" w:cs="Times New Roman"/>
          <w:sz w:val="22"/>
          <w:szCs w:val="22"/>
        </w:rPr>
        <w:tab/>
      </w:r>
      <w:r w:rsidR="00516D1F" w:rsidRPr="00E94D43">
        <w:rPr>
          <w:rFonts w:ascii="Times New Roman" w:eastAsia="Times New Roman" w:hAnsi="Times New Roman" w:cs="Times New Roman"/>
          <w:color w:val="000000"/>
          <w:sz w:val="22"/>
          <w:szCs w:val="22"/>
        </w:rPr>
        <w:t> NE</w:t>
      </w:r>
      <w:r w:rsidR="00516D1F" w:rsidRPr="00E94D43">
        <w:rPr>
          <w:rFonts w:ascii="Times New Roman" w:hAnsi="Times New Roman" w:cs="Times New Roman"/>
          <w:sz w:val="22"/>
          <w:szCs w:val="22"/>
        </w:rPr>
        <w:tab/>
      </w:r>
      <w:r w:rsidR="00516D1F" w:rsidRPr="00E94D43">
        <w:rPr>
          <w:rFonts w:ascii="Times New Roman" w:eastAsia="Times New Roman" w:hAnsi="Times New Roman" w:cs="Times New Roman"/>
          <w:color w:val="000000"/>
          <w:sz w:val="22"/>
          <w:szCs w:val="22"/>
        </w:rPr>
        <w:t> NE</w:t>
      </w:r>
    </w:p>
    <w:p w14:paraId="08F9E727" w14:textId="77777777" w:rsidR="00E94D43" w:rsidRPr="00E94D43" w:rsidRDefault="00E94D43" w:rsidP="009C1CFE">
      <w:pPr>
        <w:tabs>
          <w:tab w:val="left" w:pos="3600"/>
          <w:tab w:val="left" w:pos="3960"/>
          <w:tab w:val="center" w:pos="7560"/>
          <w:tab w:val="center" w:pos="8820"/>
          <w:tab w:val="center" w:pos="10260"/>
        </w:tabs>
        <w:ind w:left="576"/>
        <w:rPr>
          <w:rFonts w:ascii="Times New Roman" w:eastAsia="Times New Roman" w:hAnsi="Times New Roman" w:cs="Times New Roman"/>
          <w:color w:val="000000"/>
          <w:sz w:val="22"/>
          <w:szCs w:val="22"/>
        </w:rPr>
      </w:pPr>
      <w:r w:rsidRPr="00E94D43">
        <w:rPr>
          <w:rFonts w:ascii="Times New Roman" w:eastAsia="Times New Roman" w:hAnsi="Times New Roman" w:cs="Times New Roman"/>
          <w:color w:val="000000"/>
          <w:sz w:val="22"/>
          <w:szCs w:val="22"/>
        </w:rPr>
        <w:tab/>
      </w:r>
      <w:r w:rsidR="00516D1F" w:rsidRPr="00E94D43">
        <w:rPr>
          <w:rFonts w:ascii="Times New Roman" w:eastAsia="Times New Roman" w:hAnsi="Times New Roman" w:cs="Times New Roman"/>
          <w:color w:val="000000"/>
          <w:sz w:val="22"/>
          <w:szCs w:val="22"/>
        </w:rPr>
        <w:t>(e)</w:t>
      </w:r>
      <w:r w:rsidR="00516D1F" w:rsidRPr="00E94D43">
        <w:rPr>
          <w:rFonts w:ascii="Times New Roman" w:hAnsi="Times New Roman" w:cs="Times New Roman"/>
          <w:sz w:val="22"/>
          <w:szCs w:val="22"/>
        </w:rPr>
        <w:tab/>
      </w:r>
      <w:r w:rsidR="00516D1F" w:rsidRPr="00E94D43">
        <w:rPr>
          <w:rFonts w:ascii="Times New Roman" w:eastAsia="Times New Roman" w:hAnsi="Times New Roman" w:cs="Times New Roman"/>
          <w:color w:val="000000"/>
          <w:sz w:val="22"/>
          <w:szCs w:val="22"/>
        </w:rPr>
        <w:t xml:space="preserve">Cash is collected from customers for </w:t>
      </w:r>
    </w:p>
    <w:p w14:paraId="3B7A0804" w14:textId="1144E566" w:rsidR="00516D1F" w:rsidRPr="00E94D43" w:rsidRDefault="00E94D43" w:rsidP="009C1CFE">
      <w:pPr>
        <w:tabs>
          <w:tab w:val="left" w:pos="3600"/>
          <w:tab w:val="left" w:pos="3960"/>
          <w:tab w:val="center" w:pos="7560"/>
          <w:tab w:val="center" w:pos="8820"/>
          <w:tab w:val="center" w:pos="10260"/>
        </w:tabs>
        <w:ind w:left="576"/>
        <w:rPr>
          <w:rFonts w:ascii="Times New Roman" w:hAnsi="Times New Roman" w:cs="Times New Roman"/>
          <w:sz w:val="22"/>
          <w:szCs w:val="22"/>
        </w:rPr>
      </w:pPr>
      <w:r w:rsidRPr="00E94D43">
        <w:rPr>
          <w:rFonts w:ascii="Times New Roman" w:eastAsia="Times New Roman" w:hAnsi="Times New Roman" w:cs="Times New Roman"/>
          <w:color w:val="000000"/>
          <w:sz w:val="22"/>
          <w:szCs w:val="22"/>
        </w:rPr>
        <w:tab/>
      </w:r>
      <w:r w:rsidRPr="00E94D43">
        <w:rPr>
          <w:rFonts w:ascii="Times New Roman" w:eastAsia="Times New Roman" w:hAnsi="Times New Roman" w:cs="Times New Roman"/>
          <w:color w:val="000000"/>
          <w:sz w:val="22"/>
          <w:szCs w:val="22"/>
        </w:rPr>
        <w:tab/>
      </w:r>
      <w:r w:rsidR="00516D1F" w:rsidRPr="00E94D43">
        <w:rPr>
          <w:rFonts w:ascii="Times New Roman" w:eastAsia="Times New Roman" w:hAnsi="Times New Roman" w:cs="Times New Roman"/>
          <w:color w:val="000000"/>
          <w:sz w:val="22"/>
          <w:szCs w:val="22"/>
        </w:rPr>
        <w:t>accounts receivable balances.</w:t>
      </w:r>
      <w:r w:rsidR="00516D1F" w:rsidRPr="00E94D43">
        <w:rPr>
          <w:rFonts w:ascii="Times New Roman" w:hAnsi="Times New Roman" w:cs="Times New Roman"/>
          <w:sz w:val="22"/>
          <w:szCs w:val="22"/>
        </w:rPr>
        <w:tab/>
      </w:r>
      <w:r w:rsidR="00516D1F" w:rsidRPr="00E94D43">
        <w:rPr>
          <w:rFonts w:ascii="Times New Roman" w:eastAsia="Times New Roman" w:hAnsi="Times New Roman" w:cs="Times New Roman"/>
          <w:color w:val="000000"/>
          <w:sz w:val="22"/>
          <w:szCs w:val="22"/>
        </w:rPr>
        <w:t>NE</w:t>
      </w:r>
      <w:r w:rsidR="00516D1F" w:rsidRPr="00E94D43">
        <w:rPr>
          <w:rFonts w:ascii="Times New Roman" w:hAnsi="Times New Roman" w:cs="Times New Roman"/>
          <w:sz w:val="22"/>
          <w:szCs w:val="22"/>
        </w:rPr>
        <w:tab/>
      </w:r>
      <w:r w:rsidR="00516D1F" w:rsidRPr="00E94D43">
        <w:rPr>
          <w:rFonts w:ascii="Times New Roman" w:eastAsia="Times New Roman" w:hAnsi="Times New Roman" w:cs="Times New Roman"/>
          <w:color w:val="000000"/>
          <w:sz w:val="22"/>
          <w:szCs w:val="22"/>
        </w:rPr>
        <w:t> NE</w:t>
      </w:r>
      <w:r w:rsidR="00516D1F" w:rsidRPr="00E94D43">
        <w:rPr>
          <w:rFonts w:ascii="Times New Roman" w:hAnsi="Times New Roman" w:cs="Times New Roman"/>
          <w:sz w:val="22"/>
          <w:szCs w:val="22"/>
        </w:rPr>
        <w:tab/>
      </w:r>
      <w:r w:rsidR="00516D1F" w:rsidRPr="00E94D43">
        <w:rPr>
          <w:rFonts w:ascii="Times New Roman" w:eastAsia="Times New Roman" w:hAnsi="Times New Roman" w:cs="Times New Roman"/>
          <w:color w:val="000000"/>
          <w:sz w:val="22"/>
          <w:szCs w:val="22"/>
        </w:rPr>
        <w:t> </w:t>
      </w:r>
      <w:r>
        <w:rPr>
          <w:rFonts w:ascii="Times New Roman" w:eastAsia="Times New Roman" w:hAnsi="Times New Roman" w:cs="Times New Roman"/>
          <w:color w:val="000000"/>
          <w:sz w:val="22"/>
          <w:szCs w:val="22"/>
        </w:rPr>
        <w:t>NE</w:t>
      </w:r>
    </w:p>
    <w:p w14:paraId="53926661" w14:textId="77777777" w:rsidR="00516D1F" w:rsidRPr="00E94D43" w:rsidRDefault="00516D1F" w:rsidP="00E94D43">
      <w:pPr>
        <w:tabs>
          <w:tab w:val="left" w:pos="3600"/>
          <w:tab w:val="left" w:pos="3960"/>
          <w:tab w:val="center" w:pos="7920"/>
          <w:tab w:val="center" w:pos="9360"/>
          <w:tab w:val="center" w:pos="10800"/>
        </w:tabs>
        <w:ind w:left="576"/>
        <w:rPr>
          <w:rFonts w:ascii="Times New Roman" w:hAnsi="Times New Roman" w:cs="Times New Roman"/>
          <w:sz w:val="22"/>
          <w:szCs w:val="22"/>
        </w:rPr>
      </w:pPr>
    </w:p>
    <w:p w14:paraId="032FC0C3" w14:textId="77777777" w:rsidR="00E94D43"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E94D43">
        <w:rPr>
          <w:rFonts w:ascii="Times New Roman" w:eastAsia="Times New Roman" w:hAnsi="Times New Roman" w:cs="Times New Roman"/>
          <w:color w:val="000000"/>
          <w:sz w:val="22"/>
          <w:szCs w:val="22"/>
        </w:rPr>
        <w:t>Moderate</w:t>
      </w:r>
    </w:p>
    <w:p w14:paraId="326E8AC7" w14:textId="30E1D066" w:rsidR="00516D1F" w:rsidRPr="00021DCB" w:rsidRDefault="00E94D43"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Bloom's: Applying</w:t>
      </w:r>
    </w:p>
    <w:p w14:paraId="55CED194" w14:textId="2EB01403" w:rsidR="00516D1F" w:rsidRPr="00021DCB" w:rsidRDefault="00516D1F"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66EB8868" w14:textId="4D714D22" w:rsidR="00E94D43"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E94D43">
        <w:rPr>
          <w:rFonts w:ascii="Times New Roman" w:eastAsia="Times New Roman" w:hAnsi="Times New Roman" w:cs="Times New Roman"/>
          <w:color w:val="000000"/>
          <w:sz w:val="22"/>
          <w:szCs w:val="22"/>
        </w:rPr>
        <w:t>ACCT.ACBSP.APC.02 – GAAP</w:t>
      </w:r>
    </w:p>
    <w:p w14:paraId="0648F4C7" w14:textId="77777777" w:rsidR="00E94D43" w:rsidRDefault="00E94D43"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10D83D0B" w14:textId="2DEF416D" w:rsidR="00E94D43" w:rsidRDefault="00E94D43"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7A4AFA12" w14:textId="4EADBEF3" w:rsidR="00516D1F" w:rsidRPr="00021DCB" w:rsidRDefault="00E94D43"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BUSPROG: Analytic</w:t>
      </w:r>
    </w:p>
    <w:p w14:paraId="4B01007D" w14:textId="007C9182" w:rsidR="001D53AA" w:rsidRPr="00021DCB" w:rsidRDefault="009C1CFE" w:rsidP="009C1CFE">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5CE9E204" w14:textId="62B4FF48" w:rsidR="00516D1F" w:rsidRPr="00021DCB" w:rsidRDefault="00516D1F"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lastRenderedPageBreak/>
        <w:t>Journalize the following five transactions for Nexium &amp; Associates, Inc.</w:t>
      </w:r>
      <w:r w:rsidR="00021DCB">
        <w:rPr>
          <w:rFonts w:ascii="Times New Roman" w:eastAsia="Times New Roman" w:hAnsi="Times New Roman" w:cs="Times New Roman"/>
          <w:i/>
          <w:iCs/>
          <w:color w:val="000000"/>
          <w:sz w:val="22"/>
          <w:szCs w:val="22"/>
        </w:rPr>
        <w:t xml:space="preserve"> </w:t>
      </w:r>
      <w:r w:rsidRPr="00021DCB">
        <w:rPr>
          <w:rFonts w:ascii="Times New Roman" w:eastAsia="Times New Roman" w:hAnsi="Times New Roman" w:cs="Times New Roman"/>
          <w:i/>
          <w:iCs/>
          <w:color w:val="000000"/>
          <w:sz w:val="22"/>
          <w:szCs w:val="22"/>
        </w:rPr>
        <w:t>Omit explanations.</w:t>
      </w:r>
      <w:r w:rsidRPr="00021DCB">
        <w:rPr>
          <w:rFonts w:ascii="Times New Roman" w:eastAsia="Times New Roman" w:hAnsi="Times New Roman" w:cs="Times New Roman"/>
          <w:color w:val="000000"/>
          <w:sz w:val="22"/>
          <w:szCs w:val="22"/>
        </w:rPr>
        <w:t xml:space="preserve"> </w:t>
      </w:r>
    </w:p>
    <w:p w14:paraId="1390A798" w14:textId="45E6D063" w:rsidR="00516D1F" w:rsidRPr="00021DCB" w:rsidRDefault="00516D1F" w:rsidP="009C1CFE">
      <w:pPr>
        <w:tabs>
          <w:tab w:val="right" w:pos="1440"/>
          <w:tab w:val="left" w:pos="1620"/>
          <w:tab w:val="left" w:pos="18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March</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1</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Bills are sent to clients for services provided in February in the amount of $800.</w:t>
      </w:r>
    </w:p>
    <w:p w14:paraId="2F7A3A87" w14:textId="2713B5E0" w:rsidR="00516D1F" w:rsidRPr="00021DCB" w:rsidRDefault="00516D1F" w:rsidP="009C1CFE">
      <w:pPr>
        <w:tabs>
          <w:tab w:val="right" w:pos="1440"/>
          <w:tab w:val="left" w:pos="1620"/>
          <w:tab w:val="left" w:pos="1800"/>
        </w:tabs>
        <w:rPr>
          <w:rFonts w:ascii="Times New Roman" w:hAnsi="Times New Roman" w:cs="Times New Roman"/>
          <w:sz w:val="22"/>
          <w:szCs w:val="22"/>
        </w:rPr>
      </w:pPr>
    </w:p>
    <w:p w14:paraId="42D54D98" w14:textId="77777777" w:rsidR="009C1CFE" w:rsidRDefault="00516D1F" w:rsidP="009C1CFE">
      <w:pPr>
        <w:tabs>
          <w:tab w:val="right" w:pos="1440"/>
          <w:tab w:val="left" w:pos="1620"/>
          <w:tab w:val="left" w:pos="18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9</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xml:space="preserve">Corner Office, Inc. delivers office furniture ($1,060) and office supplies ($160) to Nexium, leaving an </w:t>
      </w:r>
    </w:p>
    <w:p w14:paraId="7F240B61" w14:textId="2464A3B7" w:rsidR="00516D1F" w:rsidRPr="00021DCB" w:rsidRDefault="009C1CFE" w:rsidP="009C1CFE">
      <w:pPr>
        <w:tabs>
          <w:tab w:val="right" w:pos="1440"/>
          <w:tab w:val="left" w:pos="1620"/>
          <w:tab w:val="left" w:pos="1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invoice for $1,220.</w:t>
      </w:r>
    </w:p>
    <w:p w14:paraId="24D58D3D" w14:textId="77777777" w:rsidR="00516D1F" w:rsidRPr="00021DCB" w:rsidRDefault="00516D1F" w:rsidP="009C1CFE">
      <w:pPr>
        <w:tabs>
          <w:tab w:val="right" w:pos="1440"/>
          <w:tab w:val="left" w:pos="1620"/>
          <w:tab w:val="left" w:pos="18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2F982086" w14:textId="77777777" w:rsidR="00516D1F" w:rsidRPr="00021DCB" w:rsidRDefault="00516D1F" w:rsidP="009C1CFE">
      <w:pPr>
        <w:tabs>
          <w:tab w:val="right" w:pos="1440"/>
          <w:tab w:val="left" w:pos="1620"/>
          <w:tab w:val="left" w:pos="18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15</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Payment is made to Corner Office, Inc. for the furniture and office supplies delivered on March 9.</w:t>
      </w:r>
    </w:p>
    <w:p w14:paraId="7A247377" w14:textId="77777777" w:rsidR="00516D1F" w:rsidRPr="00021DCB" w:rsidRDefault="00516D1F" w:rsidP="009C1CFE">
      <w:pPr>
        <w:tabs>
          <w:tab w:val="right" w:pos="1440"/>
          <w:tab w:val="left" w:pos="1620"/>
          <w:tab w:val="left" w:pos="18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43E95934" w14:textId="77777777" w:rsidR="009C1CFE" w:rsidRDefault="00516D1F" w:rsidP="009C1CFE">
      <w:pPr>
        <w:tabs>
          <w:tab w:val="right" w:pos="1440"/>
          <w:tab w:val="left" w:pos="1620"/>
          <w:tab w:val="left" w:pos="18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23</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xml:space="preserve">A bill for $430 for electricity for the month of March is received and will be paid on its due date </w:t>
      </w:r>
    </w:p>
    <w:p w14:paraId="636EA4AC" w14:textId="03481CF6" w:rsidR="00516D1F" w:rsidRPr="00021DCB" w:rsidRDefault="009C1CFE" w:rsidP="009C1CFE">
      <w:pPr>
        <w:tabs>
          <w:tab w:val="right" w:pos="1440"/>
          <w:tab w:val="left" w:pos="1620"/>
          <w:tab w:val="left" w:pos="1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in April.</w:t>
      </w:r>
    </w:p>
    <w:p w14:paraId="26B051D9" w14:textId="77777777" w:rsidR="00516D1F" w:rsidRPr="00021DCB" w:rsidRDefault="00516D1F" w:rsidP="009C1CFE">
      <w:pPr>
        <w:tabs>
          <w:tab w:val="right" w:pos="1440"/>
          <w:tab w:val="left" w:pos="1620"/>
          <w:tab w:val="left" w:pos="18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5540B2DE" w14:textId="77777777" w:rsidR="00516D1F" w:rsidRPr="00021DCB" w:rsidRDefault="00516D1F" w:rsidP="009C1CFE">
      <w:pPr>
        <w:tabs>
          <w:tab w:val="right" w:pos="1440"/>
          <w:tab w:val="left" w:pos="1620"/>
          <w:tab w:val="left" w:pos="18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31</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Salaries of $850 are paid to employees.</w:t>
      </w:r>
    </w:p>
    <w:p w14:paraId="2E1AE1F7" w14:textId="77777777" w:rsidR="00516D1F" w:rsidRDefault="00516D1F" w:rsidP="009C1CFE">
      <w:pPr>
        <w:tabs>
          <w:tab w:val="right" w:pos="1440"/>
          <w:tab w:val="left" w:pos="1620"/>
          <w:tab w:val="left" w:pos="1800"/>
        </w:tabs>
        <w:ind w:left="576"/>
        <w:rPr>
          <w:rFonts w:ascii="Times New Roman" w:hAnsi="Times New Roman" w:cs="Times New Roman"/>
          <w:sz w:val="22"/>
          <w:szCs w:val="22"/>
        </w:rPr>
      </w:pPr>
    </w:p>
    <w:p w14:paraId="52DE1DC2" w14:textId="77777777" w:rsidR="004F0DE4" w:rsidRPr="00021DCB" w:rsidRDefault="004F0DE4" w:rsidP="009C1CFE">
      <w:pPr>
        <w:tabs>
          <w:tab w:val="left" w:pos="3600"/>
          <w:tab w:val="right" w:pos="4680"/>
          <w:tab w:val="left" w:pos="5040"/>
          <w:tab w:val="left" w:pos="5400"/>
          <w:tab w:val="right" w:pos="8640"/>
          <w:tab w:val="right" w:pos="10080"/>
        </w:tabs>
        <w:ind w:left="576"/>
        <w:rPr>
          <w:rFonts w:ascii="Times New Roman" w:hAnsi="Times New Roman" w:cs="Times New Roman"/>
          <w:vanish/>
          <w:sz w:val="22"/>
          <w:szCs w:val="22"/>
        </w:rPr>
      </w:pPr>
    </w:p>
    <w:p w14:paraId="585B891C" w14:textId="5306664B" w:rsidR="00516D1F" w:rsidRPr="00021DCB" w:rsidRDefault="00516D1F" w:rsidP="009C1CFE">
      <w:pPr>
        <w:tabs>
          <w:tab w:val="left" w:pos="3600"/>
          <w:tab w:val="right" w:pos="4680"/>
          <w:tab w:val="left" w:pos="5040"/>
          <w:tab w:val="left" w:pos="5400"/>
          <w:tab w:val="right" w:pos="8640"/>
          <w:tab w:val="right" w:pos="1008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eastAsia="Times New Roman" w:hAnsi="Times New Roman" w:cs="Times New Roman"/>
          <w:color w:val="000000"/>
          <w:sz w:val="22"/>
          <w:szCs w:val="22"/>
        </w:rPr>
        <w:tab/>
        <w:t>March</w:t>
      </w:r>
      <w:r w:rsidR="009C1CFE">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1</w:t>
      </w:r>
      <w:r w:rsidRPr="00021DCB">
        <w:rPr>
          <w:rFonts w:ascii="Times New Roman" w:eastAsia="Times New Roman" w:hAnsi="Times New Roman" w:cs="Times New Roman"/>
          <w:color w:val="000000"/>
          <w:sz w:val="22"/>
          <w:szCs w:val="22"/>
        </w:rPr>
        <w:tab/>
        <w:t>Accounts Receivable</w:t>
      </w:r>
      <w:r w:rsidRPr="00021DCB">
        <w:rPr>
          <w:rFonts w:ascii="Times New Roman" w:eastAsia="Times New Roman" w:hAnsi="Times New Roman" w:cs="Times New Roman"/>
          <w:color w:val="000000"/>
          <w:sz w:val="22"/>
          <w:szCs w:val="22"/>
        </w:rPr>
        <w:tab/>
        <w:t>800</w:t>
      </w:r>
      <w:r w:rsidRPr="00021DCB">
        <w:rPr>
          <w:rFonts w:ascii="Times New Roman" w:eastAsia="Times New Roman" w:hAnsi="Times New Roman" w:cs="Times New Roman"/>
          <w:color w:val="000000"/>
          <w:sz w:val="22"/>
          <w:szCs w:val="22"/>
        </w:rPr>
        <w:tab/>
        <w:t> </w:t>
      </w:r>
    </w:p>
    <w:p w14:paraId="4AA7E2D8" w14:textId="115FD4C1" w:rsidR="00516D1F" w:rsidRPr="00021DCB" w:rsidRDefault="00516D1F" w:rsidP="009C1CFE">
      <w:pPr>
        <w:pStyle w:val="p"/>
        <w:tabs>
          <w:tab w:val="left" w:pos="3600"/>
          <w:tab w:val="right" w:pos="4680"/>
          <w:tab w:val="left" w:pos="5040"/>
          <w:tab w:val="left" w:pos="5400"/>
          <w:tab w:val="right" w:pos="8640"/>
          <w:tab w:val="right" w:pos="1008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color w:val="000000"/>
          <w:sz w:val="22"/>
          <w:szCs w:val="22"/>
        </w:rPr>
        <w:t> </w:t>
      </w:r>
      <w:r w:rsidRPr="00021DCB">
        <w:rPr>
          <w:rFonts w:ascii="Times New Roman" w:eastAsia="Times New Roman" w:hAnsi="Times New Roman" w:cs="Times New Roman"/>
          <w:color w:val="000000"/>
          <w:sz w:val="22"/>
          <w:szCs w:val="22"/>
        </w:rPr>
        <w:tab/>
      </w:r>
      <w:r w:rsidR="00021DCB">
        <w:rPr>
          <w:rFonts w:ascii="Times New Roman" w:eastAsia="Times New Roman" w:hAnsi="Times New Roman" w:cs="Times New Roman"/>
          <w:color w:val="000000"/>
          <w:sz w:val="22"/>
          <w:szCs w:val="22"/>
        </w:rPr>
        <w:t xml:space="preserve"> </w:t>
      </w:r>
      <w:r w:rsidR="00D61A4C">
        <w:rPr>
          <w:rFonts w:ascii="Times New Roman" w:eastAsia="Times New Roman" w:hAnsi="Times New Roman" w:cs="Times New Roman"/>
          <w:color w:val="000000"/>
          <w:sz w:val="22"/>
          <w:szCs w:val="22"/>
        </w:rPr>
        <w:tab/>
      </w:r>
      <w:r w:rsidR="00D61A4C">
        <w:rPr>
          <w:rFonts w:ascii="Times New Roman" w:eastAsia="Times New Roman" w:hAnsi="Times New Roman" w:cs="Times New Roman"/>
          <w:color w:val="000000"/>
          <w:sz w:val="22"/>
          <w:szCs w:val="22"/>
        </w:rPr>
        <w:tab/>
      </w:r>
      <w:r w:rsidR="00D61A4C">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Service Revenue</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ab/>
        <w:t> </w:t>
      </w:r>
      <w:r w:rsidRPr="00021DCB">
        <w:rPr>
          <w:rFonts w:ascii="Times New Roman" w:eastAsia="Times New Roman" w:hAnsi="Times New Roman" w:cs="Times New Roman"/>
          <w:color w:val="000000"/>
          <w:sz w:val="22"/>
          <w:szCs w:val="22"/>
        </w:rPr>
        <w:tab/>
        <w:t>800</w:t>
      </w:r>
    </w:p>
    <w:p w14:paraId="25B652FC" w14:textId="77777777" w:rsidR="00516D1F" w:rsidRPr="00021DCB" w:rsidRDefault="00516D1F" w:rsidP="009C1CFE">
      <w:pPr>
        <w:tabs>
          <w:tab w:val="left" w:pos="3600"/>
          <w:tab w:val="right" w:pos="4680"/>
          <w:tab w:val="left" w:pos="5040"/>
          <w:tab w:val="left" w:pos="5400"/>
          <w:tab w:val="right" w:pos="8640"/>
          <w:tab w:val="right" w:pos="1008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color w:val="000000"/>
          <w:sz w:val="22"/>
          <w:szCs w:val="22"/>
        </w:rPr>
        <w:t> </w:t>
      </w:r>
      <w:r w:rsidRPr="00021DCB">
        <w:rPr>
          <w:rFonts w:ascii="Times New Roman" w:eastAsia="Times New Roman" w:hAnsi="Times New Roman" w:cs="Times New Roman"/>
          <w:color w:val="000000"/>
          <w:sz w:val="22"/>
          <w:szCs w:val="22"/>
        </w:rPr>
        <w:tab/>
        <w:t> </w:t>
      </w:r>
      <w:r w:rsidRPr="00021DCB">
        <w:rPr>
          <w:rFonts w:ascii="Times New Roman" w:eastAsia="Times New Roman" w:hAnsi="Times New Roman" w:cs="Times New Roman"/>
          <w:color w:val="000000"/>
          <w:sz w:val="22"/>
          <w:szCs w:val="22"/>
        </w:rPr>
        <w:tab/>
        <w:t> </w:t>
      </w:r>
      <w:r w:rsidRPr="00021DCB">
        <w:rPr>
          <w:rFonts w:ascii="Times New Roman" w:eastAsia="Times New Roman" w:hAnsi="Times New Roman" w:cs="Times New Roman"/>
          <w:color w:val="000000"/>
          <w:sz w:val="22"/>
          <w:szCs w:val="22"/>
        </w:rPr>
        <w:tab/>
        <w:t> </w:t>
      </w:r>
    </w:p>
    <w:p w14:paraId="5E9A5135" w14:textId="2471B19A" w:rsidR="00516D1F" w:rsidRPr="00021DCB" w:rsidRDefault="00021DCB" w:rsidP="009C1CFE">
      <w:pPr>
        <w:tabs>
          <w:tab w:val="left" w:pos="3600"/>
          <w:tab w:val="right" w:pos="4680"/>
          <w:tab w:val="left" w:pos="5040"/>
          <w:tab w:val="left" w:pos="5400"/>
          <w:tab w:val="right" w:pos="8640"/>
          <w:tab w:val="right" w:pos="1008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D61A4C">
        <w:rPr>
          <w:rFonts w:ascii="Times New Roman" w:eastAsia="Times New Roman" w:hAnsi="Times New Roman" w:cs="Times New Roman"/>
          <w:color w:val="000000"/>
          <w:sz w:val="22"/>
          <w:szCs w:val="22"/>
        </w:rPr>
        <w:tab/>
      </w:r>
      <w:r w:rsidR="00D61A4C">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9</w:t>
      </w:r>
      <w:r w:rsidR="00516D1F" w:rsidRPr="00021DCB">
        <w:rPr>
          <w:rFonts w:ascii="Times New Roman" w:eastAsia="Times New Roman" w:hAnsi="Times New Roman" w:cs="Times New Roman"/>
          <w:color w:val="000000"/>
          <w:sz w:val="22"/>
          <w:szCs w:val="22"/>
        </w:rPr>
        <w:tab/>
        <w:t>Office Furniture</w:t>
      </w:r>
      <w:r w:rsidR="00516D1F" w:rsidRPr="00021DCB">
        <w:rPr>
          <w:rFonts w:ascii="Times New Roman" w:eastAsia="Times New Roman" w:hAnsi="Times New Roman" w:cs="Times New Roman"/>
          <w:color w:val="000000"/>
          <w:sz w:val="22"/>
          <w:szCs w:val="22"/>
        </w:rPr>
        <w:tab/>
        <w:t>1,060</w:t>
      </w:r>
      <w:r w:rsidR="00516D1F" w:rsidRPr="00021DCB">
        <w:rPr>
          <w:rFonts w:ascii="Times New Roman" w:eastAsia="Times New Roman" w:hAnsi="Times New Roman" w:cs="Times New Roman"/>
          <w:color w:val="000000"/>
          <w:sz w:val="22"/>
          <w:szCs w:val="22"/>
        </w:rPr>
        <w:tab/>
        <w:t> </w:t>
      </w:r>
    </w:p>
    <w:p w14:paraId="612A38EA" w14:textId="38B73158" w:rsidR="00516D1F" w:rsidRPr="00021DCB" w:rsidRDefault="00516D1F" w:rsidP="009C1CFE">
      <w:pPr>
        <w:tabs>
          <w:tab w:val="left" w:pos="3600"/>
          <w:tab w:val="right" w:pos="4680"/>
          <w:tab w:val="left" w:pos="5040"/>
          <w:tab w:val="left" w:pos="5400"/>
          <w:tab w:val="right" w:pos="8640"/>
          <w:tab w:val="right" w:pos="1008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color w:val="000000"/>
          <w:sz w:val="22"/>
          <w:szCs w:val="22"/>
        </w:rPr>
        <w:t> </w:t>
      </w:r>
      <w:r w:rsidRPr="00021DCB">
        <w:rPr>
          <w:rFonts w:ascii="Times New Roman" w:eastAsia="Times New Roman" w:hAnsi="Times New Roman" w:cs="Times New Roman"/>
          <w:color w:val="000000"/>
          <w:sz w:val="22"/>
          <w:szCs w:val="22"/>
        </w:rPr>
        <w:tab/>
      </w:r>
      <w:r w:rsidR="00D61A4C">
        <w:rPr>
          <w:rFonts w:ascii="Times New Roman" w:eastAsia="Times New Roman" w:hAnsi="Times New Roman" w:cs="Times New Roman"/>
          <w:color w:val="000000"/>
          <w:sz w:val="22"/>
          <w:szCs w:val="22"/>
        </w:rPr>
        <w:tab/>
      </w:r>
      <w:r w:rsidR="00D61A4C">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Office Supplies</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ab/>
        <w:t>160</w:t>
      </w:r>
      <w:r w:rsidRPr="00021DCB">
        <w:rPr>
          <w:rFonts w:ascii="Times New Roman" w:eastAsia="Times New Roman" w:hAnsi="Times New Roman" w:cs="Times New Roman"/>
          <w:color w:val="000000"/>
          <w:sz w:val="22"/>
          <w:szCs w:val="22"/>
        </w:rPr>
        <w:tab/>
        <w:t> </w:t>
      </w:r>
    </w:p>
    <w:p w14:paraId="2BD660F8" w14:textId="66ECD2FC" w:rsidR="00516D1F" w:rsidRPr="00021DCB" w:rsidRDefault="00516D1F" w:rsidP="009C1CFE">
      <w:pPr>
        <w:pStyle w:val="p"/>
        <w:tabs>
          <w:tab w:val="left" w:pos="3600"/>
          <w:tab w:val="right" w:pos="4680"/>
          <w:tab w:val="left" w:pos="5040"/>
          <w:tab w:val="left" w:pos="5400"/>
          <w:tab w:val="right" w:pos="8640"/>
          <w:tab w:val="right" w:pos="1008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color w:val="000000"/>
          <w:sz w:val="22"/>
          <w:szCs w:val="22"/>
        </w:rPr>
        <w:t> </w:t>
      </w:r>
      <w:r w:rsidRPr="00021DCB">
        <w:rPr>
          <w:rFonts w:ascii="Times New Roman" w:eastAsia="Times New Roman" w:hAnsi="Times New Roman" w:cs="Times New Roman"/>
          <w:color w:val="000000"/>
          <w:sz w:val="22"/>
          <w:szCs w:val="22"/>
        </w:rPr>
        <w:tab/>
      </w:r>
      <w:r w:rsidR="00021DCB">
        <w:rPr>
          <w:rFonts w:ascii="Times New Roman" w:eastAsia="Times New Roman" w:hAnsi="Times New Roman" w:cs="Times New Roman"/>
          <w:color w:val="000000"/>
          <w:sz w:val="22"/>
          <w:szCs w:val="22"/>
        </w:rPr>
        <w:t xml:space="preserve"> </w:t>
      </w:r>
      <w:r w:rsidR="00D61A4C">
        <w:rPr>
          <w:rFonts w:ascii="Times New Roman" w:eastAsia="Times New Roman" w:hAnsi="Times New Roman" w:cs="Times New Roman"/>
          <w:color w:val="000000"/>
          <w:sz w:val="22"/>
          <w:szCs w:val="22"/>
        </w:rPr>
        <w:tab/>
      </w:r>
      <w:r w:rsidR="00D61A4C">
        <w:rPr>
          <w:rFonts w:ascii="Times New Roman" w:eastAsia="Times New Roman" w:hAnsi="Times New Roman" w:cs="Times New Roman"/>
          <w:color w:val="000000"/>
          <w:sz w:val="22"/>
          <w:szCs w:val="22"/>
        </w:rPr>
        <w:tab/>
      </w:r>
      <w:r w:rsidR="00D61A4C">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Accounts Payable</w:t>
      </w:r>
      <w:r w:rsidRPr="00021DCB">
        <w:rPr>
          <w:rFonts w:ascii="Times New Roman" w:eastAsia="Times New Roman" w:hAnsi="Times New Roman" w:cs="Times New Roman"/>
          <w:color w:val="000000"/>
          <w:sz w:val="22"/>
          <w:szCs w:val="22"/>
        </w:rPr>
        <w:tab/>
        <w:t> </w:t>
      </w:r>
      <w:r w:rsidRPr="00021DCB">
        <w:rPr>
          <w:rFonts w:ascii="Times New Roman" w:eastAsia="Times New Roman" w:hAnsi="Times New Roman" w:cs="Times New Roman"/>
          <w:color w:val="000000"/>
          <w:sz w:val="22"/>
          <w:szCs w:val="22"/>
        </w:rPr>
        <w:tab/>
        <w:t>1,220</w:t>
      </w:r>
    </w:p>
    <w:p w14:paraId="5A52DC83" w14:textId="77777777" w:rsidR="00516D1F" w:rsidRPr="00021DCB" w:rsidRDefault="00516D1F" w:rsidP="009C1CFE">
      <w:pPr>
        <w:tabs>
          <w:tab w:val="left" w:pos="3600"/>
          <w:tab w:val="right" w:pos="4680"/>
          <w:tab w:val="left" w:pos="5040"/>
          <w:tab w:val="left" w:pos="5400"/>
          <w:tab w:val="right" w:pos="8640"/>
          <w:tab w:val="right" w:pos="1008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color w:val="000000"/>
          <w:sz w:val="22"/>
          <w:szCs w:val="22"/>
        </w:rPr>
        <w:t> </w:t>
      </w:r>
      <w:r w:rsidRPr="00021DCB">
        <w:rPr>
          <w:rFonts w:ascii="Times New Roman" w:eastAsia="Times New Roman" w:hAnsi="Times New Roman" w:cs="Times New Roman"/>
          <w:color w:val="000000"/>
          <w:sz w:val="22"/>
          <w:szCs w:val="22"/>
        </w:rPr>
        <w:tab/>
        <w:t> </w:t>
      </w:r>
      <w:r w:rsidRPr="00021DCB">
        <w:rPr>
          <w:rFonts w:ascii="Times New Roman" w:eastAsia="Times New Roman" w:hAnsi="Times New Roman" w:cs="Times New Roman"/>
          <w:color w:val="000000"/>
          <w:sz w:val="22"/>
          <w:szCs w:val="22"/>
        </w:rPr>
        <w:tab/>
        <w:t> </w:t>
      </w:r>
      <w:r w:rsidRPr="00021DCB">
        <w:rPr>
          <w:rFonts w:ascii="Times New Roman" w:eastAsia="Times New Roman" w:hAnsi="Times New Roman" w:cs="Times New Roman"/>
          <w:color w:val="000000"/>
          <w:sz w:val="22"/>
          <w:szCs w:val="22"/>
        </w:rPr>
        <w:tab/>
        <w:t> </w:t>
      </w:r>
    </w:p>
    <w:p w14:paraId="37E2864D" w14:textId="2666FB78" w:rsidR="00516D1F" w:rsidRPr="00021DCB" w:rsidRDefault="00021DCB" w:rsidP="009C1CFE">
      <w:pPr>
        <w:tabs>
          <w:tab w:val="left" w:pos="3600"/>
          <w:tab w:val="right" w:pos="4680"/>
          <w:tab w:val="left" w:pos="5040"/>
          <w:tab w:val="left" w:pos="5400"/>
          <w:tab w:val="right" w:pos="8640"/>
          <w:tab w:val="right" w:pos="1008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D61A4C">
        <w:rPr>
          <w:rFonts w:ascii="Times New Roman" w:eastAsia="Times New Roman" w:hAnsi="Times New Roman" w:cs="Times New Roman"/>
          <w:color w:val="000000"/>
          <w:sz w:val="22"/>
          <w:szCs w:val="22"/>
        </w:rPr>
        <w:tab/>
      </w:r>
      <w:r w:rsidR="00D61A4C">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15</w:t>
      </w:r>
      <w:r w:rsidR="00516D1F" w:rsidRPr="00021DCB">
        <w:rPr>
          <w:rFonts w:ascii="Times New Roman" w:eastAsia="Times New Roman" w:hAnsi="Times New Roman" w:cs="Times New Roman"/>
          <w:color w:val="000000"/>
          <w:sz w:val="22"/>
          <w:szCs w:val="22"/>
        </w:rPr>
        <w:tab/>
        <w:t>Accounts Payable</w:t>
      </w:r>
      <w:r w:rsidR="00516D1F" w:rsidRPr="00021DCB">
        <w:rPr>
          <w:rFonts w:ascii="Times New Roman" w:eastAsia="Times New Roman" w:hAnsi="Times New Roman" w:cs="Times New Roman"/>
          <w:color w:val="000000"/>
          <w:sz w:val="22"/>
          <w:szCs w:val="22"/>
        </w:rPr>
        <w:tab/>
        <w:t>1,220</w:t>
      </w:r>
      <w:r w:rsidR="00516D1F" w:rsidRPr="00021DCB">
        <w:rPr>
          <w:rFonts w:ascii="Times New Roman" w:eastAsia="Times New Roman" w:hAnsi="Times New Roman" w:cs="Times New Roman"/>
          <w:color w:val="000000"/>
          <w:sz w:val="22"/>
          <w:szCs w:val="22"/>
        </w:rPr>
        <w:tab/>
        <w:t> </w:t>
      </w:r>
    </w:p>
    <w:p w14:paraId="0847035B" w14:textId="57C9EFFA" w:rsidR="00516D1F" w:rsidRPr="00021DCB" w:rsidRDefault="00516D1F" w:rsidP="009C1CFE">
      <w:pPr>
        <w:pStyle w:val="p"/>
        <w:tabs>
          <w:tab w:val="left" w:pos="3600"/>
          <w:tab w:val="right" w:pos="4680"/>
          <w:tab w:val="left" w:pos="5040"/>
          <w:tab w:val="left" w:pos="5400"/>
          <w:tab w:val="right" w:pos="8640"/>
          <w:tab w:val="right" w:pos="1008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color w:val="000000"/>
          <w:sz w:val="22"/>
          <w:szCs w:val="22"/>
        </w:rPr>
        <w:t> </w:t>
      </w:r>
      <w:r w:rsidRPr="00021DCB">
        <w:rPr>
          <w:rFonts w:ascii="Times New Roman" w:eastAsia="Times New Roman" w:hAnsi="Times New Roman" w:cs="Times New Roman"/>
          <w:color w:val="000000"/>
          <w:sz w:val="22"/>
          <w:szCs w:val="22"/>
        </w:rPr>
        <w:tab/>
      </w:r>
      <w:r w:rsidR="00021DCB">
        <w:rPr>
          <w:rFonts w:ascii="Times New Roman" w:eastAsia="Times New Roman" w:hAnsi="Times New Roman" w:cs="Times New Roman"/>
          <w:color w:val="000000"/>
          <w:sz w:val="22"/>
          <w:szCs w:val="22"/>
        </w:rPr>
        <w:t xml:space="preserve"> </w:t>
      </w:r>
      <w:r w:rsidR="00D61A4C">
        <w:rPr>
          <w:rFonts w:ascii="Times New Roman" w:eastAsia="Times New Roman" w:hAnsi="Times New Roman" w:cs="Times New Roman"/>
          <w:color w:val="000000"/>
          <w:sz w:val="22"/>
          <w:szCs w:val="22"/>
        </w:rPr>
        <w:tab/>
      </w:r>
      <w:r w:rsidR="00D61A4C">
        <w:rPr>
          <w:rFonts w:ascii="Times New Roman" w:eastAsia="Times New Roman" w:hAnsi="Times New Roman" w:cs="Times New Roman"/>
          <w:color w:val="000000"/>
          <w:sz w:val="22"/>
          <w:szCs w:val="22"/>
        </w:rPr>
        <w:tab/>
      </w:r>
      <w:r w:rsidR="00D61A4C">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Cash</w:t>
      </w:r>
      <w:r w:rsidRPr="00021DCB">
        <w:rPr>
          <w:rFonts w:ascii="Times New Roman" w:eastAsia="Times New Roman" w:hAnsi="Times New Roman" w:cs="Times New Roman"/>
          <w:color w:val="000000"/>
          <w:sz w:val="22"/>
          <w:szCs w:val="22"/>
        </w:rPr>
        <w:tab/>
        <w:t> </w:t>
      </w:r>
      <w:r w:rsidRPr="00021DCB">
        <w:rPr>
          <w:rFonts w:ascii="Times New Roman" w:eastAsia="Times New Roman" w:hAnsi="Times New Roman" w:cs="Times New Roman"/>
          <w:color w:val="000000"/>
          <w:sz w:val="22"/>
          <w:szCs w:val="22"/>
        </w:rPr>
        <w:tab/>
        <w:t>1,220</w:t>
      </w:r>
    </w:p>
    <w:p w14:paraId="27586332" w14:textId="77777777" w:rsidR="00516D1F" w:rsidRPr="00021DCB" w:rsidRDefault="00516D1F" w:rsidP="009C1CFE">
      <w:pPr>
        <w:tabs>
          <w:tab w:val="left" w:pos="3600"/>
          <w:tab w:val="right" w:pos="4680"/>
          <w:tab w:val="left" w:pos="5040"/>
          <w:tab w:val="left" w:pos="5400"/>
          <w:tab w:val="right" w:pos="8640"/>
          <w:tab w:val="right" w:pos="1008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color w:val="000000"/>
          <w:sz w:val="22"/>
          <w:szCs w:val="22"/>
        </w:rPr>
        <w:t> </w:t>
      </w:r>
      <w:r w:rsidRPr="00021DCB">
        <w:rPr>
          <w:rFonts w:ascii="Times New Roman" w:eastAsia="Times New Roman" w:hAnsi="Times New Roman" w:cs="Times New Roman"/>
          <w:color w:val="000000"/>
          <w:sz w:val="22"/>
          <w:szCs w:val="22"/>
        </w:rPr>
        <w:tab/>
        <w:t> </w:t>
      </w:r>
      <w:r w:rsidRPr="00021DCB">
        <w:rPr>
          <w:rFonts w:ascii="Times New Roman" w:eastAsia="Times New Roman" w:hAnsi="Times New Roman" w:cs="Times New Roman"/>
          <w:color w:val="000000"/>
          <w:sz w:val="22"/>
          <w:szCs w:val="22"/>
        </w:rPr>
        <w:tab/>
        <w:t> </w:t>
      </w:r>
      <w:r w:rsidRPr="00021DCB">
        <w:rPr>
          <w:rFonts w:ascii="Times New Roman" w:eastAsia="Times New Roman" w:hAnsi="Times New Roman" w:cs="Times New Roman"/>
          <w:color w:val="000000"/>
          <w:sz w:val="22"/>
          <w:szCs w:val="22"/>
        </w:rPr>
        <w:tab/>
        <w:t> </w:t>
      </w:r>
    </w:p>
    <w:p w14:paraId="04E2444B" w14:textId="79082B4D" w:rsidR="00516D1F" w:rsidRPr="00021DCB" w:rsidRDefault="00021DCB" w:rsidP="009C1CFE">
      <w:pPr>
        <w:tabs>
          <w:tab w:val="left" w:pos="3600"/>
          <w:tab w:val="right" w:pos="4680"/>
          <w:tab w:val="left" w:pos="5040"/>
          <w:tab w:val="left" w:pos="5400"/>
          <w:tab w:val="right" w:pos="8640"/>
          <w:tab w:val="right" w:pos="1008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D61A4C">
        <w:rPr>
          <w:rFonts w:ascii="Times New Roman" w:eastAsia="Times New Roman" w:hAnsi="Times New Roman" w:cs="Times New Roman"/>
          <w:color w:val="000000"/>
          <w:sz w:val="22"/>
          <w:szCs w:val="22"/>
        </w:rPr>
        <w:tab/>
      </w:r>
      <w:r w:rsidR="00D61A4C">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23</w:t>
      </w:r>
      <w:r w:rsidR="00516D1F" w:rsidRPr="00021DCB">
        <w:rPr>
          <w:rFonts w:ascii="Times New Roman" w:eastAsia="Times New Roman" w:hAnsi="Times New Roman" w:cs="Times New Roman"/>
          <w:color w:val="000000"/>
          <w:sz w:val="22"/>
          <w:szCs w:val="22"/>
        </w:rPr>
        <w:tab/>
        <w:t>Electricity Expense</w:t>
      </w:r>
      <w:r w:rsidR="00516D1F" w:rsidRPr="00021DCB">
        <w:rPr>
          <w:rFonts w:ascii="Times New Roman" w:eastAsia="Times New Roman" w:hAnsi="Times New Roman" w:cs="Times New Roman"/>
          <w:color w:val="000000"/>
          <w:sz w:val="22"/>
          <w:szCs w:val="22"/>
        </w:rPr>
        <w:tab/>
        <w:t>430</w:t>
      </w:r>
      <w:r w:rsidR="00516D1F" w:rsidRPr="00021DCB">
        <w:rPr>
          <w:rFonts w:ascii="Times New Roman" w:eastAsia="Times New Roman" w:hAnsi="Times New Roman" w:cs="Times New Roman"/>
          <w:color w:val="000000"/>
          <w:sz w:val="22"/>
          <w:szCs w:val="22"/>
        </w:rPr>
        <w:tab/>
        <w:t> </w:t>
      </w:r>
    </w:p>
    <w:p w14:paraId="77629D87" w14:textId="49720EE0" w:rsidR="00516D1F" w:rsidRPr="00021DCB" w:rsidRDefault="00516D1F" w:rsidP="009C1CFE">
      <w:pPr>
        <w:pStyle w:val="p"/>
        <w:tabs>
          <w:tab w:val="left" w:pos="3600"/>
          <w:tab w:val="right" w:pos="4680"/>
          <w:tab w:val="left" w:pos="5040"/>
          <w:tab w:val="left" w:pos="5400"/>
          <w:tab w:val="right" w:pos="8640"/>
          <w:tab w:val="right" w:pos="1008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color w:val="000000"/>
          <w:sz w:val="22"/>
          <w:szCs w:val="22"/>
        </w:rPr>
        <w:t> </w:t>
      </w:r>
      <w:r w:rsidRPr="00021DCB">
        <w:rPr>
          <w:rFonts w:ascii="Times New Roman" w:eastAsia="Times New Roman" w:hAnsi="Times New Roman" w:cs="Times New Roman"/>
          <w:color w:val="000000"/>
          <w:sz w:val="22"/>
          <w:szCs w:val="22"/>
        </w:rPr>
        <w:tab/>
      </w:r>
      <w:r w:rsidR="00021DCB">
        <w:rPr>
          <w:rFonts w:ascii="Times New Roman" w:eastAsia="Times New Roman" w:hAnsi="Times New Roman" w:cs="Times New Roman"/>
          <w:color w:val="000000"/>
          <w:sz w:val="22"/>
          <w:szCs w:val="22"/>
        </w:rPr>
        <w:t xml:space="preserve"> </w:t>
      </w:r>
      <w:r w:rsidR="00D61A4C">
        <w:rPr>
          <w:rFonts w:ascii="Times New Roman" w:eastAsia="Times New Roman" w:hAnsi="Times New Roman" w:cs="Times New Roman"/>
          <w:color w:val="000000"/>
          <w:sz w:val="22"/>
          <w:szCs w:val="22"/>
        </w:rPr>
        <w:tab/>
      </w:r>
      <w:r w:rsidR="00D61A4C">
        <w:rPr>
          <w:rFonts w:ascii="Times New Roman" w:eastAsia="Times New Roman" w:hAnsi="Times New Roman" w:cs="Times New Roman"/>
          <w:color w:val="000000"/>
          <w:sz w:val="22"/>
          <w:szCs w:val="22"/>
        </w:rPr>
        <w:tab/>
      </w:r>
      <w:r w:rsidR="00D61A4C">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Accounts Payable</w:t>
      </w:r>
      <w:r w:rsidRPr="00021DCB">
        <w:rPr>
          <w:rFonts w:ascii="Times New Roman" w:eastAsia="Times New Roman" w:hAnsi="Times New Roman" w:cs="Times New Roman"/>
          <w:color w:val="000000"/>
          <w:sz w:val="22"/>
          <w:szCs w:val="22"/>
        </w:rPr>
        <w:tab/>
        <w:t> </w:t>
      </w:r>
      <w:r w:rsidRPr="00021DCB">
        <w:rPr>
          <w:rFonts w:ascii="Times New Roman" w:eastAsia="Times New Roman" w:hAnsi="Times New Roman" w:cs="Times New Roman"/>
          <w:color w:val="000000"/>
          <w:sz w:val="22"/>
          <w:szCs w:val="22"/>
        </w:rPr>
        <w:tab/>
        <w:t>430</w:t>
      </w:r>
    </w:p>
    <w:p w14:paraId="1D422B4C" w14:textId="77777777" w:rsidR="00516D1F" w:rsidRPr="00021DCB" w:rsidRDefault="00516D1F" w:rsidP="009C1CFE">
      <w:pPr>
        <w:tabs>
          <w:tab w:val="left" w:pos="3600"/>
          <w:tab w:val="right" w:pos="4680"/>
          <w:tab w:val="left" w:pos="5040"/>
          <w:tab w:val="left" w:pos="5400"/>
          <w:tab w:val="right" w:pos="8640"/>
          <w:tab w:val="right" w:pos="1008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color w:val="000000"/>
          <w:sz w:val="22"/>
          <w:szCs w:val="22"/>
        </w:rPr>
        <w:t> </w:t>
      </w:r>
      <w:r w:rsidRPr="00021DCB">
        <w:rPr>
          <w:rFonts w:ascii="Times New Roman" w:eastAsia="Times New Roman" w:hAnsi="Times New Roman" w:cs="Times New Roman"/>
          <w:color w:val="000000"/>
          <w:sz w:val="22"/>
          <w:szCs w:val="22"/>
        </w:rPr>
        <w:tab/>
        <w:t> </w:t>
      </w:r>
      <w:r w:rsidRPr="00021DCB">
        <w:rPr>
          <w:rFonts w:ascii="Times New Roman" w:eastAsia="Times New Roman" w:hAnsi="Times New Roman" w:cs="Times New Roman"/>
          <w:color w:val="000000"/>
          <w:sz w:val="22"/>
          <w:szCs w:val="22"/>
        </w:rPr>
        <w:tab/>
        <w:t> </w:t>
      </w:r>
      <w:r w:rsidRPr="00021DCB">
        <w:rPr>
          <w:rFonts w:ascii="Times New Roman" w:eastAsia="Times New Roman" w:hAnsi="Times New Roman" w:cs="Times New Roman"/>
          <w:color w:val="000000"/>
          <w:sz w:val="22"/>
          <w:szCs w:val="22"/>
        </w:rPr>
        <w:tab/>
        <w:t> </w:t>
      </w:r>
    </w:p>
    <w:p w14:paraId="0E83C1C7" w14:textId="37B1826A" w:rsidR="00516D1F" w:rsidRPr="00021DCB" w:rsidRDefault="00021DCB" w:rsidP="009C1CFE">
      <w:pPr>
        <w:tabs>
          <w:tab w:val="left" w:pos="3600"/>
          <w:tab w:val="right" w:pos="4680"/>
          <w:tab w:val="left" w:pos="5040"/>
          <w:tab w:val="left" w:pos="5400"/>
          <w:tab w:val="right" w:pos="8640"/>
          <w:tab w:val="right" w:pos="1008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D61A4C">
        <w:rPr>
          <w:rFonts w:ascii="Times New Roman" w:eastAsia="Times New Roman" w:hAnsi="Times New Roman" w:cs="Times New Roman"/>
          <w:color w:val="000000"/>
          <w:sz w:val="22"/>
          <w:szCs w:val="22"/>
        </w:rPr>
        <w:tab/>
      </w:r>
      <w:r w:rsidR="00D61A4C">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31</w:t>
      </w:r>
      <w:r w:rsidR="00516D1F" w:rsidRPr="00021DCB">
        <w:rPr>
          <w:rFonts w:ascii="Times New Roman" w:eastAsia="Times New Roman" w:hAnsi="Times New Roman" w:cs="Times New Roman"/>
          <w:color w:val="000000"/>
          <w:sz w:val="22"/>
          <w:szCs w:val="22"/>
        </w:rPr>
        <w:tab/>
        <w:t>Salaries Expense</w:t>
      </w:r>
      <w:r w:rsidR="00516D1F" w:rsidRPr="00021DCB">
        <w:rPr>
          <w:rFonts w:ascii="Times New Roman" w:eastAsia="Times New Roman" w:hAnsi="Times New Roman" w:cs="Times New Roman"/>
          <w:color w:val="000000"/>
          <w:sz w:val="22"/>
          <w:szCs w:val="22"/>
        </w:rPr>
        <w:tab/>
        <w:t>850</w:t>
      </w:r>
      <w:r w:rsidR="00516D1F" w:rsidRPr="00021DCB">
        <w:rPr>
          <w:rFonts w:ascii="Times New Roman" w:eastAsia="Times New Roman" w:hAnsi="Times New Roman" w:cs="Times New Roman"/>
          <w:color w:val="000000"/>
          <w:sz w:val="22"/>
          <w:szCs w:val="22"/>
        </w:rPr>
        <w:tab/>
        <w:t> </w:t>
      </w:r>
    </w:p>
    <w:p w14:paraId="23A3D9BD" w14:textId="57A96381" w:rsidR="00516D1F" w:rsidRPr="00021DCB" w:rsidRDefault="00516D1F" w:rsidP="00D61A4C">
      <w:pPr>
        <w:pStyle w:val="p"/>
        <w:tabs>
          <w:tab w:val="left" w:pos="3600"/>
          <w:tab w:val="right" w:pos="4680"/>
          <w:tab w:val="left" w:pos="5040"/>
          <w:tab w:val="left" w:pos="5400"/>
          <w:tab w:val="right" w:pos="8640"/>
          <w:tab w:val="right" w:pos="1008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color w:val="000000"/>
          <w:sz w:val="22"/>
          <w:szCs w:val="22"/>
        </w:rPr>
        <w:t> </w:t>
      </w:r>
      <w:r w:rsidRPr="00021DCB">
        <w:rPr>
          <w:rFonts w:ascii="Times New Roman" w:eastAsia="Times New Roman" w:hAnsi="Times New Roman" w:cs="Times New Roman"/>
          <w:color w:val="000000"/>
          <w:sz w:val="22"/>
          <w:szCs w:val="22"/>
        </w:rPr>
        <w:tab/>
      </w:r>
      <w:r w:rsidR="00021DCB">
        <w:rPr>
          <w:rFonts w:ascii="Times New Roman" w:eastAsia="Times New Roman" w:hAnsi="Times New Roman" w:cs="Times New Roman"/>
          <w:color w:val="000000"/>
          <w:sz w:val="22"/>
          <w:szCs w:val="22"/>
        </w:rPr>
        <w:t xml:space="preserve"> </w:t>
      </w:r>
      <w:r w:rsidR="00D61A4C">
        <w:rPr>
          <w:rFonts w:ascii="Times New Roman" w:eastAsia="Times New Roman" w:hAnsi="Times New Roman" w:cs="Times New Roman"/>
          <w:color w:val="000000"/>
          <w:sz w:val="22"/>
          <w:szCs w:val="22"/>
        </w:rPr>
        <w:tab/>
      </w:r>
      <w:r w:rsidR="00D61A4C">
        <w:rPr>
          <w:rFonts w:ascii="Times New Roman" w:eastAsia="Times New Roman" w:hAnsi="Times New Roman" w:cs="Times New Roman"/>
          <w:color w:val="000000"/>
          <w:sz w:val="22"/>
          <w:szCs w:val="22"/>
        </w:rPr>
        <w:tab/>
      </w:r>
      <w:r w:rsidR="00D61A4C">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Cash</w:t>
      </w:r>
      <w:r w:rsidRPr="00021DCB">
        <w:rPr>
          <w:rFonts w:ascii="Times New Roman" w:eastAsia="Times New Roman" w:hAnsi="Times New Roman" w:cs="Times New Roman"/>
          <w:color w:val="000000"/>
          <w:sz w:val="22"/>
          <w:szCs w:val="22"/>
        </w:rPr>
        <w:tab/>
        <w:t> </w:t>
      </w:r>
      <w:r w:rsidRPr="00021DCB">
        <w:rPr>
          <w:rFonts w:ascii="Times New Roman" w:eastAsia="Times New Roman" w:hAnsi="Times New Roman" w:cs="Times New Roman"/>
          <w:color w:val="000000"/>
          <w:sz w:val="22"/>
          <w:szCs w:val="22"/>
        </w:rPr>
        <w:tab/>
        <w:t>850</w:t>
      </w:r>
    </w:p>
    <w:p w14:paraId="026BD562" w14:textId="77777777" w:rsidR="009C1CFE"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009C1CFE">
        <w:rPr>
          <w:rFonts w:ascii="Times New Roman" w:eastAsia="Times New Roman" w:hAnsi="Times New Roman" w:cs="Times New Roman"/>
          <w:color w:val="000000"/>
          <w:sz w:val="22"/>
          <w:szCs w:val="22"/>
        </w:rPr>
        <w:tab/>
        <w:t>Moderate</w:t>
      </w:r>
    </w:p>
    <w:p w14:paraId="5FE4EE2B" w14:textId="73AE38C8" w:rsidR="00516D1F" w:rsidRPr="00021DCB" w:rsidRDefault="009C1CFE"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Bloom's: Applying</w:t>
      </w:r>
    </w:p>
    <w:p w14:paraId="6C91BE89" w14:textId="4BFC3B60" w:rsidR="00516D1F" w:rsidRPr="00021DCB"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eastAsia="Times New Roman" w:hAnsi="Times New Roman" w:cs="Times New Roman"/>
          <w:color w:val="000000"/>
          <w:sz w:val="22"/>
          <w:szCs w:val="22"/>
        </w:rPr>
        <w:tab/>
        <w:t>FNMN.WARD.16.02-02 - LO: 02-02</w:t>
      </w:r>
    </w:p>
    <w:p w14:paraId="12D07B4C" w14:textId="77777777" w:rsidR="009C1CFE"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eastAsia="Times New Roman" w:hAnsi="Times New Roman" w:cs="Times New Roman"/>
          <w:color w:val="000000"/>
          <w:sz w:val="22"/>
          <w:szCs w:val="22"/>
        </w:rPr>
        <w:tab/>
        <w:t xml:space="preserve">ACCT.ACBSP.APC.06 - Recording </w:t>
      </w:r>
      <w:r w:rsidR="009C1CFE">
        <w:rPr>
          <w:rFonts w:ascii="Times New Roman" w:eastAsia="Times New Roman" w:hAnsi="Times New Roman" w:cs="Times New Roman"/>
          <w:color w:val="000000"/>
          <w:sz w:val="22"/>
          <w:szCs w:val="22"/>
        </w:rPr>
        <w:t>Transactions</w:t>
      </w:r>
    </w:p>
    <w:p w14:paraId="080294A7" w14:textId="4EEF98A1" w:rsidR="009C1CFE" w:rsidRDefault="009C1CFE"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2E478296" w14:textId="58BF2E94" w:rsidR="00516D1F" w:rsidRPr="00021DCB" w:rsidRDefault="009C1CFE"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BUSPROG: Analytic</w:t>
      </w:r>
    </w:p>
    <w:p w14:paraId="4DDA8EB0" w14:textId="54A0CCC7" w:rsidR="001D53AA" w:rsidRPr="00021DCB" w:rsidRDefault="00D61A4C" w:rsidP="00D61A4C">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3899FBCE" w14:textId="0E7C483A" w:rsidR="00516D1F" w:rsidRPr="00021DCB" w:rsidRDefault="00516D1F"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For the following, mark a “D” if the following account normally has a debit balance and mark a “C” if the following account normally has a credit balance.</w:t>
      </w:r>
    </w:p>
    <w:p w14:paraId="065DEAC0" w14:textId="77777777" w:rsidR="00516D1F" w:rsidRPr="00021DCB" w:rsidRDefault="00516D1F" w:rsidP="005958BB">
      <w:pPr>
        <w:pStyle w:val="p"/>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p w14:paraId="5C038437" w14:textId="036D7C15" w:rsidR="00516D1F" w:rsidRPr="00021DCB" w:rsidRDefault="00D61A4C" w:rsidP="00D61A4C">
      <w:pPr>
        <w:pStyle w:val="p"/>
        <w:tabs>
          <w:tab w:val="right" w:pos="1440"/>
          <w:tab w:val="left" w:pos="1620"/>
          <w:tab w:val="left" w:pos="1980"/>
        </w:tabs>
        <w:ind w:left="576"/>
        <w:rPr>
          <w:rFonts w:ascii="Times New Roman" w:hAnsi="Times New Roman" w:cs="Times New Roman"/>
          <w:sz w:val="22"/>
          <w:szCs w:val="22"/>
        </w:rPr>
      </w:pPr>
      <w:r w:rsidRPr="00D61A4C">
        <w:rPr>
          <w:rFonts w:ascii="Times New Roman" w:eastAsia="Times New Roman" w:hAnsi="Times New Roman" w:cs="Times New Roman"/>
          <w:color w:val="000000"/>
          <w:sz w:val="22"/>
          <w:szCs w:val="22"/>
          <w:u w:val="single"/>
        </w:rPr>
        <w:tab/>
      </w:r>
      <w:r w:rsidRPr="00D61A4C">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1.</w:t>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Notes Payable</w:t>
      </w:r>
    </w:p>
    <w:p w14:paraId="0DF4223A" w14:textId="5E70DD56" w:rsidR="00516D1F" w:rsidRPr="00021DCB" w:rsidRDefault="00D61A4C" w:rsidP="00D61A4C">
      <w:pPr>
        <w:pStyle w:val="p"/>
        <w:tabs>
          <w:tab w:val="right" w:pos="1440"/>
          <w:tab w:val="left" w:pos="1620"/>
          <w:tab w:val="left" w:pos="1980"/>
        </w:tabs>
        <w:ind w:left="576"/>
        <w:rPr>
          <w:rFonts w:ascii="Times New Roman" w:hAnsi="Times New Roman" w:cs="Times New Roman"/>
          <w:sz w:val="22"/>
          <w:szCs w:val="22"/>
        </w:rPr>
      </w:pPr>
      <w:r w:rsidRPr="00D61A4C">
        <w:rPr>
          <w:rFonts w:ascii="Times New Roman" w:eastAsia="Times New Roman" w:hAnsi="Times New Roman" w:cs="Times New Roman"/>
          <w:color w:val="000000"/>
          <w:sz w:val="22"/>
          <w:szCs w:val="22"/>
          <w:u w:val="single"/>
        </w:rPr>
        <w:tab/>
      </w:r>
      <w:r w:rsidRPr="00D61A4C">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2.</w:t>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Mortgage Payable</w:t>
      </w:r>
    </w:p>
    <w:p w14:paraId="69D1C24A" w14:textId="21FC0847" w:rsidR="00516D1F" w:rsidRPr="00021DCB" w:rsidRDefault="00D61A4C" w:rsidP="00D61A4C">
      <w:pPr>
        <w:pStyle w:val="p"/>
        <w:tabs>
          <w:tab w:val="right" w:pos="1440"/>
          <w:tab w:val="left" w:pos="1620"/>
          <w:tab w:val="left" w:pos="1980"/>
        </w:tabs>
        <w:ind w:left="576"/>
        <w:rPr>
          <w:rFonts w:ascii="Times New Roman" w:hAnsi="Times New Roman" w:cs="Times New Roman"/>
          <w:sz w:val="22"/>
          <w:szCs w:val="22"/>
        </w:rPr>
      </w:pPr>
      <w:r w:rsidRPr="00D61A4C">
        <w:rPr>
          <w:rFonts w:ascii="Times New Roman" w:eastAsia="Times New Roman" w:hAnsi="Times New Roman" w:cs="Times New Roman"/>
          <w:color w:val="000000"/>
          <w:sz w:val="22"/>
          <w:szCs w:val="22"/>
          <w:u w:val="single"/>
        </w:rPr>
        <w:tab/>
      </w:r>
      <w:r w:rsidRPr="00D61A4C">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3.</w:t>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Dividends</w:t>
      </w:r>
    </w:p>
    <w:p w14:paraId="2F178C11" w14:textId="24E98D59" w:rsidR="00516D1F" w:rsidRPr="00021DCB" w:rsidRDefault="00D61A4C" w:rsidP="00D61A4C">
      <w:pPr>
        <w:pStyle w:val="p"/>
        <w:tabs>
          <w:tab w:val="right" w:pos="1440"/>
          <w:tab w:val="left" w:pos="1620"/>
          <w:tab w:val="left" w:pos="1980"/>
        </w:tabs>
        <w:ind w:left="576"/>
        <w:rPr>
          <w:rFonts w:ascii="Times New Roman" w:hAnsi="Times New Roman" w:cs="Times New Roman"/>
          <w:sz w:val="22"/>
          <w:szCs w:val="22"/>
        </w:rPr>
      </w:pPr>
      <w:r w:rsidRPr="00D61A4C">
        <w:rPr>
          <w:rFonts w:ascii="Times New Roman" w:eastAsia="Times New Roman" w:hAnsi="Times New Roman" w:cs="Times New Roman"/>
          <w:color w:val="000000"/>
          <w:sz w:val="22"/>
          <w:szCs w:val="22"/>
          <w:u w:val="single"/>
        </w:rPr>
        <w:tab/>
      </w:r>
      <w:r w:rsidRPr="00D61A4C">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4.</w:t>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Accounts Receivable</w:t>
      </w:r>
    </w:p>
    <w:p w14:paraId="35653354" w14:textId="70B6FF98" w:rsidR="00516D1F" w:rsidRPr="00021DCB" w:rsidRDefault="00D61A4C" w:rsidP="00D61A4C">
      <w:pPr>
        <w:pStyle w:val="p"/>
        <w:tabs>
          <w:tab w:val="right" w:pos="1440"/>
          <w:tab w:val="left" w:pos="1620"/>
          <w:tab w:val="left" w:pos="1980"/>
        </w:tabs>
        <w:ind w:left="576"/>
        <w:rPr>
          <w:rFonts w:ascii="Times New Roman" w:hAnsi="Times New Roman" w:cs="Times New Roman"/>
          <w:sz w:val="22"/>
          <w:szCs w:val="22"/>
        </w:rPr>
      </w:pPr>
      <w:r w:rsidRPr="00D61A4C">
        <w:rPr>
          <w:rFonts w:ascii="Times New Roman" w:eastAsia="Times New Roman" w:hAnsi="Times New Roman" w:cs="Times New Roman"/>
          <w:color w:val="000000"/>
          <w:sz w:val="22"/>
          <w:szCs w:val="22"/>
          <w:u w:val="single"/>
        </w:rPr>
        <w:tab/>
      </w:r>
      <w:r w:rsidRPr="00D61A4C">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5.</w:t>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Common Stock</w:t>
      </w:r>
    </w:p>
    <w:p w14:paraId="066EFE7A" w14:textId="21F09F0D" w:rsidR="00516D1F" w:rsidRPr="00021DCB" w:rsidRDefault="00D61A4C" w:rsidP="00D61A4C">
      <w:pPr>
        <w:pStyle w:val="p"/>
        <w:tabs>
          <w:tab w:val="right" w:pos="1440"/>
          <w:tab w:val="left" w:pos="1620"/>
          <w:tab w:val="left" w:pos="1980"/>
        </w:tabs>
        <w:ind w:left="576"/>
        <w:rPr>
          <w:rFonts w:ascii="Times New Roman" w:hAnsi="Times New Roman" w:cs="Times New Roman"/>
          <w:sz w:val="22"/>
          <w:szCs w:val="22"/>
        </w:rPr>
      </w:pPr>
      <w:r w:rsidRPr="00D61A4C">
        <w:rPr>
          <w:rFonts w:ascii="Times New Roman" w:eastAsia="Times New Roman" w:hAnsi="Times New Roman" w:cs="Times New Roman"/>
          <w:color w:val="000000"/>
          <w:sz w:val="22"/>
          <w:szCs w:val="22"/>
          <w:u w:val="single"/>
        </w:rPr>
        <w:tab/>
      </w:r>
      <w:r w:rsidRPr="00D61A4C">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6.</w:t>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Rent Revenue</w:t>
      </w:r>
    </w:p>
    <w:p w14:paraId="6B254371" w14:textId="087A39C8" w:rsidR="00516D1F" w:rsidRPr="00021DCB" w:rsidRDefault="00D61A4C" w:rsidP="00D61A4C">
      <w:pPr>
        <w:pStyle w:val="p"/>
        <w:tabs>
          <w:tab w:val="right" w:pos="1440"/>
          <w:tab w:val="left" w:pos="1620"/>
          <w:tab w:val="left" w:pos="1980"/>
        </w:tabs>
        <w:ind w:left="576"/>
        <w:rPr>
          <w:rFonts w:ascii="Times New Roman" w:hAnsi="Times New Roman" w:cs="Times New Roman"/>
          <w:sz w:val="22"/>
          <w:szCs w:val="22"/>
        </w:rPr>
      </w:pPr>
      <w:r w:rsidRPr="00D61A4C">
        <w:rPr>
          <w:rFonts w:ascii="Times New Roman" w:eastAsia="Times New Roman" w:hAnsi="Times New Roman" w:cs="Times New Roman"/>
          <w:color w:val="000000"/>
          <w:sz w:val="22"/>
          <w:szCs w:val="22"/>
          <w:u w:val="single"/>
        </w:rPr>
        <w:tab/>
      </w:r>
      <w:r w:rsidRPr="00D61A4C">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7.</w:t>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Unearned Income</w:t>
      </w:r>
    </w:p>
    <w:p w14:paraId="0F993DF0" w14:textId="390993D4" w:rsidR="00516D1F" w:rsidRPr="00021DCB" w:rsidRDefault="00D61A4C" w:rsidP="00D61A4C">
      <w:pPr>
        <w:pStyle w:val="p"/>
        <w:tabs>
          <w:tab w:val="right" w:pos="1440"/>
          <w:tab w:val="left" w:pos="1620"/>
          <w:tab w:val="left" w:pos="1980"/>
        </w:tabs>
        <w:ind w:left="576"/>
        <w:rPr>
          <w:rFonts w:ascii="Times New Roman" w:hAnsi="Times New Roman" w:cs="Times New Roman"/>
          <w:sz w:val="22"/>
          <w:szCs w:val="22"/>
        </w:rPr>
      </w:pPr>
      <w:r w:rsidRPr="00D61A4C">
        <w:rPr>
          <w:rFonts w:ascii="Times New Roman" w:eastAsia="Times New Roman" w:hAnsi="Times New Roman" w:cs="Times New Roman"/>
          <w:color w:val="000000"/>
          <w:sz w:val="22"/>
          <w:szCs w:val="22"/>
          <w:u w:val="single"/>
        </w:rPr>
        <w:tab/>
      </w:r>
      <w:r w:rsidRPr="00D61A4C">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8.</w:t>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Utility Expense</w:t>
      </w:r>
    </w:p>
    <w:p w14:paraId="04E9EBA5" w14:textId="1EB7AD31" w:rsidR="00516D1F" w:rsidRPr="00021DCB" w:rsidRDefault="00D61A4C" w:rsidP="00D61A4C">
      <w:pPr>
        <w:pStyle w:val="p"/>
        <w:tabs>
          <w:tab w:val="right" w:pos="1440"/>
          <w:tab w:val="left" w:pos="1620"/>
          <w:tab w:val="left" w:pos="1980"/>
        </w:tabs>
        <w:ind w:left="576"/>
        <w:rPr>
          <w:rFonts w:ascii="Times New Roman" w:hAnsi="Times New Roman" w:cs="Times New Roman"/>
          <w:sz w:val="22"/>
          <w:szCs w:val="22"/>
        </w:rPr>
      </w:pPr>
      <w:r w:rsidRPr="00D61A4C">
        <w:rPr>
          <w:rFonts w:ascii="Times New Roman" w:eastAsia="Times New Roman" w:hAnsi="Times New Roman" w:cs="Times New Roman"/>
          <w:color w:val="000000"/>
          <w:sz w:val="22"/>
          <w:szCs w:val="22"/>
          <w:u w:val="single"/>
        </w:rPr>
        <w:tab/>
      </w:r>
      <w:r w:rsidRPr="00D61A4C">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9.</w:t>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Automobiles</w:t>
      </w:r>
    </w:p>
    <w:p w14:paraId="2E2878D7" w14:textId="77777777" w:rsidR="004F0DE4" w:rsidRDefault="004F0DE4" w:rsidP="005958BB">
      <w:pPr>
        <w:pStyle w:val="p"/>
        <w:tabs>
          <w:tab w:val="left" w:pos="3600"/>
        </w:tabs>
        <w:ind w:left="576"/>
        <w:rPr>
          <w:rFonts w:ascii="Times New Roman" w:eastAsia="Times New Roman" w:hAnsi="Times New Roman" w:cs="Times New Roman"/>
          <w:i/>
          <w:iCs/>
          <w:color w:val="000000"/>
          <w:sz w:val="22"/>
          <w:szCs w:val="22"/>
        </w:rPr>
      </w:pPr>
    </w:p>
    <w:p w14:paraId="1D01C90C" w14:textId="188A232B" w:rsidR="00516D1F" w:rsidRPr="00021DCB" w:rsidRDefault="00516D1F" w:rsidP="005958BB">
      <w:pPr>
        <w:pStyle w:val="p"/>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1.C</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2.C</w:t>
      </w:r>
      <w:r w:rsidR="00021DCB">
        <w:rPr>
          <w:rFonts w:ascii="Times New Roman" w:eastAsia="Times New Roman" w:hAnsi="Times New Roman" w:cs="Times New Roman"/>
          <w:color w:val="000000"/>
          <w:sz w:val="22"/>
          <w:szCs w:val="22"/>
        </w:rPr>
        <w:t xml:space="preserve"> </w:t>
      </w:r>
      <w:proofErr w:type="gramStart"/>
      <w:r w:rsidRPr="00021DCB">
        <w:rPr>
          <w:rFonts w:ascii="Times New Roman" w:eastAsia="Times New Roman" w:hAnsi="Times New Roman" w:cs="Times New Roman"/>
          <w:color w:val="000000"/>
          <w:sz w:val="22"/>
          <w:szCs w:val="22"/>
        </w:rPr>
        <w:t>3.D</w:t>
      </w:r>
      <w:proofErr w:type="gramEnd"/>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4.D</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5.C</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6.C</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7.C</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8.D</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9.D</w:t>
      </w:r>
    </w:p>
    <w:p w14:paraId="3B15F9BF" w14:textId="77777777" w:rsidR="00D61A4C"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D61A4C">
        <w:rPr>
          <w:rFonts w:ascii="Times New Roman" w:eastAsia="Times New Roman" w:hAnsi="Times New Roman" w:cs="Times New Roman"/>
          <w:color w:val="000000"/>
          <w:sz w:val="22"/>
          <w:szCs w:val="22"/>
        </w:rPr>
        <w:t>Easy</w:t>
      </w:r>
    </w:p>
    <w:p w14:paraId="688A9C5C" w14:textId="0174C3D0" w:rsidR="00516D1F" w:rsidRPr="00021DCB" w:rsidRDefault="00D61A4C"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Bloom's: Remembering</w:t>
      </w:r>
    </w:p>
    <w:p w14:paraId="289D6ECF" w14:textId="32061281" w:rsidR="00516D1F" w:rsidRPr="00021DCB" w:rsidRDefault="00516D1F"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515ADF36" w14:textId="03C99588" w:rsidR="00D61A4C"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D61A4C">
        <w:rPr>
          <w:rFonts w:ascii="Times New Roman" w:eastAsia="Times New Roman" w:hAnsi="Times New Roman" w:cs="Times New Roman"/>
          <w:color w:val="000000"/>
          <w:sz w:val="22"/>
          <w:szCs w:val="22"/>
        </w:rPr>
        <w:t>ACCT.ACBSP.APC.02 – GAAP</w:t>
      </w:r>
    </w:p>
    <w:p w14:paraId="3CB69F2F" w14:textId="77777777" w:rsidR="00D61A4C" w:rsidRDefault="00D61A4C"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06F33C77" w14:textId="5D4C7CCC" w:rsidR="00D61A4C" w:rsidRDefault="00D61A4C"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3AB0B891" w14:textId="5A5C8236" w:rsidR="00516D1F" w:rsidRPr="00021DCB" w:rsidRDefault="00D61A4C"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BUSPROG: Analytic</w:t>
      </w:r>
    </w:p>
    <w:p w14:paraId="4672F3EA" w14:textId="430425DC" w:rsidR="001D53AA" w:rsidRPr="00021DCB" w:rsidRDefault="00D61A4C" w:rsidP="00D61A4C">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6D1525EF" w14:textId="1F712F0F" w:rsidR="00516D1F" w:rsidRPr="00021DCB" w:rsidRDefault="00516D1F" w:rsidP="00D61A4C">
      <w:pPr>
        <w:pStyle w:val="p"/>
        <w:numPr>
          <w:ilvl w:val="0"/>
          <w:numId w:val="2"/>
        </w:numPr>
        <w:tabs>
          <w:tab w:val="left" w:pos="1080"/>
          <w:tab w:val="center" w:pos="6480"/>
          <w:tab w:val="center" w:pos="792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Increases and decreases in various types of accounts are listed below.</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In each case, indicate by "Dr." or "Cr." (</w:t>
      </w:r>
      <w:proofErr w:type="spellStart"/>
      <w:r w:rsidRPr="00021DCB">
        <w:rPr>
          <w:rFonts w:ascii="Times New Roman" w:eastAsia="Times New Roman" w:hAnsi="Times New Roman" w:cs="Times New Roman"/>
          <w:color w:val="000000"/>
          <w:sz w:val="22"/>
          <w:szCs w:val="22"/>
        </w:rPr>
        <w:t>a</w:t>
      </w:r>
      <w:proofErr w:type="spellEnd"/>
      <w:r w:rsidRPr="00021DCB">
        <w:rPr>
          <w:rFonts w:ascii="Times New Roman" w:eastAsia="Times New Roman" w:hAnsi="Times New Roman" w:cs="Times New Roman"/>
          <w:color w:val="000000"/>
          <w:sz w:val="22"/>
          <w:szCs w:val="22"/>
        </w:rPr>
        <w:t>) whether the change in the account would be recorded as a debit or a credit and (b) whether the normal balance of the account is a debit or a credit.</w:t>
      </w:r>
    </w:p>
    <w:p w14:paraId="5F5D4300" w14:textId="77777777" w:rsidR="00516D1F" w:rsidRPr="00021DCB" w:rsidRDefault="00516D1F" w:rsidP="00D61A4C">
      <w:pPr>
        <w:pStyle w:val="p"/>
        <w:tabs>
          <w:tab w:val="left" w:pos="1080"/>
          <w:tab w:val="center" w:pos="6480"/>
          <w:tab w:val="center"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(b)</w:t>
      </w:r>
    </w:p>
    <w:p w14:paraId="5C15E379" w14:textId="77777777" w:rsidR="00D61A4C" w:rsidRDefault="00516D1F" w:rsidP="00D61A4C">
      <w:pPr>
        <w:pStyle w:val="p"/>
        <w:tabs>
          <w:tab w:val="left" w:pos="1080"/>
          <w:tab w:val="center" w:pos="6480"/>
          <w:tab w:val="center" w:pos="792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Recorded</w:t>
      </w:r>
      <w:r w:rsidR="00D61A4C">
        <w:rPr>
          <w:rFonts w:ascii="Times New Roman" w:eastAsia="Times New Roman" w:hAnsi="Times New Roman" w:cs="Times New Roman"/>
          <w:color w:val="000000"/>
          <w:sz w:val="22"/>
          <w:szCs w:val="22"/>
        </w:rPr>
        <w:tab/>
        <w:t>Normal</w:t>
      </w:r>
    </w:p>
    <w:p w14:paraId="17E03689" w14:textId="6454ACAC" w:rsidR="00516D1F" w:rsidRPr="00021DCB" w:rsidRDefault="00D61A4C" w:rsidP="00D61A4C">
      <w:pPr>
        <w:pStyle w:val="p"/>
        <w:tabs>
          <w:tab w:val="left" w:pos="1080"/>
          <w:tab w:val="center" w:pos="6480"/>
          <w:tab w:val="center" w:pos="792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u w:val="single"/>
        </w:rPr>
        <w:t>As</w:t>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u w:val="single"/>
        </w:rPr>
        <w:t>Balance</w:t>
      </w:r>
    </w:p>
    <w:p w14:paraId="0F98EFF4" w14:textId="77777777" w:rsidR="00516D1F" w:rsidRPr="00021DCB" w:rsidRDefault="00516D1F" w:rsidP="00D61A4C">
      <w:pPr>
        <w:pStyle w:val="p"/>
        <w:tabs>
          <w:tab w:val="left" w:pos="1080"/>
          <w:tab w:val="center" w:pos="6480"/>
          <w:tab w:val="center"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Increase in Common Stock</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________</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_______</w:t>
      </w:r>
    </w:p>
    <w:p w14:paraId="793A105F" w14:textId="77777777" w:rsidR="00516D1F" w:rsidRPr="00021DCB" w:rsidRDefault="00516D1F" w:rsidP="00D61A4C">
      <w:pPr>
        <w:pStyle w:val="p"/>
        <w:tabs>
          <w:tab w:val="left" w:pos="1080"/>
          <w:tab w:val="center" w:pos="6480"/>
          <w:tab w:val="center"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(2)</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Increase in Dividends</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________</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_______</w:t>
      </w:r>
    </w:p>
    <w:p w14:paraId="4392F736" w14:textId="77777777" w:rsidR="00516D1F" w:rsidRPr="00021DCB" w:rsidRDefault="00516D1F" w:rsidP="00D61A4C">
      <w:pPr>
        <w:pStyle w:val="p"/>
        <w:tabs>
          <w:tab w:val="left" w:pos="1080"/>
          <w:tab w:val="center" w:pos="6480"/>
          <w:tab w:val="center"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(3)</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Decrease in Accounts Receivable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________</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_______</w:t>
      </w:r>
    </w:p>
    <w:p w14:paraId="78229F44" w14:textId="77777777" w:rsidR="00516D1F" w:rsidRPr="00021DCB" w:rsidRDefault="00516D1F" w:rsidP="00D61A4C">
      <w:pPr>
        <w:pStyle w:val="p"/>
        <w:tabs>
          <w:tab w:val="left" w:pos="1080"/>
          <w:tab w:val="center" w:pos="6480"/>
          <w:tab w:val="center"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(4)</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Increase in Note Payable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________</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_______</w:t>
      </w:r>
    </w:p>
    <w:p w14:paraId="6344ECEF" w14:textId="77777777" w:rsidR="00516D1F" w:rsidRPr="00021DCB" w:rsidRDefault="00516D1F" w:rsidP="00D61A4C">
      <w:pPr>
        <w:pStyle w:val="p"/>
        <w:tabs>
          <w:tab w:val="left" w:pos="1080"/>
          <w:tab w:val="center" w:pos="6480"/>
          <w:tab w:val="center"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(5)</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Increase in Accounts Payable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________</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_______</w:t>
      </w:r>
    </w:p>
    <w:p w14:paraId="66428921" w14:textId="77777777" w:rsidR="00516D1F" w:rsidRPr="00021DCB" w:rsidRDefault="00516D1F" w:rsidP="00D61A4C">
      <w:pPr>
        <w:pStyle w:val="p"/>
        <w:tabs>
          <w:tab w:val="left" w:pos="1080"/>
          <w:tab w:val="center" w:pos="6480"/>
          <w:tab w:val="center"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(6)</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Decrease in Supplies</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________</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_______</w:t>
      </w:r>
    </w:p>
    <w:p w14:paraId="21939DF1" w14:textId="77777777" w:rsidR="00516D1F" w:rsidRPr="00021DCB" w:rsidRDefault="00516D1F" w:rsidP="00D61A4C">
      <w:pPr>
        <w:pStyle w:val="p"/>
        <w:tabs>
          <w:tab w:val="left" w:pos="1080"/>
          <w:tab w:val="center" w:pos="6480"/>
          <w:tab w:val="center"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(7)</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Decrease in Salaries Expense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________</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_______</w:t>
      </w:r>
    </w:p>
    <w:p w14:paraId="371EF00E" w14:textId="77777777" w:rsidR="00516D1F" w:rsidRPr="00021DCB" w:rsidRDefault="00516D1F" w:rsidP="00D61A4C">
      <w:pPr>
        <w:pStyle w:val="p"/>
        <w:tabs>
          <w:tab w:val="left" w:pos="1080"/>
          <w:tab w:val="center" w:pos="6480"/>
          <w:tab w:val="center"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(8)</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Increase in Accounts Receivable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________</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_______</w:t>
      </w:r>
    </w:p>
    <w:p w14:paraId="38EC2A32" w14:textId="77777777" w:rsidR="00516D1F" w:rsidRPr="00021DCB" w:rsidRDefault="00516D1F" w:rsidP="00D61A4C">
      <w:pPr>
        <w:pStyle w:val="p"/>
        <w:tabs>
          <w:tab w:val="left" w:pos="1080"/>
          <w:tab w:val="center" w:pos="6480"/>
          <w:tab w:val="center"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(9)</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Increase in Cash</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________</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_______</w:t>
      </w:r>
    </w:p>
    <w:p w14:paraId="571B8339" w14:textId="77777777" w:rsidR="00516D1F" w:rsidRPr="00021DCB" w:rsidRDefault="00516D1F" w:rsidP="00D61A4C">
      <w:pPr>
        <w:pStyle w:val="p"/>
        <w:tabs>
          <w:tab w:val="left" w:pos="1080"/>
          <w:tab w:val="center" w:pos="6480"/>
          <w:tab w:val="center"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Decrease in Land</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________</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_______</w:t>
      </w:r>
    </w:p>
    <w:p w14:paraId="55861159" w14:textId="77777777" w:rsidR="00516D1F" w:rsidRDefault="00516D1F" w:rsidP="00D61A4C">
      <w:pPr>
        <w:tabs>
          <w:tab w:val="left" w:pos="1080"/>
          <w:tab w:val="center" w:pos="6480"/>
          <w:tab w:val="center" w:pos="7920"/>
        </w:tabs>
        <w:ind w:left="576"/>
        <w:rPr>
          <w:rFonts w:ascii="Times New Roman" w:hAnsi="Times New Roman" w:cs="Times New Roman"/>
          <w:sz w:val="22"/>
          <w:szCs w:val="22"/>
        </w:rPr>
      </w:pPr>
    </w:p>
    <w:p w14:paraId="61B09004" w14:textId="77777777" w:rsidR="004F0DE4" w:rsidRPr="00021DCB" w:rsidRDefault="004F0DE4" w:rsidP="00D61A4C">
      <w:pPr>
        <w:tabs>
          <w:tab w:val="left" w:pos="3600"/>
          <w:tab w:val="center" w:pos="4320"/>
          <w:tab w:val="center" w:pos="5040"/>
        </w:tabs>
        <w:ind w:left="576"/>
        <w:rPr>
          <w:rFonts w:ascii="Times New Roman" w:hAnsi="Times New Roman" w:cs="Times New Roman"/>
          <w:vanish/>
          <w:sz w:val="22"/>
          <w:szCs w:val="22"/>
        </w:rPr>
      </w:pPr>
    </w:p>
    <w:p w14:paraId="135475E7" w14:textId="323BD4AF" w:rsidR="00516D1F" w:rsidRPr="00021DCB" w:rsidRDefault="00516D1F" w:rsidP="00D61A4C">
      <w:pPr>
        <w:pStyle w:val="p"/>
        <w:tabs>
          <w:tab w:val="left" w:pos="3600"/>
          <w:tab w:val="center" w:pos="4320"/>
          <w:tab w:val="center" w:pos="504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u w:val="single"/>
        </w:rPr>
        <w:t>(a)</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u w:val="single"/>
        </w:rPr>
        <w:t>(b)</w:t>
      </w:r>
    </w:p>
    <w:p w14:paraId="2A3BC7FB" w14:textId="112D3833" w:rsidR="00516D1F" w:rsidRPr="00021DCB" w:rsidRDefault="00D61A4C" w:rsidP="00D61A4C">
      <w:pPr>
        <w:pStyle w:val="p"/>
        <w:tabs>
          <w:tab w:val="left" w:pos="3600"/>
          <w:tab w:val="center" w:pos="4320"/>
          <w:tab w:val="center" w:pos="504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(1)</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Cr.</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Cr.</w:t>
      </w:r>
    </w:p>
    <w:p w14:paraId="5273B057" w14:textId="0ED1B6C0" w:rsidR="00516D1F" w:rsidRPr="00021DCB" w:rsidRDefault="00D61A4C" w:rsidP="00D61A4C">
      <w:pPr>
        <w:pStyle w:val="p"/>
        <w:tabs>
          <w:tab w:val="left" w:pos="3600"/>
          <w:tab w:val="center" w:pos="4320"/>
          <w:tab w:val="center" w:pos="504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(2)</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Dr.</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Dr.</w:t>
      </w:r>
    </w:p>
    <w:p w14:paraId="3B40D05F" w14:textId="1E5C9C66" w:rsidR="00516D1F" w:rsidRPr="00021DCB" w:rsidRDefault="00D61A4C" w:rsidP="00D61A4C">
      <w:pPr>
        <w:pStyle w:val="p"/>
        <w:tabs>
          <w:tab w:val="left" w:pos="3600"/>
          <w:tab w:val="center" w:pos="4320"/>
          <w:tab w:val="center" w:pos="504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(3)</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Cr.</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Dr.</w:t>
      </w:r>
    </w:p>
    <w:p w14:paraId="4086B363" w14:textId="61E8B4D1" w:rsidR="00516D1F" w:rsidRPr="00021DCB" w:rsidRDefault="00D61A4C" w:rsidP="00D61A4C">
      <w:pPr>
        <w:pStyle w:val="p"/>
        <w:tabs>
          <w:tab w:val="left" w:pos="3600"/>
          <w:tab w:val="center" w:pos="4320"/>
          <w:tab w:val="center" w:pos="504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(4)</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Cr.</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Cr.</w:t>
      </w:r>
    </w:p>
    <w:p w14:paraId="0A9CC5DE" w14:textId="376DA5DF" w:rsidR="00516D1F" w:rsidRPr="00021DCB" w:rsidRDefault="00D61A4C" w:rsidP="00D61A4C">
      <w:pPr>
        <w:pStyle w:val="p"/>
        <w:tabs>
          <w:tab w:val="left" w:pos="3600"/>
          <w:tab w:val="center" w:pos="4320"/>
          <w:tab w:val="center" w:pos="504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(5)</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Cr.</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Cr.</w:t>
      </w:r>
    </w:p>
    <w:p w14:paraId="3B5F9484" w14:textId="04811DBA" w:rsidR="00516D1F" w:rsidRPr="00021DCB" w:rsidRDefault="00D61A4C" w:rsidP="00D61A4C">
      <w:pPr>
        <w:pStyle w:val="p"/>
        <w:tabs>
          <w:tab w:val="left" w:pos="3600"/>
          <w:tab w:val="center" w:pos="4320"/>
          <w:tab w:val="center" w:pos="504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(6)</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Cr.</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Dr.</w:t>
      </w:r>
    </w:p>
    <w:p w14:paraId="5CD14EA3" w14:textId="685E2782" w:rsidR="00516D1F" w:rsidRPr="00021DCB" w:rsidRDefault="00D61A4C" w:rsidP="00D61A4C">
      <w:pPr>
        <w:pStyle w:val="p"/>
        <w:tabs>
          <w:tab w:val="left" w:pos="3600"/>
          <w:tab w:val="center" w:pos="4320"/>
          <w:tab w:val="center" w:pos="504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(7)</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Cr.</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Dr.</w:t>
      </w:r>
    </w:p>
    <w:p w14:paraId="64C2B661" w14:textId="7F1E963E" w:rsidR="00516D1F" w:rsidRPr="00021DCB" w:rsidRDefault="00D61A4C" w:rsidP="00D61A4C">
      <w:pPr>
        <w:pStyle w:val="p"/>
        <w:tabs>
          <w:tab w:val="left" w:pos="3600"/>
          <w:tab w:val="center" w:pos="4320"/>
          <w:tab w:val="center" w:pos="504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(8)</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Dr.</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Dr.</w:t>
      </w:r>
    </w:p>
    <w:p w14:paraId="1CDB880C" w14:textId="5376B791" w:rsidR="00516D1F" w:rsidRPr="00021DCB" w:rsidRDefault="00D61A4C" w:rsidP="00D61A4C">
      <w:pPr>
        <w:pStyle w:val="p"/>
        <w:tabs>
          <w:tab w:val="left" w:pos="3600"/>
          <w:tab w:val="center" w:pos="4320"/>
          <w:tab w:val="center" w:pos="504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(9)</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Dr.</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Dr.</w:t>
      </w:r>
    </w:p>
    <w:p w14:paraId="4DF92168" w14:textId="56928992" w:rsidR="00516D1F" w:rsidRPr="00021DCB" w:rsidRDefault="00D61A4C" w:rsidP="00D61A4C">
      <w:pPr>
        <w:pStyle w:val="p"/>
        <w:tabs>
          <w:tab w:val="left" w:pos="3600"/>
          <w:tab w:val="center" w:pos="4320"/>
          <w:tab w:val="center" w:pos="504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(10)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Cr.</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Dr.</w:t>
      </w:r>
    </w:p>
    <w:p w14:paraId="56E78C94" w14:textId="77777777" w:rsidR="00D61A4C"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D61A4C">
        <w:rPr>
          <w:rFonts w:ascii="Times New Roman" w:eastAsia="Times New Roman" w:hAnsi="Times New Roman" w:cs="Times New Roman"/>
          <w:color w:val="000000"/>
          <w:sz w:val="22"/>
          <w:szCs w:val="22"/>
        </w:rPr>
        <w:t>Moderate</w:t>
      </w:r>
    </w:p>
    <w:p w14:paraId="698383D9" w14:textId="4FF0365D" w:rsidR="00516D1F" w:rsidRPr="00021DCB" w:rsidRDefault="00D61A4C"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Bloom's: Applying</w:t>
      </w:r>
    </w:p>
    <w:p w14:paraId="7565F957" w14:textId="4F217F03" w:rsidR="00516D1F" w:rsidRPr="00021DCB" w:rsidRDefault="00516D1F"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52C3DB95" w14:textId="341D27AC" w:rsidR="00D61A4C"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xml:space="preserve">ACCT.ACBSP.APC.02 </w:t>
      </w:r>
      <w:r w:rsidR="00D61A4C">
        <w:rPr>
          <w:rFonts w:ascii="Times New Roman" w:eastAsia="Times New Roman" w:hAnsi="Times New Roman" w:cs="Times New Roman"/>
          <w:color w:val="000000"/>
          <w:sz w:val="22"/>
          <w:szCs w:val="22"/>
        </w:rPr>
        <w:t>–</w:t>
      </w:r>
      <w:r w:rsidRPr="00021DCB">
        <w:rPr>
          <w:rFonts w:ascii="Times New Roman" w:eastAsia="Times New Roman" w:hAnsi="Times New Roman" w:cs="Times New Roman"/>
          <w:color w:val="000000"/>
          <w:sz w:val="22"/>
          <w:szCs w:val="22"/>
        </w:rPr>
        <w:t xml:space="preserve"> GA</w:t>
      </w:r>
      <w:r w:rsidR="00D61A4C">
        <w:rPr>
          <w:rFonts w:ascii="Times New Roman" w:eastAsia="Times New Roman" w:hAnsi="Times New Roman" w:cs="Times New Roman"/>
          <w:color w:val="000000"/>
          <w:sz w:val="22"/>
          <w:szCs w:val="22"/>
        </w:rPr>
        <w:t>AP</w:t>
      </w:r>
    </w:p>
    <w:p w14:paraId="27B90F61" w14:textId="77777777" w:rsidR="00D61A4C" w:rsidRDefault="00D61A4C"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3724B83D" w14:textId="5E4584FC" w:rsidR="00D61A4C" w:rsidRDefault="00D61A4C"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641B72D1" w14:textId="2C0BAA57" w:rsidR="00516D1F" w:rsidRPr="00021DCB" w:rsidRDefault="00D61A4C"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BUSPROG: Analytic</w:t>
      </w:r>
    </w:p>
    <w:p w14:paraId="093FD676" w14:textId="71133505" w:rsidR="001D53AA" w:rsidRPr="00021DCB" w:rsidRDefault="00B869AB" w:rsidP="00B869AB">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6810E5C4" w14:textId="4EB48832" w:rsidR="00516D1F" w:rsidRPr="00021DCB" w:rsidRDefault="00516D1F"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Record the following selected transactions for April in a two-column journal, identifying each entry by letter:</w:t>
      </w:r>
    </w:p>
    <w:p w14:paraId="6B4B8696" w14:textId="77777777" w:rsidR="00516D1F" w:rsidRPr="00021DCB" w:rsidRDefault="00516D1F" w:rsidP="00D61A4C">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Received $18,000 from sale of common stock.</w:t>
      </w:r>
    </w:p>
    <w:p w14:paraId="4B772865" w14:textId="77777777" w:rsidR="00516D1F" w:rsidRPr="00021DCB" w:rsidRDefault="00516D1F" w:rsidP="00D61A4C">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(b)</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Purchased equipment for $27,000, paying $10,000 in cash and giving a note payable for the remainder.</w:t>
      </w:r>
    </w:p>
    <w:p w14:paraId="355586EE" w14:textId="77777777" w:rsidR="00516D1F" w:rsidRPr="00021DCB" w:rsidRDefault="00516D1F" w:rsidP="00D61A4C">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Paid $2,300 for rent for April.</w:t>
      </w:r>
    </w:p>
    <w:p w14:paraId="2D2622F1" w14:textId="77777777" w:rsidR="00516D1F" w:rsidRPr="00021DCB" w:rsidRDefault="00516D1F" w:rsidP="00D61A4C">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Purchased $1,500 of supplies on account.</w:t>
      </w:r>
    </w:p>
    <w:p w14:paraId="2B174028" w14:textId="77777777" w:rsidR="00516D1F" w:rsidRPr="00021DCB" w:rsidRDefault="00516D1F" w:rsidP="00D61A4C">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Recorded $9,800 of fees earned on account.</w:t>
      </w:r>
    </w:p>
    <w:p w14:paraId="360518BF" w14:textId="77777777" w:rsidR="00516D1F" w:rsidRPr="00021DCB" w:rsidRDefault="00516D1F" w:rsidP="00D61A4C">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(f)</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Received $7,500 in cash for fees earned.</w:t>
      </w:r>
    </w:p>
    <w:p w14:paraId="7C932589" w14:textId="77777777" w:rsidR="00516D1F" w:rsidRPr="00021DCB" w:rsidRDefault="00516D1F" w:rsidP="00D61A4C">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(g)</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Paid $1,200 to creditors on account.</w:t>
      </w:r>
    </w:p>
    <w:p w14:paraId="3413E3EB" w14:textId="77777777" w:rsidR="00516D1F" w:rsidRPr="00021DCB" w:rsidRDefault="00516D1F" w:rsidP="00D61A4C">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(h)</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Paid wages of $3,425.</w:t>
      </w:r>
    </w:p>
    <w:p w14:paraId="7A1B7E9E" w14:textId="77777777" w:rsidR="00516D1F" w:rsidRPr="00021DCB" w:rsidRDefault="00516D1F" w:rsidP="00D61A4C">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roofErr w:type="spellStart"/>
      <w:r w:rsidRPr="00021DCB">
        <w:rPr>
          <w:rFonts w:ascii="Times New Roman" w:eastAsia="Times New Roman" w:hAnsi="Times New Roman" w:cs="Times New Roman"/>
          <w:color w:val="000000"/>
          <w:sz w:val="22"/>
          <w:szCs w:val="22"/>
        </w:rPr>
        <w:t>i</w:t>
      </w:r>
      <w:proofErr w:type="spellEnd"/>
      <w:r w:rsidRPr="00021DCB">
        <w:rPr>
          <w:rFonts w:ascii="Times New Roman" w:eastAsia="Times New Roman" w:hAnsi="Times New Roman" w:cs="Times New Roman"/>
          <w:color w:val="000000"/>
          <w:sz w:val="22"/>
          <w:szCs w:val="22"/>
        </w:rPr>
        <w:t>)</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Received $7,900 from customers on account.</w:t>
      </w:r>
    </w:p>
    <w:p w14:paraId="0BD561D9" w14:textId="77777777" w:rsidR="00516D1F" w:rsidRPr="00021DCB" w:rsidRDefault="00516D1F" w:rsidP="00D61A4C">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(j)</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Recorded dividends of $1,875.</w:t>
      </w:r>
    </w:p>
    <w:p w14:paraId="14176B6C" w14:textId="77777777" w:rsidR="00516D1F" w:rsidRDefault="00516D1F" w:rsidP="005958BB">
      <w:pPr>
        <w:tabs>
          <w:tab w:val="left" w:pos="3600"/>
        </w:tabs>
        <w:ind w:left="576"/>
        <w:rPr>
          <w:rFonts w:ascii="Times New Roman" w:hAnsi="Times New Roman" w:cs="Times New Roman"/>
          <w:sz w:val="22"/>
          <w:szCs w:val="22"/>
        </w:rPr>
      </w:pPr>
    </w:p>
    <w:p w14:paraId="4D91E755" w14:textId="77777777" w:rsidR="004F0DE4" w:rsidRPr="00021DCB" w:rsidRDefault="004F0DE4" w:rsidP="00B869AB">
      <w:pPr>
        <w:tabs>
          <w:tab w:val="left" w:pos="3600"/>
          <w:tab w:val="left" w:pos="3960"/>
          <w:tab w:val="left" w:pos="4320"/>
          <w:tab w:val="right" w:pos="8640"/>
          <w:tab w:val="right" w:pos="10080"/>
        </w:tabs>
        <w:ind w:left="576"/>
        <w:rPr>
          <w:rFonts w:ascii="Times New Roman" w:hAnsi="Times New Roman" w:cs="Times New Roman"/>
          <w:vanish/>
          <w:sz w:val="22"/>
          <w:szCs w:val="22"/>
        </w:rPr>
      </w:pPr>
    </w:p>
    <w:p w14:paraId="6180BA71" w14:textId="2AE9AA4D" w:rsidR="00516D1F" w:rsidRPr="00021DCB" w:rsidRDefault="00516D1F" w:rsidP="00B869AB">
      <w:pPr>
        <w:tabs>
          <w:tab w:val="left" w:pos="3600"/>
          <w:tab w:val="left" w:pos="3960"/>
          <w:tab w:val="left" w:pos="43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Cash</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18,000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227D6156" w14:textId="08E5FDF3" w:rsidR="00516D1F" w:rsidRPr="00021DCB" w:rsidRDefault="00516D1F" w:rsidP="00B869AB">
      <w:pPr>
        <w:pStyle w:val="p"/>
        <w:tabs>
          <w:tab w:val="left" w:pos="3600"/>
          <w:tab w:val="left" w:pos="3960"/>
          <w:tab w:val="left" w:pos="43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B869AB">
        <w:rPr>
          <w:rFonts w:ascii="Times New Roman" w:eastAsia="Times New Roman" w:hAnsi="Times New Roman" w:cs="Times New Roman"/>
          <w:color w:val="000000"/>
          <w:sz w:val="22"/>
          <w:szCs w:val="22"/>
        </w:rPr>
        <w:tab/>
      </w:r>
      <w:r w:rsidR="00B869AB">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Common Stock</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18,000</w:t>
      </w:r>
    </w:p>
    <w:p w14:paraId="3F0BE361" w14:textId="77777777" w:rsidR="00516D1F" w:rsidRPr="00021DCB" w:rsidRDefault="00516D1F" w:rsidP="00B869AB">
      <w:pPr>
        <w:tabs>
          <w:tab w:val="left" w:pos="3600"/>
          <w:tab w:val="left" w:pos="3960"/>
          <w:tab w:val="left" w:pos="43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461ED07D" w14:textId="7A4C13F0" w:rsidR="00516D1F" w:rsidRPr="00021DCB" w:rsidRDefault="00B869AB" w:rsidP="00B869AB">
      <w:pPr>
        <w:tabs>
          <w:tab w:val="left" w:pos="3600"/>
          <w:tab w:val="left" w:pos="3960"/>
          <w:tab w:val="left" w:pos="432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Equipment</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27,000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p>
    <w:p w14:paraId="2731137E" w14:textId="53A5D506" w:rsidR="00516D1F" w:rsidRPr="00021DCB" w:rsidRDefault="00516D1F" w:rsidP="00B869AB">
      <w:pPr>
        <w:pStyle w:val="p"/>
        <w:tabs>
          <w:tab w:val="left" w:pos="3600"/>
          <w:tab w:val="left" w:pos="3960"/>
          <w:tab w:val="left" w:pos="43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B869AB">
        <w:rPr>
          <w:rFonts w:ascii="Times New Roman" w:eastAsia="Times New Roman" w:hAnsi="Times New Roman" w:cs="Times New Roman"/>
          <w:color w:val="000000"/>
          <w:sz w:val="22"/>
          <w:szCs w:val="22"/>
        </w:rPr>
        <w:tab/>
      </w:r>
      <w:r w:rsidR="00B869AB">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Cash</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10,000</w:t>
      </w:r>
    </w:p>
    <w:p w14:paraId="20C59893" w14:textId="1BEA2451" w:rsidR="00516D1F" w:rsidRPr="00021DCB" w:rsidRDefault="00516D1F" w:rsidP="00B869AB">
      <w:pPr>
        <w:pStyle w:val="p"/>
        <w:tabs>
          <w:tab w:val="left" w:pos="3600"/>
          <w:tab w:val="left" w:pos="3960"/>
          <w:tab w:val="left" w:pos="43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B869AB">
        <w:rPr>
          <w:rFonts w:ascii="Times New Roman" w:eastAsia="Times New Roman" w:hAnsi="Times New Roman" w:cs="Times New Roman"/>
          <w:color w:val="000000"/>
          <w:sz w:val="22"/>
          <w:szCs w:val="22"/>
        </w:rPr>
        <w:tab/>
      </w:r>
      <w:r w:rsidR="00B869AB">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Notes Payable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17,000</w:t>
      </w:r>
    </w:p>
    <w:p w14:paraId="577B0409" w14:textId="77777777" w:rsidR="00516D1F" w:rsidRPr="00021DCB" w:rsidRDefault="00516D1F" w:rsidP="00B869AB">
      <w:pPr>
        <w:tabs>
          <w:tab w:val="left" w:pos="3600"/>
          <w:tab w:val="left" w:pos="3960"/>
          <w:tab w:val="left" w:pos="43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2556B5CC" w14:textId="008008CD" w:rsidR="00516D1F" w:rsidRPr="00021DCB" w:rsidRDefault="00B869AB" w:rsidP="00B869AB">
      <w:pPr>
        <w:tabs>
          <w:tab w:val="left" w:pos="3600"/>
          <w:tab w:val="left" w:pos="3960"/>
          <w:tab w:val="left" w:pos="432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(c)</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Rent Expense</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2,300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p>
    <w:p w14:paraId="0A891580" w14:textId="4ADE5DFD" w:rsidR="00516D1F" w:rsidRPr="00021DCB" w:rsidRDefault="00516D1F" w:rsidP="00B869AB">
      <w:pPr>
        <w:pStyle w:val="p"/>
        <w:tabs>
          <w:tab w:val="left" w:pos="3600"/>
          <w:tab w:val="left" w:pos="3960"/>
          <w:tab w:val="left" w:pos="43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B869AB">
        <w:rPr>
          <w:rFonts w:ascii="Times New Roman" w:eastAsia="Times New Roman" w:hAnsi="Times New Roman" w:cs="Times New Roman"/>
          <w:color w:val="000000"/>
          <w:sz w:val="22"/>
          <w:szCs w:val="22"/>
        </w:rPr>
        <w:tab/>
      </w:r>
      <w:r w:rsidR="00B869AB">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Cash</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2,300</w:t>
      </w:r>
    </w:p>
    <w:p w14:paraId="480A806E" w14:textId="77777777" w:rsidR="00516D1F" w:rsidRPr="00021DCB" w:rsidRDefault="00516D1F" w:rsidP="00B869AB">
      <w:pPr>
        <w:tabs>
          <w:tab w:val="left" w:pos="3600"/>
          <w:tab w:val="left" w:pos="3960"/>
          <w:tab w:val="left" w:pos="43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55EDC6E3" w14:textId="4FC8919F" w:rsidR="00516D1F" w:rsidRPr="00021DCB" w:rsidRDefault="00B869AB" w:rsidP="00B869AB">
      <w:pPr>
        <w:tabs>
          <w:tab w:val="left" w:pos="3600"/>
          <w:tab w:val="left" w:pos="3960"/>
          <w:tab w:val="left" w:pos="432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(d)</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Supplies</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1,500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p>
    <w:p w14:paraId="1DF3E4E2" w14:textId="5C87567A" w:rsidR="00516D1F" w:rsidRPr="00021DCB" w:rsidRDefault="00516D1F" w:rsidP="00B869AB">
      <w:pPr>
        <w:pStyle w:val="p"/>
        <w:tabs>
          <w:tab w:val="left" w:pos="3600"/>
          <w:tab w:val="left" w:pos="3960"/>
          <w:tab w:val="left" w:pos="43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B869AB">
        <w:rPr>
          <w:rFonts w:ascii="Times New Roman" w:eastAsia="Times New Roman" w:hAnsi="Times New Roman" w:cs="Times New Roman"/>
          <w:color w:val="000000"/>
          <w:sz w:val="22"/>
          <w:szCs w:val="22"/>
        </w:rPr>
        <w:tab/>
      </w:r>
      <w:r w:rsidR="00B869AB">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Accounts Payable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1,500</w:t>
      </w:r>
    </w:p>
    <w:p w14:paraId="30A07397" w14:textId="77777777" w:rsidR="00516D1F" w:rsidRPr="00021DCB" w:rsidRDefault="00516D1F" w:rsidP="00B869AB">
      <w:pPr>
        <w:tabs>
          <w:tab w:val="left" w:pos="3600"/>
          <w:tab w:val="left" w:pos="3960"/>
          <w:tab w:val="left" w:pos="43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167F3842" w14:textId="4F0D7EBB" w:rsidR="00516D1F" w:rsidRPr="00021DCB" w:rsidRDefault="00B869AB" w:rsidP="00B869AB">
      <w:pPr>
        <w:tabs>
          <w:tab w:val="left" w:pos="3600"/>
          <w:tab w:val="left" w:pos="3960"/>
          <w:tab w:val="left" w:pos="432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(e)</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Accounts Receivable</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9,800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p>
    <w:p w14:paraId="299DEBA2" w14:textId="13231575" w:rsidR="00516D1F" w:rsidRPr="00021DCB" w:rsidRDefault="00516D1F" w:rsidP="00B869AB">
      <w:pPr>
        <w:pStyle w:val="p"/>
        <w:tabs>
          <w:tab w:val="left" w:pos="3600"/>
          <w:tab w:val="left" w:pos="3960"/>
          <w:tab w:val="left" w:pos="43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B869AB">
        <w:rPr>
          <w:rFonts w:ascii="Times New Roman" w:eastAsia="Times New Roman" w:hAnsi="Times New Roman" w:cs="Times New Roman"/>
          <w:color w:val="000000"/>
          <w:sz w:val="22"/>
          <w:szCs w:val="22"/>
        </w:rPr>
        <w:tab/>
      </w:r>
      <w:r w:rsidR="00B869AB">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Fees Earned</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9,800</w:t>
      </w:r>
    </w:p>
    <w:p w14:paraId="2A656D69" w14:textId="77777777" w:rsidR="00516D1F" w:rsidRPr="00021DCB" w:rsidRDefault="00516D1F" w:rsidP="00B869AB">
      <w:pPr>
        <w:tabs>
          <w:tab w:val="left" w:pos="3600"/>
          <w:tab w:val="left" w:pos="3960"/>
          <w:tab w:val="left" w:pos="43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10231A88" w14:textId="43FAF721" w:rsidR="00516D1F" w:rsidRPr="00021DCB" w:rsidRDefault="00B869AB" w:rsidP="00B869AB">
      <w:pPr>
        <w:tabs>
          <w:tab w:val="left" w:pos="3600"/>
          <w:tab w:val="left" w:pos="3960"/>
          <w:tab w:val="left" w:pos="432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(f)</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Cash</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7,500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p>
    <w:p w14:paraId="2DBD8E87" w14:textId="0CA1FB45" w:rsidR="00516D1F" w:rsidRPr="00021DCB" w:rsidRDefault="00516D1F" w:rsidP="00B869AB">
      <w:pPr>
        <w:pStyle w:val="p"/>
        <w:tabs>
          <w:tab w:val="left" w:pos="3600"/>
          <w:tab w:val="left" w:pos="3960"/>
          <w:tab w:val="left" w:pos="43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B869AB">
        <w:rPr>
          <w:rFonts w:ascii="Times New Roman" w:hAnsi="Times New Roman" w:cs="Times New Roman"/>
          <w:sz w:val="22"/>
          <w:szCs w:val="22"/>
        </w:rPr>
        <w:tab/>
      </w:r>
      <w:r w:rsidR="00B869AB">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Fees Earned</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7,500</w:t>
      </w:r>
    </w:p>
    <w:p w14:paraId="5C119095" w14:textId="77777777" w:rsidR="00516D1F" w:rsidRPr="00021DCB" w:rsidRDefault="00516D1F" w:rsidP="00B869AB">
      <w:pPr>
        <w:tabs>
          <w:tab w:val="left" w:pos="3600"/>
          <w:tab w:val="left" w:pos="3960"/>
          <w:tab w:val="left" w:pos="43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28E47F2B" w14:textId="3D315065" w:rsidR="00516D1F" w:rsidRPr="00021DCB" w:rsidRDefault="00B869AB" w:rsidP="00B869AB">
      <w:pPr>
        <w:tabs>
          <w:tab w:val="left" w:pos="3600"/>
          <w:tab w:val="left" w:pos="3960"/>
          <w:tab w:val="left" w:pos="432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(g)</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Accounts Payable</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1,200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p>
    <w:p w14:paraId="60EF62B2" w14:textId="27E613BA" w:rsidR="00516D1F" w:rsidRPr="00021DCB" w:rsidRDefault="00516D1F" w:rsidP="00B869AB">
      <w:pPr>
        <w:pStyle w:val="p"/>
        <w:tabs>
          <w:tab w:val="left" w:pos="3600"/>
          <w:tab w:val="left" w:pos="3960"/>
          <w:tab w:val="left" w:pos="43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B869AB">
        <w:rPr>
          <w:rFonts w:ascii="Times New Roman" w:eastAsia="Times New Roman" w:hAnsi="Times New Roman" w:cs="Times New Roman"/>
          <w:color w:val="000000"/>
          <w:sz w:val="22"/>
          <w:szCs w:val="22"/>
        </w:rPr>
        <w:tab/>
      </w:r>
      <w:r w:rsidR="00B869AB">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Cash</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1,200</w:t>
      </w:r>
    </w:p>
    <w:p w14:paraId="5AAA2AD8" w14:textId="77777777" w:rsidR="00516D1F" w:rsidRPr="00021DCB" w:rsidRDefault="00516D1F" w:rsidP="00B869AB">
      <w:pPr>
        <w:tabs>
          <w:tab w:val="left" w:pos="3600"/>
          <w:tab w:val="left" w:pos="3960"/>
          <w:tab w:val="left" w:pos="43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4D3A74B0" w14:textId="408F82AA" w:rsidR="00516D1F" w:rsidRPr="00021DCB" w:rsidRDefault="00B869AB" w:rsidP="00B869AB">
      <w:pPr>
        <w:tabs>
          <w:tab w:val="left" w:pos="3600"/>
          <w:tab w:val="left" w:pos="3960"/>
          <w:tab w:val="left" w:pos="432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(h)</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Wages Expense</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3,425</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p>
    <w:p w14:paraId="569B6412" w14:textId="5C948128" w:rsidR="00516D1F" w:rsidRPr="00021DCB" w:rsidRDefault="00516D1F" w:rsidP="00B869AB">
      <w:pPr>
        <w:pStyle w:val="p"/>
        <w:tabs>
          <w:tab w:val="left" w:pos="3600"/>
          <w:tab w:val="left" w:pos="3960"/>
          <w:tab w:val="left" w:pos="43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B869AB">
        <w:rPr>
          <w:rFonts w:ascii="Times New Roman" w:eastAsia="Times New Roman" w:hAnsi="Times New Roman" w:cs="Times New Roman"/>
          <w:color w:val="000000"/>
          <w:sz w:val="22"/>
          <w:szCs w:val="22"/>
        </w:rPr>
        <w:tab/>
      </w:r>
      <w:r w:rsidR="00B869AB">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Cash</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3,425</w:t>
      </w:r>
    </w:p>
    <w:p w14:paraId="225AE21B" w14:textId="77777777" w:rsidR="00516D1F" w:rsidRPr="00021DCB" w:rsidRDefault="00516D1F" w:rsidP="00B869AB">
      <w:pPr>
        <w:tabs>
          <w:tab w:val="left" w:pos="3600"/>
          <w:tab w:val="left" w:pos="3960"/>
          <w:tab w:val="left" w:pos="43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13A0D7F0" w14:textId="482BCDB9" w:rsidR="00516D1F" w:rsidRPr="00021DCB" w:rsidRDefault="00B869AB" w:rsidP="00B869AB">
      <w:pPr>
        <w:tabs>
          <w:tab w:val="left" w:pos="3600"/>
          <w:tab w:val="left" w:pos="3960"/>
          <w:tab w:val="left" w:pos="432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w:t>
      </w:r>
      <w:proofErr w:type="spellStart"/>
      <w:r w:rsidR="00516D1F" w:rsidRPr="00021DCB">
        <w:rPr>
          <w:rFonts w:ascii="Times New Roman" w:eastAsia="Times New Roman" w:hAnsi="Times New Roman" w:cs="Times New Roman"/>
          <w:color w:val="000000"/>
          <w:sz w:val="22"/>
          <w:szCs w:val="22"/>
        </w:rPr>
        <w:t>i</w:t>
      </w:r>
      <w:proofErr w:type="spellEnd"/>
      <w:r w:rsidR="00516D1F" w:rsidRPr="00021DCB">
        <w:rPr>
          <w:rFonts w:ascii="Times New Roman" w:eastAsia="Times New Roman" w:hAnsi="Times New Roman" w:cs="Times New Roman"/>
          <w:color w:val="000000"/>
          <w:sz w:val="22"/>
          <w:szCs w:val="22"/>
        </w:rPr>
        <w:t>)</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Cash</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7,900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p>
    <w:p w14:paraId="1C88D986" w14:textId="53800527" w:rsidR="00516D1F" w:rsidRPr="00021DCB" w:rsidRDefault="00516D1F" w:rsidP="00B869AB">
      <w:pPr>
        <w:pStyle w:val="p"/>
        <w:tabs>
          <w:tab w:val="left" w:pos="3600"/>
          <w:tab w:val="left" w:pos="3960"/>
          <w:tab w:val="left" w:pos="43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B869AB">
        <w:rPr>
          <w:rFonts w:ascii="Times New Roman" w:eastAsia="Times New Roman" w:hAnsi="Times New Roman" w:cs="Times New Roman"/>
          <w:color w:val="000000"/>
          <w:sz w:val="22"/>
          <w:szCs w:val="22"/>
        </w:rPr>
        <w:tab/>
      </w:r>
      <w:r w:rsidR="00B869AB">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Accounts Receivable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7,900</w:t>
      </w:r>
    </w:p>
    <w:p w14:paraId="490D9A28" w14:textId="77777777" w:rsidR="00516D1F" w:rsidRPr="00021DCB" w:rsidRDefault="00516D1F" w:rsidP="00B869AB">
      <w:pPr>
        <w:tabs>
          <w:tab w:val="left" w:pos="3600"/>
          <w:tab w:val="left" w:pos="3960"/>
          <w:tab w:val="left" w:pos="43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29DFDE61" w14:textId="715285ED" w:rsidR="00516D1F" w:rsidRPr="00021DCB" w:rsidRDefault="00B869AB" w:rsidP="00B869AB">
      <w:pPr>
        <w:tabs>
          <w:tab w:val="left" w:pos="3600"/>
          <w:tab w:val="left" w:pos="3960"/>
          <w:tab w:val="left" w:pos="432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(j)</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Dividends</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1,875</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p>
    <w:p w14:paraId="4A440545" w14:textId="4F8E0541" w:rsidR="00516D1F" w:rsidRPr="00021DCB" w:rsidRDefault="00516D1F" w:rsidP="00B869AB">
      <w:pPr>
        <w:pStyle w:val="p"/>
        <w:tabs>
          <w:tab w:val="left" w:pos="3600"/>
          <w:tab w:val="left" w:pos="3960"/>
          <w:tab w:val="left" w:pos="43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B869AB">
        <w:rPr>
          <w:rFonts w:ascii="Times New Roman" w:eastAsia="Times New Roman" w:hAnsi="Times New Roman" w:cs="Times New Roman"/>
          <w:color w:val="000000"/>
          <w:sz w:val="22"/>
          <w:szCs w:val="22"/>
        </w:rPr>
        <w:tab/>
      </w:r>
      <w:r w:rsidR="00B869AB">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Cash</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1,875</w:t>
      </w:r>
    </w:p>
    <w:p w14:paraId="36FC350D" w14:textId="77777777" w:rsidR="00B869AB" w:rsidRDefault="00B869AB" w:rsidP="005958BB">
      <w:pPr>
        <w:tabs>
          <w:tab w:val="left" w:pos="3600"/>
        </w:tabs>
        <w:ind w:left="576"/>
        <w:rPr>
          <w:rFonts w:ascii="Times New Roman" w:eastAsia="Times New Roman" w:hAnsi="Times New Roman" w:cs="Times New Roman"/>
          <w:i/>
          <w:iCs/>
          <w:color w:val="000000"/>
          <w:sz w:val="22"/>
          <w:szCs w:val="22"/>
        </w:rPr>
      </w:pPr>
    </w:p>
    <w:p w14:paraId="596E4A9C" w14:textId="77777777" w:rsidR="00B869AB"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B869AB">
        <w:rPr>
          <w:rFonts w:ascii="Times New Roman" w:eastAsia="Times New Roman" w:hAnsi="Times New Roman" w:cs="Times New Roman"/>
          <w:color w:val="000000"/>
          <w:sz w:val="22"/>
          <w:szCs w:val="22"/>
        </w:rPr>
        <w:t>Challenging</w:t>
      </w:r>
    </w:p>
    <w:p w14:paraId="2E8B0D98" w14:textId="362790D6" w:rsidR="00516D1F" w:rsidRPr="00021DCB" w:rsidRDefault="00B869AB"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Bloom's: Applying</w:t>
      </w:r>
    </w:p>
    <w:p w14:paraId="27955EC8" w14:textId="53270614" w:rsidR="00516D1F" w:rsidRPr="00021DCB" w:rsidRDefault="00516D1F"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4C697AD2" w14:textId="77777777" w:rsidR="00B869AB"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B869AB">
        <w:rPr>
          <w:rFonts w:ascii="Times New Roman" w:eastAsia="Times New Roman" w:hAnsi="Times New Roman" w:cs="Times New Roman"/>
          <w:color w:val="000000"/>
          <w:sz w:val="22"/>
          <w:szCs w:val="22"/>
        </w:rPr>
        <w:t>APC.06 - Recording Transactions</w:t>
      </w:r>
    </w:p>
    <w:p w14:paraId="10A5B388" w14:textId="054B5CC7" w:rsidR="00B869AB" w:rsidRDefault="00B869AB"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2861DAFA" w14:textId="3732E807" w:rsidR="00516D1F" w:rsidRPr="00021DCB" w:rsidRDefault="00B869AB"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BUSPROG: Analytic</w:t>
      </w:r>
    </w:p>
    <w:p w14:paraId="65A4958F" w14:textId="760A7A8B" w:rsidR="001D53AA" w:rsidRPr="00021DCB" w:rsidRDefault="00B869AB" w:rsidP="00B869AB">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113A105F" w14:textId="34D7059F" w:rsidR="00516D1F" w:rsidRPr="00495A25" w:rsidRDefault="00516D1F" w:rsidP="00495A25">
      <w:pPr>
        <w:pStyle w:val="p"/>
        <w:numPr>
          <w:ilvl w:val="0"/>
          <w:numId w:val="2"/>
        </w:numPr>
        <w:tabs>
          <w:tab w:val="left" w:pos="900"/>
          <w:tab w:val="left" w:pos="1260"/>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On January 12, JumpStart Co. purchased $870 in office supplies.</w:t>
      </w:r>
    </w:p>
    <w:p w14:paraId="4B0999FC" w14:textId="5CB1CDC2" w:rsidR="00516D1F" w:rsidRPr="00021DCB" w:rsidRDefault="00B869AB" w:rsidP="00495A25">
      <w:pPr>
        <w:pStyle w:val="p"/>
        <w:tabs>
          <w:tab w:val="left" w:pos="900"/>
          <w:tab w:val="left" w:pos="1260"/>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w:t>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Journalize this transaction as if JumpStart paid cash.</w:t>
      </w:r>
    </w:p>
    <w:p w14:paraId="24EF2CCC" w14:textId="334E4F14" w:rsidR="00516D1F" w:rsidRPr="00021DCB" w:rsidRDefault="00B869AB" w:rsidP="00495A25">
      <w:pPr>
        <w:pStyle w:val="p"/>
        <w:tabs>
          <w:tab w:val="left" w:pos="900"/>
          <w:tab w:val="left" w:pos="1260"/>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(b)</w:t>
      </w:r>
      <w:r>
        <w:rPr>
          <w:rFonts w:ascii="Times New Roman" w:eastAsia="Times New Roman" w:hAnsi="Times New Roman" w:cs="Times New Roman"/>
          <w:color w:val="000000"/>
          <w:sz w:val="22"/>
          <w:szCs w:val="22"/>
        </w:rPr>
        <w:tab/>
        <w:t>(1)</w:t>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Journalize this transaction as if JumpStart placed it on account.</w:t>
      </w:r>
    </w:p>
    <w:p w14:paraId="06965692" w14:textId="1F5FD067" w:rsidR="00516D1F" w:rsidRPr="00021DCB" w:rsidRDefault="00B869AB" w:rsidP="00B869AB">
      <w:pPr>
        <w:pStyle w:val="p"/>
        <w:tabs>
          <w:tab w:val="left" w:pos="900"/>
          <w:tab w:val="left" w:pos="1260"/>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(b)</w:t>
      </w:r>
      <w:r>
        <w:rPr>
          <w:rFonts w:ascii="Times New Roman" w:eastAsia="Times New Roman" w:hAnsi="Times New Roman" w:cs="Times New Roman"/>
          <w:color w:val="000000"/>
          <w:sz w:val="22"/>
          <w:szCs w:val="22"/>
        </w:rPr>
        <w:tab/>
        <w:t>(2)</w:t>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On January 18, JumpStart pays the amount due. Journalize this event.</w:t>
      </w:r>
    </w:p>
    <w:p w14:paraId="716487B6" w14:textId="77777777" w:rsidR="004F0DE4" w:rsidRDefault="004F0DE4" w:rsidP="005958BB">
      <w:pPr>
        <w:tabs>
          <w:tab w:val="left" w:pos="3600"/>
        </w:tabs>
        <w:ind w:left="576"/>
        <w:rPr>
          <w:rFonts w:ascii="Times New Roman" w:eastAsia="Times New Roman" w:hAnsi="Times New Roman" w:cs="Times New Roman"/>
          <w:i/>
          <w:iCs/>
          <w:color w:val="000000"/>
          <w:sz w:val="22"/>
          <w:szCs w:val="22"/>
        </w:rPr>
      </w:pPr>
    </w:p>
    <w:p w14:paraId="6A279B08" w14:textId="49BB4D69" w:rsidR="00516D1F" w:rsidRPr="00021DCB" w:rsidRDefault="00516D1F" w:rsidP="00495A25">
      <w:pPr>
        <w:tabs>
          <w:tab w:val="left" w:pos="3600"/>
          <w:tab w:val="left" w:pos="3960"/>
          <w:tab w:val="left" w:pos="4320"/>
          <w:tab w:val="left" w:pos="4680"/>
          <w:tab w:val="left" w:pos="5040"/>
          <w:tab w:val="left" w:pos="540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w:t>
      </w:r>
      <w:r w:rsidR="00495A25">
        <w:rPr>
          <w:rFonts w:ascii="Times New Roman" w:eastAsia="Times New Roman" w:hAnsi="Times New Roman" w:cs="Times New Roman"/>
          <w:color w:val="000000"/>
          <w:sz w:val="22"/>
          <w:szCs w:val="22"/>
        </w:rPr>
        <w:t>)</w:t>
      </w:r>
      <w:r w:rsidR="00495A25">
        <w:rPr>
          <w:rFonts w:ascii="Times New Roman" w:eastAsia="Times New Roman" w:hAnsi="Times New Roman" w:cs="Times New Roman"/>
          <w:color w:val="000000"/>
          <w:sz w:val="22"/>
          <w:szCs w:val="22"/>
        </w:rPr>
        <w:tab/>
      </w:r>
      <w:r w:rsidR="00495A25">
        <w:rPr>
          <w:rFonts w:ascii="Times New Roman" w:eastAsia="Times New Roman" w:hAnsi="Times New Roman" w:cs="Times New Roman"/>
          <w:color w:val="000000"/>
          <w:sz w:val="22"/>
          <w:szCs w:val="22"/>
        </w:rPr>
        <w:tab/>
        <w:t xml:space="preserve">Jan. </w:t>
      </w:r>
      <w:r w:rsidRPr="00021DCB">
        <w:rPr>
          <w:rFonts w:ascii="Times New Roman" w:eastAsia="Times New Roman" w:hAnsi="Times New Roman" w:cs="Times New Roman"/>
          <w:color w:val="000000"/>
          <w:sz w:val="22"/>
          <w:szCs w:val="22"/>
        </w:rPr>
        <w:t>12</w:t>
      </w:r>
      <w:r w:rsidR="00495A25">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Office Supplies</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870</w:t>
      </w:r>
    </w:p>
    <w:p w14:paraId="0C736C4F" w14:textId="7EB41340" w:rsidR="00516D1F" w:rsidRPr="00021DCB" w:rsidRDefault="00516D1F" w:rsidP="00495A25">
      <w:pPr>
        <w:tabs>
          <w:tab w:val="left" w:pos="3600"/>
          <w:tab w:val="left" w:pos="3960"/>
          <w:tab w:val="left" w:pos="4320"/>
          <w:tab w:val="left" w:pos="4680"/>
          <w:tab w:val="left" w:pos="5040"/>
          <w:tab w:val="left" w:pos="540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495A25">
        <w:rPr>
          <w:rFonts w:ascii="Times New Roman" w:hAnsi="Times New Roman" w:cs="Times New Roman"/>
          <w:sz w:val="22"/>
          <w:szCs w:val="22"/>
        </w:rPr>
        <w:tab/>
      </w:r>
      <w:r w:rsidR="00495A25">
        <w:rPr>
          <w:rFonts w:ascii="Times New Roman" w:hAnsi="Times New Roman" w:cs="Times New Roman"/>
          <w:sz w:val="22"/>
          <w:szCs w:val="22"/>
        </w:rPr>
        <w:tab/>
      </w:r>
      <w:r w:rsidR="00495A25">
        <w:rPr>
          <w:rFonts w:ascii="Times New Roman" w:hAnsi="Times New Roman" w:cs="Times New Roman"/>
          <w:sz w:val="22"/>
          <w:szCs w:val="22"/>
        </w:rPr>
        <w:tab/>
      </w:r>
      <w:r w:rsidR="00495A25">
        <w:rPr>
          <w:rFonts w:ascii="Times New Roman" w:hAnsi="Times New Roman" w:cs="Times New Roman"/>
          <w:sz w:val="22"/>
          <w:szCs w:val="22"/>
        </w:rPr>
        <w:tab/>
      </w:r>
      <w:r w:rsidR="00495A25">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Cash</w:t>
      </w:r>
      <w:r w:rsidRPr="00021DCB">
        <w:rPr>
          <w:rFonts w:ascii="Times New Roman" w:hAnsi="Times New Roman" w:cs="Times New Roman"/>
          <w:sz w:val="22"/>
          <w:szCs w:val="22"/>
        </w:rPr>
        <w:tab/>
      </w:r>
      <w:r w:rsidR="00495A25">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870</w:t>
      </w:r>
    </w:p>
    <w:p w14:paraId="430EC37A" w14:textId="77777777" w:rsidR="00516D1F" w:rsidRPr="00021DCB" w:rsidRDefault="00516D1F" w:rsidP="00495A25">
      <w:pPr>
        <w:pStyle w:val="p"/>
        <w:tabs>
          <w:tab w:val="left" w:pos="3600"/>
          <w:tab w:val="left" w:pos="3960"/>
          <w:tab w:val="left" w:pos="4320"/>
          <w:tab w:val="left" w:pos="4680"/>
          <w:tab w:val="left" w:pos="5040"/>
          <w:tab w:val="left" w:pos="540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p w14:paraId="1F697B25" w14:textId="21AB752F" w:rsidR="00516D1F" w:rsidRPr="00021DCB" w:rsidRDefault="00495A25" w:rsidP="00495A25">
      <w:pPr>
        <w:tabs>
          <w:tab w:val="left" w:pos="3600"/>
          <w:tab w:val="left" w:pos="3960"/>
          <w:tab w:val="left" w:pos="4320"/>
          <w:tab w:val="left" w:pos="4680"/>
          <w:tab w:val="left" w:pos="5040"/>
          <w:tab w:val="left" w:pos="540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t>(b)</w:t>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(1</w:t>
      </w:r>
      <w:r>
        <w:rPr>
          <w:rFonts w:ascii="Times New Roman" w:eastAsia="Times New Roman" w:hAnsi="Times New Roman" w:cs="Times New Roman"/>
          <w:color w:val="000000"/>
          <w:sz w:val="22"/>
          <w:szCs w:val="22"/>
        </w:rPr>
        <w:t>)</w:t>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Jan</w:t>
      </w:r>
      <w:r>
        <w:rPr>
          <w:rFonts w:ascii="Times New Roman" w:eastAsia="Times New Roman" w:hAnsi="Times New Roman" w:cs="Times New Roman"/>
          <w:color w:val="000000"/>
          <w:sz w:val="22"/>
          <w:szCs w:val="22"/>
        </w:rPr>
        <w:t xml:space="preserve">. </w:t>
      </w:r>
      <w:r w:rsidR="00516D1F" w:rsidRPr="00021DCB">
        <w:rPr>
          <w:rFonts w:ascii="Times New Roman" w:eastAsia="Times New Roman" w:hAnsi="Times New Roman" w:cs="Times New Roman"/>
          <w:color w:val="000000"/>
          <w:sz w:val="22"/>
          <w:szCs w:val="22"/>
        </w:rPr>
        <w:t>12</w:t>
      </w:r>
      <w:r>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Office Supplies</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870</w:t>
      </w:r>
    </w:p>
    <w:p w14:paraId="2CA5FB2E" w14:textId="5D538891" w:rsidR="00516D1F" w:rsidRPr="00021DCB" w:rsidRDefault="00516D1F" w:rsidP="00495A25">
      <w:pPr>
        <w:tabs>
          <w:tab w:val="left" w:pos="3600"/>
          <w:tab w:val="left" w:pos="3960"/>
          <w:tab w:val="left" w:pos="4320"/>
          <w:tab w:val="left" w:pos="4680"/>
          <w:tab w:val="left" w:pos="5040"/>
          <w:tab w:val="left" w:pos="540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495A25">
        <w:rPr>
          <w:rFonts w:ascii="Times New Roman" w:hAnsi="Times New Roman" w:cs="Times New Roman"/>
          <w:sz w:val="22"/>
          <w:szCs w:val="22"/>
        </w:rPr>
        <w:tab/>
      </w:r>
      <w:r w:rsidR="00495A25">
        <w:rPr>
          <w:rFonts w:ascii="Times New Roman" w:hAnsi="Times New Roman" w:cs="Times New Roman"/>
          <w:sz w:val="22"/>
          <w:szCs w:val="22"/>
        </w:rPr>
        <w:tab/>
      </w:r>
      <w:r w:rsidR="00495A25">
        <w:rPr>
          <w:rFonts w:ascii="Times New Roman" w:hAnsi="Times New Roman" w:cs="Times New Roman"/>
          <w:sz w:val="22"/>
          <w:szCs w:val="22"/>
        </w:rPr>
        <w:tab/>
      </w:r>
      <w:r w:rsidR="00495A25">
        <w:rPr>
          <w:rFonts w:ascii="Times New Roman" w:hAnsi="Times New Roman" w:cs="Times New Roman"/>
          <w:sz w:val="22"/>
          <w:szCs w:val="22"/>
        </w:rPr>
        <w:tab/>
      </w:r>
      <w:r w:rsidR="00495A25">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Accounts Payable</w:t>
      </w:r>
      <w:r w:rsidRPr="00021DCB">
        <w:rPr>
          <w:rFonts w:ascii="Times New Roman" w:hAnsi="Times New Roman" w:cs="Times New Roman"/>
          <w:sz w:val="22"/>
          <w:szCs w:val="22"/>
        </w:rPr>
        <w:tab/>
      </w:r>
      <w:r w:rsidR="00495A25">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870</w:t>
      </w:r>
    </w:p>
    <w:p w14:paraId="76A1EB26" w14:textId="77777777" w:rsidR="00516D1F" w:rsidRPr="00021DCB" w:rsidRDefault="00516D1F" w:rsidP="00495A25">
      <w:pPr>
        <w:pStyle w:val="p"/>
        <w:tabs>
          <w:tab w:val="left" w:pos="3600"/>
          <w:tab w:val="left" w:pos="3960"/>
          <w:tab w:val="left" w:pos="4320"/>
          <w:tab w:val="left" w:pos="4680"/>
          <w:tab w:val="left" w:pos="5040"/>
          <w:tab w:val="left" w:pos="540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p w14:paraId="3CC71009" w14:textId="68AB0880" w:rsidR="00516D1F" w:rsidRPr="00021DCB" w:rsidRDefault="00495A25" w:rsidP="00495A25">
      <w:pPr>
        <w:tabs>
          <w:tab w:val="left" w:pos="3600"/>
          <w:tab w:val="left" w:pos="3960"/>
          <w:tab w:val="left" w:pos="4320"/>
          <w:tab w:val="left" w:pos="4680"/>
          <w:tab w:val="left" w:pos="5040"/>
          <w:tab w:val="left" w:pos="540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t>(b)</w:t>
      </w:r>
      <w:r>
        <w:rPr>
          <w:rFonts w:ascii="Times New Roman" w:eastAsia="Times New Roman" w:hAnsi="Times New Roman" w:cs="Times New Roman"/>
          <w:color w:val="000000"/>
          <w:sz w:val="22"/>
          <w:szCs w:val="22"/>
        </w:rPr>
        <w:tab/>
        <w:t>(2)</w:t>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Jan. 18</w:t>
      </w:r>
      <w:r>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Accounts Payable</w:t>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870</w:t>
      </w:r>
    </w:p>
    <w:p w14:paraId="269FC09C" w14:textId="047210F0" w:rsidR="00516D1F" w:rsidRPr="00021DCB" w:rsidRDefault="00516D1F" w:rsidP="00495A25">
      <w:pPr>
        <w:tabs>
          <w:tab w:val="left" w:pos="3600"/>
          <w:tab w:val="left" w:pos="3960"/>
          <w:tab w:val="left" w:pos="4320"/>
          <w:tab w:val="left" w:pos="4680"/>
          <w:tab w:val="left" w:pos="5040"/>
          <w:tab w:val="left" w:pos="540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495A25">
        <w:rPr>
          <w:rFonts w:ascii="Times New Roman" w:hAnsi="Times New Roman" w:cs="Times New Roman"/>
          <w:sz w:val="22"/>
          <w:szCs w:val="22"/>
        </w:rPr>
        <w:tab/>
      </w:r>
      <w:r w:rsidR="00495A25">
        <w:rPr>
          <w:rFonts w:ascii="Times New Roman" w:hAnsi="Times New Roman" w:cs="Times New Roman"/>
          <w:sz w:val="22"/>
          <w:szCs w:val="22"/>
        </w:rPr>
        <w:tab/>
      </w:r>
      <w:r w:rsidR="00495A25">
        <w:rPr>
          <w:rFonts w:ascii="Times New Roman" w:hAnsi="Times New Roman" w:cs="Times New Roman"/>
          <w:sz w:val="22"/>
          <w:szCs w:val="22"/>
        </w:rPr>
        <w:tab/>
      </w:r>
      <w:r w:rsidR="00495A25">
        <w:rPr>
          <w:rFonts w:ascii="Times New Roman" w:hAnsi="Times New Roman" w:cs="Times New Roman"/>
          <w:sz w:val="22"/>
          <w:szCs w:val="22"/>
        </w:rPr>
        <w:tab/>
      </w:r>
      <w:r w:rsidR="00495A25">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Cash</w:t>
      </w:r>
      <w:r w:rsidRPr="00021DCB">
        <w:rPr>
          <w:rFonts w:ascii="Times New Roman" w:hAnsi="Times New Roman" w:cs="Times New Roman"/>
          <w:sz w:val="22"/>
          <w:szCs w:val="22"/>
        </w:rPr>
        <w:tab/>
      </w:r>
      <w:r w:rsidR="00495A25">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870</w:t>
      </w:r>
    </w:p>
    <w:p w14:paraId="6C7DB85C" w14:textId="77777777" w:rsidR="00495A25"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95A25">
        <w:rPr>
          <w:rFonts w:ascii="Times New Roman" w:eastAsia="Times New Roman" w:hAnsi="Times New Roman" w:cs="Times New Roman"/>
          <w:color w:val="000000"/>
          <w:sz w:val="22"/>
          <w:szCs w:val="22"/>
        </w:rPr>
        <w:t>Moderate</w:t>
      </w:r>
    </w:p>
    <w:p w14:paraId="59ACE1C9" w14:textId="347A11ED" w:rsidR="00516D1F" w:rsidRPr="00021DCB" w:rsidRDefault="00495A25"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Bloom's: Applying</w:t>
      </w:r>
    </w:p>
    <w:p w14:paraId="585EAFF0" w14:textId="3C13E353" w:rsidR="00516D1F" w:rsidRPr="00021DCB" w:rsidRDefault="00516D1F"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292BDF6D" w14:textId="77777777" w:rsidR="00495A25"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ACCT.ACBSP.APC.06 - Recording Transacti</w:t>
      </w:r>
      <w:r w:rsidR="00495A25">
        <w:rPr>
          <w:rFonts w:ascii="Times New Roman" w:eastAsia="Times New Roman" w:hAnsi="Times New Roman" w:cs="Times New Roman"/>
          <w:color w:val="000000"/>
          <w:sz w:val="22"/>
          <w:szCs w:val="22"/>
        </w:rPr>
        <w:t>ons</w:t>
      </w:r>
    </w:p>
    <w:p w14:paraId="02774712" w14:textId="02280284" w:rsidR="00495A25" w:rsidRDefault="00495A25"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439074D0" w14:textId="53F52492" w:rsidR="00516D1F" w:rsidRPr="00021DCB" w:rsidRDefault="00495A25"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BUSPROG: Analytic</w:t>
      </w:r>
    </w:p>
    <w:p w14:paraId="250CF2A2" w14:textId="77777777" w:rsidR="001D53AA" w:rsidRPr="00021DCB" w:rsidRDefault="001D53AA" w:rsidP="005958BB">
      <w:pPr>
        <w:tabs>
          <w:tab w:val="left" w:pos="3600"/>
        </w:tabs>
        <w:ind w:left="576"/>
        <w:rPr>
          <w:rFonts w:ascii="Times New Roman" w:hAnsi="Times New Roman" w:cs="Times New Roman"/>
          <w:sz w:val="22"/>
          <w:szCs w:val="22"/>
        </w:rPr>
      </w:pPr>
    </w:p>
    <w:p w14:paraId="406125AE" w14:textId="0DACAA8E" w:rsidR="00516D1F" w:rsidRPr="00021DCB" w:rsidRDefault="00516D1F"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On November 10, JumpStart Co. provides $2,900 in services to clients. At the time of service, the clients paid $600 in cash and put the balance on account.</w:t>
      </w:r>
    </w:p>
    <w:p w14:paraId="21538F3D" w14:textId="5769B131" w:rsidR="00516D1F" w:rsidRPr="00021DCB" w:rsidRDefault="00495A25" w:rsidP="00495A25">
      <w:pPr>
        <w:pStyle w:val="p"/>
        <w:tabs>
          <w:tab w:val="left" w:pos="9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w:t>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Journalize this event.</w:t>
      </w:r>
    </w:p>
    <w:p w14:paraId="3EA5046F" w14:textId="5995CD32" w:rsidR="00516D1F" w:rsidRPr="00021DCB" w:rsidRDefault="00495A25" w:rsidP="00495A25">
      <w:pPr>
        <w:pStyle w:val="p"/>
        <w:tabs>
          <w:tab w:val="left" w:pos="9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(b)</w:t>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On November 20, JumpStart Co. clients paid an additional $900 on their accounts due. Journalize this event.</w:t>
      </w:r>
    </w:p>
    <w:p w14:paraId="5BA7FDCC" w14:textId="03AFB3EF" w:rsidR="00516D1F" w:rsidRPr="00021DCB" w:rsidRDefault="00495A25" w:rsidP="00495A25">
      <w:pPr>
        <w:pStyle w:val="p"/>
        <w:tabs>
          <w:tab w:val="left" w:pos="9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(c)</w:t>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Calculate the accounts receivable balance on November 30.</w:t>
      </w:r>
    </w:p>
    <w:p w14:paraId="38B7372C" w14:textId="77777777" w:rsidR="004F0DE4" w:rsidRDefault="004F0DE4" w:rsidP="005958BB">
      <w:pPr>
        <w:tabs>
          <w:tab w:val="left" w:pos="3600"/>
        </w:tabs>
        <w:ind w:left="576"/>
        <w:rPr>
          <w:rFonts w:ascii="Times New Roman" w:eastAsia="Times New Roman" w:hAnsi="Times New Roman" w:cs="Times New Roman"/>
          <w:i/>
          <w:iCs/>
          <w:color w:val="000000"/>
          <w:sz w:val="22"/>
          <w:szCs w:val="22"/>
        </w:rPr>
      </w:pPr>
    </w:p>
    <w:p w14:paraId="56C07564" w14:textId="53249DB9" w:rsidR="00516D1F" w:rsidRPr="00021DCB" w:rsidRDefault="00516D1F" w:rsidP="00495A25">
      <w:pPr>
        <w:tabs>
          <w:tab w:val="left" w:pos="3600"/>
          <w:tab w:val="left" w:pos="3960"/>
          <w:tab w:val="left" w:pos="4860"/>
          <w:tab w:val="left" w:pos="52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95A25">
        <w:rPr>
          <w:rFonts w:ascii="Times New Roman" w:eastAsia="Times New Roman" w:hAnsi="Times New Roman" w:cs="Times New Roman"/>
          <w:color w:val="000000"/>
          <w:sz w:val="22"/>
          <w:szCs w:val="22"/>
        </w:rPr>
        <w:t>(a)</w:t>
      </w:r>
      <w:r w:rsidR="00495A25">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Nov. 10</w:t>
      </w:r>
      <w:r w:rsidR="00495A25">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Cash</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600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306467F4" w14:textId="3EC3B2D3" w:rsidR="00516D1F" w:rsidRPr="00021DCB" w:rsidRDefault="00516D1F" w:rsidP="00495A25">
      <w:pPr>
        <w:tabs>
          <w:tab w:val="left" w:pos="3600"/>
          <w:tab w:val="left" w:pos="3960"/>
          <w:tab w:val="left" w:pos="4860"/>
          <w:tab w:val="left" w:pos="52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495A25">
        <w:rPr>
          <w:rFonts w:ascii="Times New Roman" w:hAnsi="Times New Roman" w:cs="Times New Roman"/>
          <w:sz w:val="22"/>
          <w:szCs w:val="22"/>
        </w:rPr>
        <w:tab/>
      </w:r>
      <w:r w:rsidR="00495A25">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Accounts Receivable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2,300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16F4C154" w14:textId="2D9F867A" w:rsidR="00516D1F" w:rsidRPr="00021DCB" w:rsidRDefault="00516D1F" w:rsidP="00495A25">
      <w:pPr>
        <w:pStyle w:val="p"/>
        <w:tabs>
          <w:tab w:val="left" w:pos="3600"/>
          <w:tab w:val="left" w:pos="3960"/>
          <w:tab w:val="left" w:pos="4860"/>
          <w:tab w:val="left" w:pos="52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495A25">
        <w:rPr>
          <w:rFonts w:ascii="Times New Roman" w:eastAsia="Times New Roman" w:hAnsi="Times New Roman" w:cs="Times New Roman"/>
          <w:color w:val="000000"/>
          <w:sz w:val="22"/>
          <w:szCs w:val="22"/>
        </w:rPr>
        <w:tab/>
      </w:r>
      <w:r w:rsidR="00495A25">
        <w:rPr>
          <w:rFonts w:ascii="Times New Roman" w:eastAsia="Times New Roman" w:hAnsi="Times New Roman" w:cs="Times New Roman"/>
          <w:color w:val="000000"/>
          <w:sz w:val="22"/>
          <w:szCs w:val="22"/>
        </w:rPr>
        <w:tab/>
      </w:r>
      <w:r w:rsidR="00495A25">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Fees Earned</w:t>
      </w:r>
      <w:r w:rsidRPr="00021DCB">
        <w:rPr>
          <w:rFonts w:ascii="Times New Roman" w:hAnsi="Times New Roman" w:cs="Times New Roman"/>
          <w:sz w:val="22"/>
          <w:szCs w:val="22"/>
        </w:rPr>
        <w:tab/>
      </w:r>
      <w:r w:rsidR="00495A25">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2,900</w:t>
      </w:r>
    </w:p>
    <w:p w14:paraId="46A96425" w14:textId="77777777" w:rsidR="00516D1F" w:rsidRPr="00021DCB" w:rsidRDefault="00516D1F" w:rsidP="00495A25">
      <w:pPr>
        <w:tabs>
          <w:tab w:val="left" w:pos="3600"/>
          <w:tab w:val="left" w:pos="3960"/>
          <w:tab w:val="left" w:pos="4860"/>
          <w:tab w:val="left" w:pos="52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6B73B4DB" w14:textId="09E38494" w:rsidR="00516D1F" w:rsidRPr="00021DCB" w:rsidRDefault="00495A25" w:rsidP="00495A25">
      <w:pPr>
        <w:tabs>
          <w:tab w:val="left" w:pos="3600"/>
          <w:tab w:val="left" w:pos="3960"/>
          <w:tab w:val="left" w:pos="4860"/>
          <w:tab w:val="left" w:pos="522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t>(b)</w:t>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Nov. 20</w:t>
      </w:r>
      <w:r>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Cash</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900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p>
    <w:p w14:paraId="50EE3875" w14:textId="5BF6B99B" w:rsidR="00516D1F" w:rsidRPr="00021DCB" w:rsidRDefault="00516D1F" w:rsidP="00495A25">
      <w:pPr>
        <w:pStyle w:val="p"/>
        <w:tabs>
          <w:tab w:val="left" w:pos="3600"/>
          <w:tab w:val="left" w:pos="3960"/>
          <w:tab w:val="left" w:pos="4860"/>
          <w:tab w:val="left" w:pos="52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495A25">
        <w:rPr>
          <w:rFonts w:ascii="Times New Roman" w:eastAsia="Times New Roman" w:hAnsi="Times New Roman" w:cs="Times New Roman"/>
          <w:color w:val="000000"/>
          <w:sz w:val="22"/>
          <w:szCs w:val="22"/>
        </w:rPr>
        <w:tab/>
      </w:r>
      <w:r w:rsidR="00495A25">
        <w:rPr>
          <w:rFonts w:ascii="Times New Roman" w:eastAsia="Times New Roman" w:hAnsi="Times New Roman" w:cs="Times New Roman"/>
          <w:color w:val="000000"/>
          <w:sz w:val="22"/>
          <w:szCs w:val="22"/>
        </w:rPr>
        <w:tab/>
      </w:r>
      <w:r w:rsidR="00495A25">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Accounts Receivable</w:t>
      </w:r>
      <w:r w:rsidRPr="00021DCB">
        <w:rPr>
          <w:rFonts w:ascii="Times New Roman" w:hAnsi="Times New Roman" w:cs="Times New Roman"/>
          <w:sz w:val="22"/>
          <w:szCs w:val="22"/>
        </w:rPr>
        <w:tab/>
      </w:r>
      <w:r w:rsidR="00495A25">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900</w:t>
      </w:r>
    </w:p>
    <w:p w14:paraId="5DF8C6EE" w14:textId="77777777" w:rsidR="00516D1F" w:rsidRPr="00021DCB" w:rsidRDefault="00516D1F" w:rsidP="00495A25">
      <w:pPr>
        <w:pStyle w:val="p"/>
        <w:tabs>
          <w:tab w:val="left" w:pos="3600"/>
          <w:tab w:val="left" w:pos="3960"/>
          <w:tab w:val="left" w:pos="4860"/>
          <w:tab w:val="left" w:pos="52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p w14:paraId="5D8F5199" w14:textId="0465FB7C" w:rsidR="00516D1F" w:rsidRPr="00021DCB" w:rsidRDefault="00495A25" w:rsidP="00495A25">
      <w:pPr>
        <w:tabs>
          <w:tab w:val="left" w:pos="3600"/>
          <w:tab w:val="left" w:pos="3960"/>
          <w:tab w:val="left" w:pos="4860"/>
          <w:tab w:val="left" w:pos="522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(c)</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Original invoice</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$2,900</w:t>
      </w:r>
    </w:p>
    <w:p w14:paraId="5E3A4162" w14:textId="576D89BB" w:rsidR="00516D1F" w:rsidRPr="00021DCB" w:rsidRDefault="00516D1F" w:rsidP="00495A25">
      <w:pPr>
        <w:pStyle w:val="p"/>
        <w:tabs>
          <w:tab w:val="left" w:pos="3600"/>
          <w:tab w:val="left" w:pos="3960"/>
          <w:tab w:val="left" w:pos="4860"/>
          <w:tab w:val="left" w:pos="52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495A25">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Less cash paid upon completion</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u w:val="single"/>
        </w:rPr>
        <w:t xml:space="preserve"> </w:t>
      </w:r>
      <w:r w:rsidRPr="00021DCB">
        <w:rPr>
          <w:rFonts w:ascii="Times New Roman" w:eastAsia="Times New Roman" w:hAnsi="Times New Roman" w:cs="Times New Roman"/>
          <w:color w:val="000000"/>
          <w:sz w:val="22"/>
          <w:szCs w:val="22"/>
          <w:u w:val="single"/>
        </w:rPr>
        <w:t>600</w:t>
      </w:r>
    </w:p>
    <w:p w14:paraId="7BEB2E88" w14:textId="2049A1ED" w:rsidR="00516D1F" w:rsidRPr="00021DCB" w:rsidRDefault="00516D1F" w:rsidP="00495A25">
      <w:pPr>
        <w:pStyle w:val="p"/>
        <w:tabs>
          <w:tab w:val="left" w:pos="3600"/>
          <w:tab w:val="left" w:pos="3960"/>
          <w:tab w:val="left" w:pos="4860"/>
          <w:tab w:val="left" w:pos="52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495A25">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Original amount on accounts receivable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$2,300</w:t>
      </w:r>
    </w:p>
    <w:p w14:paraId="086500C2" w14:textId="43D5D684" w:rsidR="00516D1F" w:rsidRPr="00021DCB" w:rsidRDefault="00516D1F" w:rsidP="00495A25">
      <w:pPr>
        <w:pStyle w:val="p"/>
        <w:tabs>
          <w:tab w:val="left" w:pos="3600"/>
          <w:tab w:val="left" w:pos="3960"/>
          <w:tab w:val="left" w:pos="4860"/>
          <w:tab w:val="left" w:pos="52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495A25">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Less Nov. 20 payment</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u w:val="single"/>
        </w:rPr>
        <w:t xml:space="preserve"> </w:t>
      </w:r>
      <w:r w:rsidRPr="00021DCB">
        <w:rPr>
          <w:rFonts w:ascii="Times New Roman" w:eastAsia="Times New Roman" w:hAnsi="Times New Roman" w:cs="Times New Roman"/>
          <w:color w:val="000000"/>
          <w:sz w:val="22"/>
          <w:szCs w:val="22"/>
          <w:u w:val="single"/>
        </w:rPr>
        <w:t>900</w:t>
      </w:r>
    </w:p>
    <w:p w14:paraId="5727D972" w14:textId="1A363BC4" w:rsidR="00516D1F" w:rsidRPr="00021DCB" w:rsidRDefault="00516D1F" w:rsidP="00495A25">
      <w:pPr>
        <w:pStyle w:val="p"/>
        <w:tabs>
          <w:tab w:val="left" w:pos="3600"/>
          <w:tab w:val="left" w:pos="3960"/>
          <w:tab w:val="left" w:pos="4860"/>
          <w:tab w:val="left" w:pos="52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495A25">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Accounts receivable balance</w:t>
      </w:r>
      <w:r w:rsidRPr="00021DCB">
        <w:rPr>
          <w:rFonts w:ascii="Times New Roman" w:hAnsi="Times New Roman" w:cs="Times New Roman"/>
          <w:sz w:val="22"/>
          <w:szCs w:val="22"/>
        </w:rPr>
        <w:tab/>
      </w:r>
      <w:r w:rsidRPr="00021DCB">
        <w:rPr>
          <w:rStyle w:val="DoubleUnderline"/>
          <w:rFonts w:ascii="Times New Roman" w:eastAsia="Times New Roman" w:hAnsi="Times New Roman" w:cs="Times New Roman"/>
          <w:color w:val="000000"/>
          <w:sz w:val="22"/>
          <w:szCs w:val="22"/>
          <w:u w:val="double"/>
        </w:rPr>
        <w:t>$1,400</w:t>
      </w:r>
    </w:p>
    <w:p w14:paraId="3518C0FA" w14:textId="77777777" w:rsidR="00495A25"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95A25">
        <w:rPr>
          <w:rFonts w:ascii="Times New Roman" w:eastAsia="Times New Roman" w:hAnsi="Times New Roman" w:cs="Times New Roman"/>
          <w:color w:val="000000"/>
          <w:sz w:val="22"/>
          <w:szCs w:val="22"/>
        </w:rPr>
        <w:t>Challenging</w:t>
      </w:r>
    </w:p>
    <w:p w14:paraId="2ECDD796" w14:textId="2917851B" w:rsidR="00516D1F" w:rsidRPr="00021DCB" w:rsidRDefault="00495A25"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Bloom's: Applying</w:t>
      </w:r>
    </w:p>
    <w:p w14:paraId="29D461EC" w14:textId="0B1C7B3C" w:rsidR="00516D1F" w:rsidRPr="00021DCB" w:rsidRDefault="00516D1F"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49F5BDC2" w14:textId="77777777" w:rsidR="00495A25"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495A25">
        <w:rPr>
          <w:rFonts w:ascii="Times New Roman" w:eastAsia="Times New Roman" w:hAnsi="Times New Roman" w:cs="Times New Roman"/>
          <w:color w:val="000000"/>
          <w:sz w:val="22"/>
          <w:szCs w:val="22"/>
        </w:rPr>
        <w:t>APC.06 - Recording Transactions</w:t>
      </w:r>
    </w:p>
    <w:p w14:paraId="2C73AF8C" w14:textId="01651D22" w:rsidR="00495A25" w:rsidRDefault="00495A25"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53BD58B3" w14:textId="1F1B5940" w:rsidR="00516D1F" w:rsidRPr="00021DCB" w:rsidRDefault="00495A25"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BUSPROG: Analytic</w:t>
      </w:r>
    </w:p>
    <w:p w14:paraId="6B073BE3" w14:textId="0F916CB4" w:rsidR="001D53AA" w:rsidRPr="00021DCB" w:rsidRDefault="00495A25" w:rsidP="00495A25">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2CBD230C" w14:textId="6C91D1E4" w:rsidR="00516D1F" w:rsidRPr="00021DCB" w:rsidRDefault="00516D1F"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Prepare a journal entry for the purchase of a truck on April 4 for $85,700, paying $15,000 cash and the remainder on account. Omit explanation.</w:t>
      </w:r>
    </w:p>
    <w:p w14:paraId="67CC55BE" w14:textId="77777777" w:rsidR="004F0DE4" w:rsidRDefault="004F0DE4" w:rsidP="005958BB">
      <w:pPr>
        <w:tabs>
          <w:tab w:val="left" w:pos="3600"/>
        </w:tabs>
        <w:ind w:left="576"/>
        <w:rPr>
          <w:rFonts w:ascii="Times New Roman" w:eastAsia="Times New Roman" w:hAnsi="Times New Roman" w:cs="Times New Roman"/>
          <w:i/>
          <w:iCs/>
          <w:color w:val="000000"/>
          <w:sz w:val="22"/>
          <w:szCs w:val="22"/>
        </w:rPr>
      </w:pPr>
    </w:p>
    <w:p w14:paraId="6EF660CB" w14:textId="2AFFE6E9" w:rsidR="00516D1F" w:rsidRPr="00021DCB" w:rsidRDefault="00516D1F" w:rsidP="00495A25">
      <w:pPr>
        <w:tabs>
          <w:tab w:val="left" w:pos="3600"/>
          <w:tab w:val="left" w:pos="4500"/>
          <w:tab w:val="left" w:pos="486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April</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4</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Truck</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85,700</w:t>
      </w:r>
      <w:r w:rsidRPr="00021DCB">
        <w:rPr>
          <w:rFonts w:ascii="Times New Roman" w:hAnsi="Times New Roman" w:cs="Times New Roman"/>
          <w:sz w:val="22"/>
          <w:szCs w:val="22"/>
        </w:rPr>
        <w:tab/>
      </w:r>
    </w:p>
    <w:p w14:paraId="7CEC38FD" w14:textId="5903E4F8" w:rsidR="00516D1F" w:rsidRPr="00021DCB" w:rsidRDefault="00516D1F" w:rsidP="00495A25">
      <w:pPr>
        <w:tabs>
          <w:tab w:val="left" w:pos="3600"/>
          <w:tab w:val="left" w:pos="4500"/>
          <w:tab w:val="left" w:pos="486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495A25">
        <w:rPr>
          <w:rFonts w:ascii="Times New Roman" w:hAnsi="Times New Roman" w:cs="Times New Roman"/>
          <w:sz w:val="22"/>
          <w:szCs w:val="22"/>
        </w:rPr>
        <w:tab/>
      </w:r>
      <w:r w:rsidR="00495A25">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Cash</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15,000</w:t>
      </w:r>
    </w:p>
    <w:p w14:paraId="4D2AAF25" w14:textId="4A26C6DD" w:rsidR="00516D1F" w:rsidRPr="00021DCB" w:rsidRDefault="00516D1F" w:rsidP="00495A25">
      <w:pPr>
        <w:tabs>
          <w:tab w:val="left" w:pos="3600"/>
          <w:tab w:val="left" w:pos="4500"/>
          <w:tab w:val="left" w:pos="486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495A25">
        <w:rPr>
          <w:rFonts w:ascii="Times New Roman" w:hAnsi="Times New Roman" w:cs="Times New Roman"/>
          <w:sz w:val="22"/>
          <w:szCs w:val="22"/>
        </w:rPr>
        <w:tab/>
      </w:r>
      <w:r w:rsidR="00495A25">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Accounts Payable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70,700</w:t>
      </w:r>
    </w:p>
    <w:p w14:paraId="614AFEC0" w14:textId="77777777" w:rsidR="00495A25"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95A25">
        <w:rPr>
          <w:rFonts w:ascii="Times New Roman" w:eastAsia="Times New Roman" w:hAnsi="Times New Roman" w:cs="Times New Roman"/>
          <w:color w:val="000000"/>
          <w:sz w:val="22"/>
          <w:szCs w:val="22"/>
        </w:rPr>
        <w:t>Easy</w:t>
      </w:r>
    </w:p>
    <w:p w14:paraId="798DFFB2" w14:textId="6D881DE4" w:rsidR="00516D1F" w:rsidRPr="00021DCB" w:rsidRDefault="00495A25"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Bloom's: Applying</w:t>
      </w:r>
    </w:p>
    <w:p w14:paraId="57974706" w14:textId="13EC2295" w:rsidR="00516D1F" w:rsidRPr="00021DCB" w:rsidRDefault="00516D1F"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1A4ADA8F" w14:textId="77777777" w:rsidR="00495A25"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w:t>
      </w:r>
      <w:r w:rsidR="00495A25">
        <w:rPr>
          <w:rFonts w:ascii="Times New Roman" w:eastAsia="Times New Roman" w:hAnsi="Times New Roman" w:cs="Times New Roman"/>
          <w:color w:val="000000"/>
          <w:sz w:val="22"/>
          <w:szCs w:val="22"/>
        </w:rPr>
        <w:t>ACBSP.APC.04 - Cash vs. Accrual</w:t>
      </w:r>
    </w:p>
    <w:p w14:paraId="7E652C6A" w14:textId="77777777" w:rsidR="00495A25" w:rsidRDefault="00495A25"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199ACA6F" w14:textId="38A0DE83" w:rsidR="00495A25" w:rsidRDefault="00495A25"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618C98A7" w14:textId="0E851226" w:rsidR="00516D1F" w:rsidRPr="00021DCB" w:rsidRDefault="00495A25"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BUSPROG: Analytic</w:t>
      </w:r>
    </w:p>
    <w:p w14:paraId="42DA8A42" w14:textId="77777777" w:rsidR="001D53AA" w:rsidRPr="00021DCB" w:rsidRDefault="001D53AA" w:rsidP="005958BB">
      <w:pPr>
        <w:tabs>
          <w:tab w:val="left" w:pos="3600"/>
        </w:tabs>
        <w:ind w:left="576"/>
        <w:rPr>
          <w:rFonts w:ascii="Times New Roman" w:hAnsi="Times New Roman" w:cs="Times New Roman"/>
          <w:sz w:val="22"/>
          <w:szCs w:val="22"/>
        </w:rPr>
      </w:pPr>
    </w:p>
    <w:p w14:paraId="55A9B201" w14:textId="36B57847" w:rsidR="00516D1F" w:rsidRPr="00021DCB" w:rsidRDefault="00516D1F"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Journalize the following selected transactions for January.</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Explanations may be omitted.</w:t>
      </w:r>
    </w:p>
    <w:p w14:paraId="66E4607C" w14:textId="58B3590D" w:rsidR="00516D1F" w:rsidRPr="00021DCB" w:rsidRDefault="00516D1F" w:rsidP="00495A25">
      <w:pPr>
        <w:tabs>
          <w:tab w:val="right" w:pos="1260"/>
          <w:tab w:val="left" w:pos="16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Jan.</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Received cash from the sale of common stock, $14,000.</w:t>
      </w:r>
    </w:p>
    <w:p w14:paraId="6256587A" w14:textId="77777777" w:rsidR="00516D1F" w:rsidRPr="00021DCB" w:rsidRDefault="00516D1F" w:rsidP="00495A25">
      <w:pPr>
        <w:tabs>
          <w:tab w:val="right" w:pos="1260"/>
          <w:tab w:val="left" w:pos="16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2</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Received cash for providing accounting services, $9,500.</w:t>
      </w:r>
    </w:p>
    <w:p w14:paraId="258D1B96" w14:textId="77777777" w:rsidR="00516D1F" w:rsidRPr="00021DCB" w:rsidRDefault="00516D1F" w:rsidP="00495A25">
      <w:pPr>
        <w:tabs>
          <w:tab w:val="right" w:pos="1260"/>
          <w:tab w:val="left" w:pos="16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3</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Billed customers on account for providing services, $4,200.</w:t>
      </w:r>
    </w:p>
    <w:p w14:paraId="3168061C" w14:textId="77777777" w:rsidR="00516D1F" w:rsidRPr="00021DCB" w:rsidRDefault="00516D1F" w:rsidP="00495A25">
      <w:pPr>
        <w:tabs>
          <w:tab w:val="right" w:pos="1260"/>
          <w:tab w:val="left" w:pos="16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4</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Paid advertising expense, $700.</w:t>
      </w:r>
    </w:p>
    <w:p w14:paraId="7EBF37FC" w14:textId="77777777" w:rsidR="00516D1F" w:rsidRPr="00021DCB" w:rsidRDefault="00516D1F" w:rsidP="00495A25">
      <w:pPr>
        <w:tabs>
          <w:tab w:val="right" w:pos="1260"/>
          <w:tab w:val="left" w:pos="16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5</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Received cash from customers on account, $2,500.</w:t>
      </w:r>
    </w:p>
    <w:p w14:paraId="08D3BA42" w14:textId="77777777" w:rsidR="00516D1F" w:rsidRPr="00021DCB" w:rsidRDefault="00516D1F" w:rsidP="00495A25">
      <w:pPr>
        <w:tabs>
          <w:tab w:val="right" w:pos="1260"/>
          <w:tab w:val="left" w:pos="16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6</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Paid dividends, $1,010.</w:t>
      </w:r>
    </w:p>
    <w:p w14:paraId="3D9D2542" w14:textId="77777777" w:rsidR="00516D1F" w:rsidRPr="00021DCB" w:rsidRDefault="00516D1F" w:rsidP="00495A25">
      <w:pPr>
        <w:tabs>
          <w:tab w:val="right" w:pos="1260"/>
          <w:tab w:val="left" w:pos="16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7</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Received telephone bill, $900.</w:t>
      </w:r>
    </w:p>
    <w:p w14:paraId="50AB200E" w14:textId="77777777" w:rsidR="00516D1F" w:rsidRPr="00021DCB" w:rsidRDefault="00516D1F" w:rsidP="00495A25">
      <w:pPr>
        <w:tabs>
          <w:tab w:val="right" w:pos="1260"/>
          <w:tab w:val="left" w:pos="16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8</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Paid telephone bill, $900.</w:t>
      </w:r>
    </w:p>
    <w:p w14:paraId="2652FF24" w14:textId="77777777" w:rsidR="00516D1F" w:rsidRPr="00021DCB" w:rsidRDefault="00516D1F" w:rsidP="00021DCB">
      <w:pPr>
        <w:pStyle w:val="p"/>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tbl>
      <w:tblPr>
        <w:tblW w:w="9360" w:type="dxa"/>
        <w:tblInd w:w="576"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440"/>
        <w:gridCol w:w="3600"/>
        <w:gridCol w:w="1440"/>
        <w:gridCol w:w="1440"/>
        <w:gridCol w:w="1440"/>
      </w:tblGrid>
      <w:tr w:rsidR="00516D1F" w:rsidRPr="00021DCB" w14:paraId="11E7650C" w14:textId="77777777" w:rsidTr="00495A25">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12C24C" w14:textId="77777777" w:rsidR="00516D1F" w:rsidRPr="00021DCB" w:rsidRDefault="00516D1F" w:rsidP="00021DCB">
            <w:pPr>
              <w:pStyle w:val="p"/>
              <w:jc w:val="center"/>
              <w:rPr>
                <w:rFonts w:ascii="Times New Roman" w:hAnsi="Times New Roman" w:cs="Times New Roman"/>
                <w:sz w:val="22"/>
                <w:szCs w:val="22"/>
              </w:rPr>
            </w:pPr>
            <w:r w:rsidRPr="00021DCB">
              <w:rPr>
                <w:rFonts w:ascii="Times New Roman" w:eastAsia="Times New Roman" w:hAnsi="Times New Roman" w:cs="Times New Roman"/>
                <w:b/>
                <w:bCs/>
                <w:color w:val="000000"/>
                <w:sz w:val="22"/>
                <w:szCs w:val="22"/>
              </w:rPr>
              <w:t>Date</w:t>
            </w:r>
          </w:p>
        </w:tc>
        <w:tc>
          <w:tcPr>
            <w:tcW w:w="3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B4BC9E" w14:textId="77777777" w:rsidR="00516D1F" w:rsidRPr="00021DCB" w:rsidRDefault="00516D1F" w:rsidP="00021DCB">
            <w:pPr>
              <w:pStyle w:val="p"/>
              <w:jc w:val="center"/>
              <w:rPr>
                <w:rFonts w:ascii="Times New Roman" w:hAnsi="Times New Roman" w:cs="Times New Roman"/>
                <w:sz w:val="22"/>
                <w:szCs w:val="22"/>
              </w:rPr>
            </w:pPr>
            <w:r w:rsidRPr="00021DCB">
              <w:rPr>
                <w:rFonts w:ascii="Times New Roman" w:eastAsia="Times New Roman" w:hAnsi="Times New Roman" w:cs="Times New Roman"/>
                <w:b/>
                <w:bCs/>
                <w:color w:val="000000"/>
                <w:sz w:val="22"/>
                <w:szCs w:val="22"/>
              </w:rPr>
              <w:t>Description</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B4DF87" w14:textId="77777777" w:rsidR="00516D1F" w:rsidRPr="00021DCB" w:rsidRDefault="00516D1F" w:rsidP="00021DCB">
            <w:pPr>
              <w:pStyle w:val="p"/>
              <w:jc w:val="center"/>
              <w:rPr>
                <w:rFonts w:ascii="Times New Roman" w:hAnsi="Times New Roman" w:cs="Times New Roman"/>
                <w:sz w:val="22"/>
                <w:szCs w:val="22"/>
              </w:rPr>
            </w:pPr>
            <w:r w:rsidRPr="00021DCB">
              <w:rPr>
                <w:rFonts w:ascii="Times New Roman" w:eastAsia="Times New Roman" w:hAnsi="Times New Roman" w:cs="Times New Roman"/>
                <w:b/>
                <w:bCs/>
                <w:color w:val="000000"/>
                <w:sz w:val="22"/>
                <w:szCs w:val="22"/>
              </w:rPr>
              <w:t>Post. Ref.</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F007A0" w14:textId="77777777" w:rsidR="00516D1F" w:rsidRPr="00021DCB" w:rsidRDefault="00516D1F" w:rsidP="00021DCB">
            <w:pPr>
              <w:pStyle w:val="p"/>
              <w:jc w:val="center"/>
              <w:rPr>
                <w:rFonts w:ascii="Times New Roman" w:hAnsi="Times New Roman" w:cs="Times New Roman"/>
                <w:sz w:val="22"/>
                <w:szCs w:val="22"/>
              </w:rPr>
            </w:pPr>
            <w:r w:rsidRPr="00021DCB">
              <w:rPr>
                <w:rFonts w:ascii="Times New Roman" w:eastAsia="Times New Roman" w:hAnsi="Times New Roman" w:cs="Times New Roman"/>
                <w:b/>
                <w:bCs/>
                <w:color w:val="000000"/>
                <w:sz w:val="22"/>
                <w:szCs w:val="22"/>
              </w:rPr>
              <w:t>Debit</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6146D6" w14:textId="77777777" w:rsidR="00516D1F" w:rsidRPr="00021DCB" w:rsidRDefault="00516D1F" w:rsidP="00021DCB">
            <w:pPr>
              <w:pStyle w:val="p"/>
              <w:jc w:val="center"/>
              <w:rPr>
                <w:rFonts w:ascii="Times New Roman" w:hAnsi="Times New Roman" w:cs="Times New Roman"/>
                <w:sz w:val="22"/>
                <w:szCs w:val="22"/>
              </w:rPr>
            </w:pPr>
            <w:r w:rsidRPr="00021DCB">
              <w:rPr>
                <w:rFonts w:ascii="Times New Roman" w:eastAsia="Times New Roman" w:hAnsi="Times New Roman" w:cs="Times New Roman"/>
                <w:b/>
                <w:bCs/>
                <w:color w:val="000000"/>
                <w:sz w:val="22"/>
                <w:szCs w:val="22"/>
              </w:rPr>
              <w:t>Credit</w:t>
            </w:r>
          </w:p>
        </w:tc>
      </w:tr>
      <w:tr w:rsidR="00516D1F" w:rsidRPr="00021DCB" w14:paraId="409C4FD6" w14:textId="77777777" w:rsidTr="00495A25">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1C4703"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3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DD2D22"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1952AF"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85DB8A"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44206A"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516D1F" w:rsidRPr="00021DCB" w14:paraId="21D40325" w14:textId="77777777" w:rsidTr="00495A25">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AF899A"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3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3EB003"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F33F79"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D703BD"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B72A07"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516D1F" w:rsidRPr="00021DCB" w14:paraId="6841F6F0" w14:textId="77777777" w:rsidTr="00495A25">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89698C"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3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A30828"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7CE0BD"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C69664"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844B1A"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516D1F" w:rsidRPr="00021DCB" w14:paraId="22DB9E3D" w14:textId="77777777" w:rsidTr="00495A25">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AB54DE"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3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E38FE7"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148728"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91D523"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AA5DC2"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516D1F" w:rsidRPr="00021DCB" w14:paraId="7BD188B1" w14:textId="77777777" w:rsidTr="00495A25">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525DEE"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3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EA5BA7"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CACBEA"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FDBD55"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5519F5"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516D1F" w:rsidRPr="00021DCB" w14:paraId="635C959F" w14:textId="77777777" w:rsidTr="00495A25">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75F373"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3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095413"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EB39D0"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15C364"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F5C393"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516D1F" w:rsidRPr="00021DCB" w14:paraId="27E95909" w14:textId="77777777" w:rsidTr="00495A25">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E4EFF1"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3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D5E210"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4E8736"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A5DECA"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609964"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516D1F" w:rsidRPr="00021DCB" w14:paraId="506ACA11" w14:textId="77777777" w:rsidTr="00495A25">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098197"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3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BD5719"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C31A5F"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D78281"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B68075"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516D1F" w:rsidRPr="00021DCB" w14:paraId="4FA250AA" w14:textId="77777777" w:rsidTr="00495A25">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D6C58B"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3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653764"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0AE59F"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17ECFD"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EB72DC"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516D1F" w:rsidRPr="00021DCB" w14:paraId="5725B962" w14:textId="77777777" w:rsidTr="00495A25">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FD756F"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3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8ED77A"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ED26FC"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FD45D9"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6D676E"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516D1F" w:rsidRPr="00021DCB" w14:paraId="48A41CF9" w14:textId="77777777" w:rsidTr="00495A25">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45B6F2"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3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8853A7"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FE2388"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A5E788"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B01F0D"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516D1F" w:rsidRPr="00021DCB" w14:paraId="75CFE8F4" w14:textId="77777777" w:rsidTr="00495A25">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F861D5"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3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CE1F5E"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961DB5"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FE8A4F"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0CE592"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516D1F" w:rsidRPr="00021DCB" w14:paraId="17B14659" w14:textId="77777777" w:rsidTr="00495A25">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28CD74"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3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5EBBDF"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5A46F6"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610309"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BE6EE7"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516D1F" w:rsidRPr="00021DCB" w14:paraId="5E7B8EF2" w14:textId="77777777" w:rsidTr="00495A25">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E4812D"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3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3C61B6"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7D25BC"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1D73FE"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F790D2"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516D1F" w:rsidRPr="00021DCB" w14:paraId="4C0585ED" w14:textId="77777777" w:rsidTr="00495A25">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27BEC4"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3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CE51C7"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23FA57"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47942D"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0C6182"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516D1F" w:rsidRPr="00021DCB" w14:paraId="2ABF82E3" w14:textId="77777777" w:rsidTr="00495A25">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EFBCCD"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3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2AC6F0"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1E9D15"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7D1BCD"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A053E7"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516D1F" w:rsidRPr="00021DCB" w14:paraId="4229EFBC" w14:textId="77777777" w:rsidTr="00495A25">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0CFA43"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3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E98DDE"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F459F7"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2C03D0"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9B2D6A"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516D1F" w:rsidRPr="00021DCB" w14:paraId="7BD3A065" w14:textId="77777777" w:rsidTr="00495A25">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DEC9ED"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3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F55FA4"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62E88D"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80381F"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F5E15E"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516D1F" w:rsidRPr="00021DCB" w14:paraId="597CC4E7" w14:textId="77777777" w:rsidTr="00495A25">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BD4D50"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3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4BAB09"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ED6238"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DDDD94"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8A4B6F"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516D1F" w:rsidRPr="00021DCB" w14:paraId="7671E34B" w14:textId="77777777" w:rsidTr="00495A25">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9ABB1F"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3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0948A3"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346DC7"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645FF5"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C20CCC"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516D1F" w:rsidRPr="00021DCB" w14:paraId="146A8260" w14:textId="77777777" w:rsidTr="00495A25">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29B7C0"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3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7AEBD5"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B63539"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24CCCF"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D1F9D6"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516D1F" w:rsidRPr="00021DCB" w14:paraId="68739244" w14:textId="77777777" w:rsidTr="00495A25">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186BA0"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3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E5AF4B"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82A5BE"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1D272B"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74587C"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516D1F" w:rsidRPr="00021DCB" w14:paraId="6B5AA3BB" w14:textId="77777777" w:rsidTr="00495A25">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BF3968"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3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0A2A8B"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0ECF37"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305E13"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95EABA"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bl>
    <w:p w14:paraId="0F4825B0" w14:textId="77777777" w:rsidR="00516D1F" w:rsidRDefault="00516D1F" w:rsidP="00021DCB">
      <w:pPr>
        <w:rPr>
          <w:rFonts w:ascii="Times New Roman" w:hAnsi="Times New Roman" w:cs="Times New Roman"/>
          <w:sz w:val="22"/>
          <w:szCs w:val="22"/>
        </w:rPr>
      </w:pPr>
    </w:p>
    <w:p w14:paraId="25025429" w14:textId="3CFFA08C" w:rsidR="00495A25" w:rsidRDefault="00495A25" w:rsidP="00021DCB">
      <w:pPr>
        <w:rPr>
          <w:rFonts w:ascii="Times New Roman" w:hAnsi="Times New Roman" w:cs="Times New Roman"/>
          <w:sz w:val="22"/>
          <w:szCs w:val="22"/>
        </w:rPr>
      </w:pPr>
      <w:r>
        <w:rPr>
          <w:rFonts w:ascii="Times New Roman" w:hAnsi="Times New Roman" w:cs="Times New Roman"/>
          <w:sz w:val="22"/>
          <w:szCs w:val="22"/>
        </w:rPr>
        <w:br w:type="page"/>
      </w:r>
    </w:p>
    <w:p w14:paraId="35BEE963" w14:textId="77777777" w:rsidR="004F0DE4" w:rsidRPr="00021DCB" w:rsidRDefault="004F0DE4" w:rsidP="00495A25">
      <w:pPr>
        <w:ind w:left="576"/>
        <w:rPr>
          <w:rFonts w:ascii="Times New Roman" w:hAnsi="Times New Roman" w:cs="Times New Roman"/>
          <w:vanish/>
          <w:sz w:val="22"/>
          <w:szCs w:val="22"/>
        </w:rPr>
      </w:pPr>
    </w:p>
    <w:p w14:paraId="20859D97" w14:textId="086F5EEE" w:rsidR="00516D1F" w:rsidRPr="00021DCB" w:rsidRDefault="00516D1F" w:rsidP="00495A25">
      <w:pPr>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p>
    <w:tbl>
      <w:tblPr>
        <w:tblW w:w="6840" w:type="dxa"/>
        <w:tblInd w:w="3600"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720"/>
        <w:gridCol w:w="2880"/>
        <w:gridCol w:w="1080"/>
        <w:gridCol w:w="1080"/>
        <w:gridCol w:w="1080"/>
      </w:tblGrid>
      <w:tr w:rsidR="00516D1F" w:rsidRPr="00021DCB" w14:paraId="36D61688" w14:textId="77777777" w:rsidTr="00495A25">
        <w:tc>
          <w:tcPr>
            <w:tcW w:w="7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FB717D" w14:textId="77777777" w:rsidR="00516D1F" w:rsidRPr="00021DCB" w:rsidRDefault="00516D1F" w:rsidP="00495A25">
            <w:pPr>
              <w:pStyle w:val="p"/>
              <w:jc w:val="center"/>
              <w:rPr>
                <w:rFonts w:ascii="Times New Roman" w:hAnsi="Times New Roman" w:cs="Times New Roman"/>
                <w:sz w:val="22"/>
                <w:szCs w:val="22"/>
              </w:rPr>
            </w:pPr>
            <w:r w:rsidRPr="00021DCB">
              <w:rPr>
                <w:rFonts w:ascii="Times New Roman" w:eastAsia="Times New Roman" w:hAnsi="Times New Roman" w:cs="Times New Roman"/>
                <w:b/>
                <w:bCs/>
                <w:color w:val="000000"/>
                <w:sz w:val="22"/>
                <w:szCs w:val="22"/>
              </w:rPr>
              <w:t>Date</w:t>
            </w:r>
          </w:p>
        </w:tc>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3D94C4" w14:textId="77777777" w:rsidR="00516D1F" w:rsidRPr="00021DCB" w:rsidRDefault="00516D1F" w:rsidP="00021DCB">
            <w:pPr>
              <w:pStyle w:val="p"/>
              <w:jc w:val="center"/>
              <w:rPr>
                <w:rFonts w:ascii="Times New Roman" w:hAnsi="Times New Roman" w:cs="Times New Roman"/>
                <w:sz w:val="22"/>
                <w:szCs w:val="22"/>
              </w:rPr>
            </w:pPr>
            <w:r w:rsidRPr="00021DCB">
              <w:rPr>
                <w:rFonts w:ascii="Times New Roman" w:eastAsia="Times New Roman" w:hAnsi="Times New Roman" w:cs="Times New Roman"/>
                <w:b/>
                <w:bCs/>
                <w:color w:val="000000"/>
                <w:sz w:val="22"/>
                <w:szCs w:val="22"/>
              </w:rPr>
              <w:t>Description</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80DA34" w14:textId="77777777" w:rsidR="00516D1F" w:rsidRPr="00021DCB" w:rsidRDefault="00516D1F" w:rsidP="00021DCB">
            <w:pPr>
              <w:pStyle w:val="p"/>
              <w:jc w:val="center"/>
              <w:rPr>
                <w:rFonts w:ascii="Times New Roman" w:hAnsi="Times New Roman" w:cs="Times New Roman"/>
                <w:sz w:val="22"/>
                <w:szCs w:val="22"/>
              </w:rPr>
            </w:pPr>
            <w:r w:rsidRPr="00021DCB">
              <w:rPr>
                <w:rFonts w:ascii="Times New Roman" w:eastAsia="Times New Roman" w:hAnsi="Times New Roman" w:cs="Times New Roman"/>
                <w:b/>
                <w:bCs/>
                <w:color w:val="000000"/>
                <w:sz w:val="22"/>
                <w:szCs w:val="22"/>
              </w:rPr>
              <w:t>Post. Ref.</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3FBCCE" w14:textId="77777777" w:rsidR="00516D1F" w:rsidRPr="00021DCB" w:rsidRDefault="00516D1F" w:rsidP="00021DCB">
            <w:pPr>
              <w:pStyle w:val="p"/>
              <w:jc w:val="center"/>
              <w:rPr>
                <w:rFonts w:ascii="Times New Roman" w:hAnsi="Times New Roman" w:cs="Times New Roman"/>
                <w:sz w:val="22"/>
                <w:szCs w:val="22"/>
              </w:rPr>
            </w:pPr>
            <w:r w:rsidRPr="00021DCB">
              <w:rPr>
                <w:rFonts w:ascii="Times New Roman" w:eastAsia="Times New Roman" w:hAnsi="Times New Roman" w:cs="Times New Roman"/>
                <w:b/>
                <w:bCs/>
                <w:color w:val="000000"/>
                <w:sz w:val="22"/>
                <w:szCs w:val="22"/>
              </w:rPr>
              <w:t>Debit</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3B025B" w14:textId="77777777" w:rsidR="00516D1F" w:rsidRPr="00021DCB" w:rsidRDefault="00516D1F" w:rsidP="00021DCB">
            <w:pPr>
              <w:pStyle w:val="p"/>
              <w:jc w:val="center"/>
              <w:rPr>
                <w:rFonts w:ascii="Times New Roman" w:hAnsi="Times New Roman" w:cs="Times New Roman"/>
                <w:sz w:val="22"/>
                <w:szCs w:val="22"/>
              </w:rPr>
            </w:pPr>
            <w:r w:rsidRPr="00021DCB">
              <w:rPr>
                <w:rFonts w:ascii="Times New Roman" w:eastAsia="Times New Roman" w:hAnsi="Times New Roman" w:cs="Times New Roman"/>
                <w:b/>
                <w:bCs/>
                <w:color w:val="000000"/>
                <w:sz w:val="22"/>
                <w:szCs w:val="22"/>
              </w:rPr>
              <w:t>Credit</w:t>
            </w:r>
          </w:p>
        </w:tc>
      </w:tr>
      <w:tr w:rsidR="00516D1F" w:rsidRPr="00021DCB" w14:paraId="2DD301FC" w14:textId="77777777" w:rsidTr="00495A25">
        <w:tc>
          <w:tcPr>
            <w:tcW w:w="7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2B1F18" w14:textId="4AC0406F" w:rsidR="00516D1F" w:rsidRPr="00021DCB" w:rsidRDefault="00516D1F"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Jan.</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1 </w:t>
            </w:r>
          </w:p>
        </w:tc>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54C4B1" w14:textId="349A31FC" w:rsidR="00516D1F" w:rsidRPr="00021DCB" w:rsidRDefault="00021DCB" w:rsidP="00021DCB">
            <w:pPr>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516D1F" w:rsidRPr="00021DCB">
              <w:rPr>
                <w:rFonts w:ascii="Times New Roman" w:eastAsia="Times New Roman" w:hAnsi="Times New Roman" w:cs="Times New Roman"/>
                <w:color w:val="000000"/>
                <w:sz w:val="22"/>
                <w:szCs w:val="22"/>
              </w:rPr>
              <w:t>Cash</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0AA67F"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A23B11" w14:textId="77777777" w:rsidR="00516D1F" w:rsidRPr="00021DCB" w:rsidRDefault="00516D1F" w:rsidP="00021DCB">
            <w:pPr>
              <w:pStyle w:val="p"/>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14,000</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C0C859" w14:textId="77777777" w:rsidR="00516D1F" w:rsidRPr="00021DCB" w:rsidRDefault="00516D1F"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516D1F" w:rsidRPr="00021DCB" w14:paraId="51D16787" w14:textId="77777777" w:rsidTr="00495A25">
        <w:tc>
          <w:tcPr>
            <w:tcW w:w="7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FFD992"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4A7247" w14:textId="250F2F2D" w:rsidR="00516D1F" w:rsidRPr="00021DCB" w:rsidRDefault="00021DCB" w:rsidP="00021DCB">
            <w:pPr>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516D1F" w:rsidRPr="00021DCB">
              <w:rPr>
                <w:rFonts w:ascii="Times New Roman" w:eastAsia="Times New Roman" w:hAnsi="Times New Roman" w:cs="Times New Roman"/>
                <w:color w:val="000000"/>
                <w:sz w:val="22"/>
                <w:szCs w:val="22"/>
              </w:rPr>
              <w:t>Common Stock</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0F0F7E"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D23ECD" w14:textId="77777777" w:rsidR="00516D1F" w:rsidRPr="00021DCB" w:rsidRDefault="00516D1F"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BFF2C7" w14:textId="77777777" w:rsidR="00516D1F" w:rsidRPr="00021DCB" w:rsidRDefault="00516D1F" w:rsidP="00021DCB">
            <w:pPr>
              <w:pStyle w:val="p"/>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14,000</w:t>
            </w:r>
          </w:p>
        </w:tc>
      </w:tr>
      <w:tr w:rsidR="00516D1F" w:rsidRPr="00021DCB" w14:paraId="7E88515C" w14:textId="77777777" w:rsidTr="00495A25">
        <w:tc>
          <w:tcPr>
            <w:tcW w:w="7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7D7876"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833F94"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2ADC24"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4C46F1" w14:textId="77777777" w:rsidR="00516D1F" w:rsidRPr="00021DCB" w:rsidRDefault="00516D1F"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4A5AC0" w14:textId="77777777" w:rsidR="00516D1F" w:rsidRPr="00021DCB" w:rsidRDefault="00516D1F"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516D1F" w:rsidRPr="00021DCB" w14:paraId="164346E6" w14:textId="77777777" w:rsidTr="00495A25">
        <w:tc>
          <w:tcPr>
            <w:tcW w:w="7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A63FEA" w14:textId="77777777" w:rsidR="00516D1F" w:rsidRPr="00021DCB" w:rsidRDefault="00516D1F"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2 </w:t>
            </w:r>
          </w:p>
        </w:tc>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EED9D6" w14:textId="140B3BFC" w:rsidR="00516D1F" w:rsidRPr="00021DCB" w:rsidRDefault="00021DCB" w:rsidP="00021DCB">
            <w:pPr>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516D1F" w:rsidRPr="00021DCB">
              <w:rPr>
                <w:rFonts w:ascii="Times New Roman" w:eastAsia="Times New Roman" w:hAnsi="Times New Roman" w:cs="Times New Roman"/>
                <w:color w:val="000000"/>
                <w:sz w:val="22"/>
                <w:szCs w:val="22"/>
              </w:rPr>
              <w:t>Cash</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27BAD1"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368FC2" w14:textId="77777777" w:rsidR="00516D1F" w:rsidRPr="00021DCB" w:rsidRDefault="00516D1F" w:rsidP="00021DCB">
            <w:pPr>
              <w:pStyle w:val="p"/>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9,500</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35E949" w14:textId="77777777" w:rsidR="00516D1F" w:rsidRPr="00021DCB" w:rsidRDefault="00516D1F"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516D1F" w:rsidRPr="00021DCB" w14:paraId="2DEA54D3" w14:textId="77777777" w:rsidTr="00495A25">
        <w:tc>
          <w:tcPr>
            <w:tcW w:w="7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03B3EE"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1A8B26" w14:textId="342B5E1E" w:rsidR="00516D1F" w:rsidRPr="00021DCB" w:rsidRDefault="00021DCB" w:rsidP="00021DCB">
            <w:pPr>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516D1F" w:rsidRPr="00021DCB">
              <w:rPr>
                <w:rFonts w:ascii="Times New Roman" w:eastAsia="Times New Roman" w:hAnsi="Times New Roman" w:cs="Times New Roman"/>
                <w:color w:val="000000"/>
                <w:sz w:val="22"/>
                <w:szCs w:val="22"/>
              </w:rPr>
              <w:t>Revenues</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591AE8"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69F18D" w14:textId="77777777" w:rsidR="00516D1F" w:rsidRPr="00021DCB" w:rsidRDefault="00516D1F"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647BB3" w14:textId="77777777" w:rsidR="00516D1F" w:rsidRPr="00021DCB" w:rsidRDefault="00516D1F" w:rsidP="00021DCB">
            <w:pPr>
              <w:pStyle w:val="p"/>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9,500</w:t>
            </w:r>
          </w:p>
        </w:tc>
      </w:tr>
      <w:tr w:rsidR="00516D1F" w:rsidRPr="00021DCB" w14:paraId="0311D269" w14:textId="77777777" w:rsidTr="00495A25">
        <w:tc>
          <w:tcPr>
            <w:tcW w:w="7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C4F17B"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70B275"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7B03E0"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508C41" w14:textId="77777777" w:rsidR="00516D1F" w:rsidRPr="00021DCB" w:rsidRDefault="00516D1F"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217853" w14:textId="77777777" w:rsidR="00516D1F" w:rsidRPr="00021DCB" w:rsidRDefault="00516D1F"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516D1F" w:rsidRPr="00021DCB" w14:paraId="3314F210" w14:textId="77777777" w:rsidTr="00495A25">
        <w:tc>
          <w:tcPr>
            <w:tcW w:w="7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C1B9D8" w14:textId="77777777" w:rsidR="00516D1F" w:rsidRPr="00021DCB" w:rsidRDefault="00516D1F"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3 </w:t>
            </w:r>
          </w:p>
        </w:tc>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037A0C" w14:textId="36532197" w:rsidR="00516D1F" w:rsidRPr="00021DCB" w:rsidRDefault="00021DCB" w:rsidP="00021DCB">
            <w:pPr>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516D1F" w:rsidRPr="00021DCB">
              <w:rPr>
                <w:rFonts w:ascii="Times New Roman" w:eastAsia="Times New Roman" w:hAnsi="Times New Roman" w:cs="Times New Roman"/>
                <w:color w:val="000000"/>
                <w:sz w:val="22"/>
                <w:szCs w:val="22"/>
              </w:rPr>
              <w:t>Accounts Receivable</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6E0263"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5E7CB1" w14:textId="77777777" w:rsidR="00516D1F" w:rsidRPr="00021DCB" w:rsidRDefault="00516D1F" w:rsidP="00021DCB">
            <w:pPr>
              <w:pStyle w:val="p"/>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4,200</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E234EB" w14:textId="77777777" w:rsidR="00516D1F" w:rsidRPr="00021DCB" w:rsidRDefault="00516D1F"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516D1F" w:rsidRPr="00021DCB" w14:paraId="6BC15408" w14:textId="77777777" w:rsidTr="00495A25">
        <w:tc>
          <w:tcPr>
            <w:tcW w:w="7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972FB8"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0E92DD" w14:textId="1F01B575" w:rsidR="00516D1F" w:rsidRPr="00021DCB" w:rsidRDefault="00021DCB" w:rsidP="00021DCB">
            <w:pPr>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516D1F" w:rsidRPr="00021DCB">
              <w:rPr>
                <w:rFonts w:ascii="Times New Roman" w:eastAsia="Times New Roman" w:hAnsi="Times New Roman" w:cs="Times New Roman"/>
                <w:color w:val="000000"/>
                <w:sz w:val="22"/>
                <w:szCs w:val="22"/>
              </w:rPr>
              <w:t>Revenues</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250D23"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75E448" w14:textId="77777777" w:rsidR="00516D1F" w:rsidRPr="00021DCB" w:rsidRDefault="00516D1F"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C3A5EE" w14:textId="77777777" w:rsidR="00516D1F" w:rsidRPr="00021DCB" w:rsidRDefault="00516D1F" w:rsidP="00021DCB">
            <w:pPr>
              <w:pStyle w:val="p"/>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4,200</w:t>
            </w:r>
          </w:p>
        </w:tc>
      </w:tr>
      <w:tr w:rsidR="00516D1F" w:rsidRPr="00021DCB" w14:paraId="4697C720" w14:textId="77777777" w:rsidTr="00495A25">
        <w:tc>
          <w:tcPr>
            <w:tcW w:w="7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C19610"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A6D808"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BA53E5"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313961" w14:textId="77777777" w:rsidR="00516D1F" w:rsidRPr="00021DCB" w:rsidRDefault="00516D1F"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731920" w14:textId="77777777" w:rsidR="00516D1F" w:rsidRPr="00021DCB" w:rsidRDefault="00516D1F"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516D1F" w:rsidRPr="00021DCB" w14:paraId="4CAAC7F8" w14:textId="77777777" w:rsidTr="00495A25">
        <w:tc>
          <w:tcPr>
            <w:tcW w:w="7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BF030C" w14:textId="77777777" w:rsidR="00516D1F" w:rsidRPr="00021DCB" w:rsidRDefault="00516D1F"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4 </w:t>
            </w:r>
          </w:p>
        </w:tc>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E4B6D5" w14:textId="08C10628" w:rsidR="00516D1F" w:rsidRPr="00021DCB" w:rsidRDefault="00021DCB" w:rsidP="00021DCB">
            <w:pPr>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516D1F" w:rsidRPr="00021DCB">
              <w:rPr>
                <w:rFonts w:ascii="Times New Roman" w:eastAsia="Times New Roman" w:hAnsi="Times New Roman" w:cs="Times New Roman"/>
                <w:color w:val="000000"/>
                <w:sz w:val="22"/>
                <w:szCs w:val="22"/>
              </w:rPr>
              <w:t>Advertising Expense</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46CA31"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C79835" w14:textId="77777777" w:rsidR="00516D1F" w:rsidRPr="00021DCB" w:rsidRDefault="00516D1F" w:rsidP="00021DCB">
            <w:pPr>
              <w:pStyle w:val="p"/>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700</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27245C" w14:textId="77777777" w:rsidR="00516D1F" w:rsidRPr="00021DCB" w:rsidRDefault="00516D1F"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516D1F" w:rsidRPr="00021DCB" w14:paraId="2E47C04F" w14:textId="77777777" w:rsidTr="00495A25">
        <w:tc>
          <w:tcPr>
            <w:tcW w:w="7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C65A2C"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7E2519" w14:textId="19356BDB" w:rsidR="00516D1F" w:rsidRPr="00021DCB" w:rsidRDefault="00021DCB" w:rsidP="00021DCB">
            <w:pPr>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516D1F" w:rsidRPr="00021DCB">
              <w:rPr>
                <w:rFonts w:ascii="Times New Roman" w:eastAsia="Times New Roman" w:hAnsi="Times New Roman" w:cs="Times New Roman"/>
                <w:color w:val="000000"/>
                <w:sz w:val="22"/>
                <w:szCs w:val="22"/>
              </w:rPr>
              <w:t>Cash</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620520"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6B7CAE" w14:textId="77777777" w:rsidR="00516D1F" w:rsidRPr="00021DCB" w:rsidRDefault="00516D1F"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9B1A2B" w14:textId="77777777" w:rsidR="00516D1F" w:rsidRPr="00021DCB" w:rsidRDefault="00516D1F" w:rsidP="00021DCB">
            <w:pPr>
              <w:pStyle w:val="p"/>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700</w:t>
            </w:r>
          </w:p>
        </w:tc>
      </w:tr>
      <w:tr w:rsidR="00516D1F" w:rsidRPr="00021DCB" w14:paraId="3629CE83" w14:textId="77777777" w:rsidTr="00495A25">
        <w:tc>
          <w:tcPr>
            <w:tcW w:w="7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A964A1"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86245E"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2E069B"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C06E0E" w14:textId="77777777" w:rsidR="00516D1F" w:rsidRPr="00021DCB" w:rsidRDefault="00516D1F"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4AF1C4" w14:textId="77777777" w:rsidR="00516D1F" w:rsidRPr="00021DCB" w:rsidRDefault="00516D1F"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516D1F" w:rsidRPr="00021DCB" w14:paraId="6948C12D" w14:textId="77777777" w:rsidTr="00495A25">
        <w:tc>
          <w:tcPr>
            <w:tcW w:w="7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E4370D" w14:textId="77777777" w:rsidR="00516D1F" w:rsidRPr="00021DCB" w:rsidRDefault="00516D1F"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5 </w:t>
            </w:r>
          </w:p>
        </w:tc>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20E827" w14:textId="7DF2B903" w:rsidR="00516D1F" w:rsidRPr="00021DCB" w:rsidRDefault="00021DCB" w:rsidP="00021DCB">
            <w:pPr>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516D1F" w:rsidRPr="00021DCB">
              <w:rPr>
                <w:rFonts w:ascii="Times New Roman" w:eastAsia="Times New Roman" w:hAnsi="Times New Roman" w:cs="Times New Roman"/>
                <w:color w:val="000000"/>
                <w:sz w:val="22"/>
                <w:szCs w:val="22"/>
              </w:rPr>
              <w:t>Cash</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7718E1"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023B1D" w14:textId="77777777" w:rsidR="00516D1F" w:rsidRPr="00021DCB" w:rsidRDefault="00516D1F" w:rsidP="00021DCB">
            <w:pPr>
              <w:pStyle w:val="p"/>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2,500</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A2BD65" w14:textId="77777777" w:rsidR="00516D1F" w:rsidRPr="00021DCB" w:rsidRDefault="00516D1F"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516D1F" w:rsidRPr="00021DCB" w14:paraId="42FAAB86" w14:textId="77777777" w:rsidTr="00495A25">
        <w:tc>
          <w:tcPr>
            <w:tcW w:w="7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27D45C"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0A8E4F" w14:textId="4F4D9C06" w:rsidR="00516D1F" w:rsidRPr="00021DCB" w:rsidRDefault="00021DCB" w:rsidP="00021DCB">
            <w:pPr>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516D1F" w:rsidRPr="00021DCB">
              <w:rPr>
                <w:rFonts w:ascii="Times New Roman" w:eastAsia="Times New Roman" w:hAnsi="Times New Roman" w:cs="Times New Roman"/>
                <w:color w:val="000000"/>
                <w:sz w:val="22"/>
                <w:szCs w:val="22"/>
              </w:rPr>
              <w:t>Accounts Receivable</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025214"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1399E4" w14:textId="77777777" w:rsidR="00516D1F" w:rsidRPr="00021DCB" w:rsidRDefault="00516D1F"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038464" w14:textId="77777777" w:rsidR="00516D1F" w:rsidRPr="00021DCB" w:rsidRDefault="00516D1F" w:rsidP="00021DCB">
            <w:pPr>
              <w:pStyle w:val="p"/>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2,500</w:t>
            </w:r>
          </w:p>
        </w:tc>
      </w:tr>
      <w:tr w:rsidR="00516D1F" w:rsidRPr="00021DCB" w14:paraId="22C97705" w14:textId="77777777" w:rsidTr="00495A25">
        <w:tc>
          <w:tcPr>
            <w:tcW w:w="7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92FA30"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94DA5B"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89A381"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5292E3" w14:textId="77777777" w:rsidR="00516D1F" w:rsidRPr="00021DCB" w:rsidRDefault="00516D1F"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D9CE3B" w14:textId="77777777" w:rsidR="00516D1F" w:rsidRPr="00021DCB" w:rsidRDefault="00516D1F"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516D1F" w:rsidRPr="00021DCB" w14:paraId="5CD378D7" w14:textId="77777777" w:rsidTr="00495A25">
        <w:tc>
          <w:tcPr>
            <w:tcW w:w="7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E7AD2C" w14:textId="77777777" w:rsidR="00516D1F" w:rsidRPr="00021DCB" w:rsidRDefault="00516D1F"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6 </w:t>
            </w:r>
          </w:p>
        </w:tc>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EB26DC" w14:textId="39917102" w:rsidR="00516D1F" w:rsidRPr="00021DCB" w:rsidRDefault="00021DCB" w:rsidP="00021DCB">
            <w:pPr>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516D1F" w:rsidRPr="00021DCB">
              <w:rPr>
                <w:rFonts w:ascii="Times New Roman" w:eastAsia="Times New Roman" w:hAnsi="Times New Roman" w:cs="Times New Roman"/>
                <w:color w:val="000000"/>
                <w:sz w:val="22"/>
                <w:szCs w:val="22"/>
              </w:rPr>
              <w:t>Dividends</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3E9067"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368807" w14:textId="77777777" w:rsidR="00516D1F" w:rsidRPr="00021DCB" w:rsidRDefault="00516D1F" w:rsidP="00021DCB">
            <w:pPr>
              <w:pStyle w:val="p"/>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1,010</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0D2864" w14:textId="77777777" w:rsidR="00516D1F" w:rsidRPr="00021DCB" w:rsidRDefault="00516D1F"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516D1F" w:rsidRPr="00021DCB" w14:paraId="522F414D" w14:textId="77777777" w:rsidTr="00495A25">
        <w:tc>
          <w:tcPr>
            <w:tcW w:w="7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CFBB41"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4F7CB6" w14:textId="6D90CE85" w:rsidR="00516D1F" w:rsidRPr="00021DCB" w:rsidRDefault="00021DCB" w:rsidP="00021DCB">
            <w:pPr>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516D1F" w:rsidRPr="00021DCB">
              <w:rPr>
                <w:rFonts w:ascii="Times New Roman" w:eastAsia="Times New Roman" w:hAnsi="Times New Roman" w:cs="Times New Roman"/>
                <w:color w:val="000000"/>
                <w:sz w:val="22"/>
                <w:szCs w:val="22"/>
              </w:rPr>
              <w:t>Cash</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70329F"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52FC2B" w14:textId="77777777" w:rsidR="00516D1F" w:rsidRPr="00021DCB" w:rsidRDefault="00516D1F"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A0C195" w14:textId="77777777" w:rsidR="00516D1F" w:rsidRPr="00021DCB" w:rsidRDefault="00516D1F" w:rsidP="00021DCB">
            <w:pPr>
              <w:pStyle w:val="p"/>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1,010</w:t>
            </w:r>
          </w:p>
        </w:tc>
      </w:tr>
      <w:tr w:rsidR="00516D1F" w:rsidRPr="00021DCB" w14:paraId="1B04706F" w14:textId="77777777" w:rsidTr="00495A25">
        <w:tc>
          <w:tcPr>
            <w:tcW w:w="7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E90E72"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DC25B2"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9F084A"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0DC4A5" w14:textId="77777777" w:rsidR="00516D1F" w:rsidRPr="00021DCB" w:rsidRDefault="00516D1F"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3DA58A" w14:textId="77777777" w:rsidR="00516D1F" w:rsidRPr="00021DCB" w:rsidRDefault="00516D1F"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516D1F" w:rsidRPr="00021DCB" w14:paraId="67AC96F4" w14:textId="77777777" w:rsidTr="00495A25">
        <w:tc>
          <w:tcPr>
            <w:tcW w:w="7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5A08E0" w14:textId="77777777" w:rsidR="00516D1F" w:rsidRPr="00021DCB" w:rsidRDefault="00516D1F"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7 </w:t>
            </w:r>
          </w:p>
        </w:tc>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1335D7" w14:textId="51067137" w:rsidR="00516D1F" w:rsidRPr="00021DCB" w:rsidRDefault="00021DCB" w:rsidP="00021DCB">
            <w:pPr>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516D1F" w:rsidRPr="00021DCB">
              <w:rPr>
                <w:rFonts w:ascii="Times New Roman" w:eastAsia="Times New Roman" w:hAnsi="Times New Roman" w:cs="Times New Roman"/>
                <w:color w:val="000000"/>
                <w:sz w:val="22"/>
                <w:szCs w:val="22"/>
              </w:rPr>
              <w:t>Telephone Expense</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056959"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A758EA" w14:textId="77777777" w:rsidR="00516D1F" w:rsidRPr="00021DCB" w:rsidRDefault="00516D1F" w:rsidP="00021DCB">
            <w:pPr>
              <w:pStyle w:val="p"/>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900</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0B0430" w14:textId="77777777" w:rsidR="00516D1F" w:rsidRPr="00021DCB" w:rsidRDefault="00516D1F"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516D1F" w:rsidRPr="00021DCB" w14:paraId="149836DC" w14:textId="77777777" w:rsidTr="00495A25">
        <w:tc>
          <w:tcPr>
            <w:tcW w:w="7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27EF99"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1F9C13" w14:textId="79587DE4" w:rsidR="00516D1F" w:rsidRPr="00021DCB" w:rsidRDefault="00021DCB" w:rsidP="00021DCB">
            <w:pPr>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516D1F" w:rsidRPr="00021DCB">
              <w:rPr>
                <w:rFonts w:ascii="Times New Roman" w:eastAsia="Times New Roman" w:hAnsi="Times New Roman" w:cs="Times New Roman"/>
                <w:color w:val="000000"/>
                <w:sz w:val="22"/>
                <w:szCs w:val="22"/>
              </w:rPr>
              <w:t>Accounts Payable</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B3300F"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47A145" w14:textId="77777777" w:rsidR="00516D1F" w:rsidRPr="00021DCB" w:rsidRDefault="00516D1F"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02843E" w14:textId="77777777" w:rsidR="00516D1F" w:rsidRPr="00021DCB" w:rsidRDefault="00516D1F" w:rsidP="00021DCB">
            <w:pPr>
              <w:pStyle w:val="p"/>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900</w:t>
            </w:r>
          </w:p>
        </w:tc>
      </w:tr>
      <w:tr w:rsidR="00516D1F" w:rsidRPr="00021DCB" w14:paraId="4593FE01" w14:textId="77777777" w:rsidTr="00495A25">
        <w:tc>
          <w:tcPr>
            <w:tcW w:w="7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7D64F9"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977023"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B5B3BA"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BCA536" w14:textId="77777777" w:rsidR="00516D1F" w:rsidRPr="00021DCB" w:rsidRDefault="00516D1F"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1ADCC2" w14:textId="77777777" w:rsidR="00516D1F" w:rsidRPr="00021DCB" w:rsidRDefault="00516D1F"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516D1F" w:rsidRPr="00021DCB" w14:paraId="6BAC0BA8" w14:textId="77777777" w:rsidTr="00495A25">
        <w:tc>
          <w:tcPr>
            <w:tcW w:w="7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844C32" w14:textId="77777777" w:rsidR="00516D1F" w:rsidRPr="00021DCB" w:rsidRDefault="00516D1F"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8 </w:t>
            </w:r>
          </w:p>
        </w:tc>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6C0037" w14:textId="66D2E1BD" w:rsidR="00516D1F" w:rsidRPr="00021DCB" w:rsidRDefault="00021DCB" w:rsidP="00021DCB">
            <w:pPr>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516D1F" w:rsidRPr="00021DCB">
              <w:rPr>
                <w:rFonts w:ascii="Times New Roman" w:eastAsia="Times New Roman" w:hAnsi="Times New Roman" w:cs="Times New Roman"/>
                <w:color w:val="000000"/>
                <w:sz w:val="22"/>
                <w:szCs w:val="22"/>
              </w:rPr>
              <w:t>Accounts Payable</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5126F5"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504AD6" w14:textId="77777777" w:rsidR="00516D1F" w:rsidRPr="00021DCB" w:rsidRDefault="00516D1F" w:rsidP="00021DCB">
            <w:pPr>
              <w:pStyle w:val="p"/>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900</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53D8AC" w14:textId="77777777" w:rsidR="00516D1F" w:rsidRPr="00021DCB" w:rsidRDefault="00516D1F"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516D1F" w:rsidRPr="00021DCB" w14:paraId="1071D59F" w14:textId="77777777" w:rsidTr="00495A25">
        <w:tc>
          <w:tcPr>
            <w:tcW w:w="7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482FAE"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8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5A0598" w14:textId="558194D4" w:rsidR="00516D1F" w:rsidRPr="00021DCB" w:rsidRDefault="00021DCB" w:rsidP="00021DCB">
            <w:pPr>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516D1F" w:rsidRPr="00021DCB">
              <w:rPr>
                <w:rFonts w:ascii="Times New Roman" w:eastAsia="Times New Roman" w:hAnsi="Times New Roman" w:cs="Times New Roman"/>
                <w:color w:val="000000"/>
                <w:sz w:val="22"/>
                <w:szCs w:val="22"/>
              </w:rPr>
              <w:t>Cash</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957AD4"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95CBFD" w14:textId="77777777" w:rsidR="00516D1F" w:rsidRPr="00021DCB" w:rsidRDefault="00516D1F"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BF92DC" w14:textId="77777777" w:rsidR="00516D1F" w:rsidRPr="00021DCB" w:rsidRDefault="00516D1F" w:rsidP="00021DCB">
            <w:pPr>
              <w:pStyle w:val="p"/>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900</w:t>
            </w:r>
          </w:p>
        </w:tc>
      </w:tr>
    </w:tbl>
    <w:p w14:paraId="7A1CE41D" w14:textId="77777777" w:rsidR="00516D1F" w:rsidRPr="00021DCB" w:rsidRDefault="00516D1F" w:rsidP="00021DCB">
      <w:pPr>
        <w:rPr>
          <w:rFonts w:ascii="Times New Roman" w:hAnsi="Times New Roman" w:cs="Times New Roman"/>
          <w:sz w:val="22"/>
          <w:szCs w:val="22"/>
        </w:rPr>
      </w:pPr>
    </w:p>
    <w:p w14:paraId="44A4A6CF" w14:textId="77777777" w:rsidR="00495A25" w:rsidRDefault="00516D1F" w:rsidP="00495A25">
      <w:pPr>
        <w:tabs>
          <w:tab w:val="left" w:pos="3600"/>
        </w:tabs>
        <w:ind w:left="576"/>
        <w:outlineLvl w:val="0"/>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00495A25">
        <w:rPr>
          <w:rFonts w:ascii="Times New Roman" w:hAnsi="Times New Roman" w:cs="Times New Roman"/>
          <w:sz w:val="22"/>
          <w:szCs w:val="22"/>
        </w:rPr>
        <w:tab/>
      </w:r>
      <w:r w:rsidR="00495A25">
        <w:rPr>
          <w:rFonts w:ascii="Times New Roman" w:eastAsia="Times New Roman" w:hAnsi="Times New Roman" w:cs="Times New Roman"/>
          <w:color w:val="000000"/>
          <w:sz w:val="22"/>
          <w:szCs w:val="22"/>
        </w:rPr>
        <w:t>Moderate</w:t>
      </w:r>
    </w:p>
    <w:p w14:paraId="535E2DDB" w14:textId="4AD5AB57" w:rsidR="00516D1F" w:rsidRPr="00021DCB" w:rsidRDefault="00495A25" w:rsidP="00495A25">
      <w:pPr>
        <w:tabs>
          <w:tab w:val="left" w:pos="3600"/>
        </w:tabs>
        <w:ind w:left="576"/>
        <w:outlineLvl w:val="0"/>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Bloom's: Applying</w:t>
      </w:r>
    </w:p>
    <w:p w14:paraId="53369818" w14:textId="605F2AEA" w:rsidR="00516D1F" w:rsidRPr="00021DCB" w:rsidRDefault="00516D1F" w:rsidP="00495A25">
      <w:pPr>
        <w:tabs>
          <w:tab w:val="left" w:pos="36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00495A25">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01BA1018" w14:textId="77777777" w:rsidR="00495A25" w:rsidRDefault="00516D1F" w:rsidP="00495A25">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00495A25">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495A25">
        <w:rPr>
          <w:rFonts w:ascii="Times New Roman" w:eastAsia="Times New Roman" w:hAnsi="Times New Roman" w:cs="Times New Roman"/>
          <w:color w:val="000000"/>
          <w:sz w:val="22"/>
          <w:szCs w:val="22"/>
        </w:rPr>
        <w:t>APC.06 - Recording Transactions</w:t>
      </w:r>
    </w:p>
    <w:p w14:paraId="0C88BA22" w14:textId="16954EFB" w:rsidR="00495A25" w:rsidRDefault="00495A25" w:rsidP="00495A25">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6E33D513" w14:textId="7903B591" w:rsidR="00516D1F" w:rsidRPr="00021DCB" w:rsidRDefault="00495A25" w:rsidP="00495A25">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BUSPROG: Analytic</w:t>
      </w:r>
    </w:p>
    <w:p w14:paraId="2ABF1262" w14:textId="7F310BDF" w:rsidR="001D53AA" w:rsidRPr="00021DCB" w:rsidRDefault="009015EF" w:rsidP="009015EF">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3E1136F1" w14:textId="11F265F8" w:rsidR="00516D1F" w:rsidRPr="00021DCB" w:rsidRDefault="00516D1F"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On December 1, JumpStart Company provides $2,800 in services to clients.</w:t>
      </w:r>
    </w:p>
    <w:p w14:paraId="7B7AE8CA" w14:textId="5130D031" w:rsidR="00516D1F" w:rsidRPr="00021DCB" w:rsidRDefault="00516D1F" w:rsidP="009015EF">
      <w:pPr>
        <w:pStyle w:val="p"/>
        <w:tabs>
          <w:tab w:val="left" w:pos="900"/>
          <w:tab w:val="left" w:pos="126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xml:space="preserve">(a) </w:t>
      </w:r>
      <w:r w:rsidR="009015EF">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Journalize this event as if the clients had paid cash at the time the services were rendered.</w:t>
      </w:r>
    </w:p>
    <w:p w14:paraId="2DEA505D" w14:textId="68EC8A86" w:rsidR="00516D1F" w:rsidRPr="00021DCB" w:rsidRDefault="00516D1F" w:rsidP="009015EF">
      <w:pPr>
        <w:pStyle w:val="p"/>
        <w:tabs>
          <w:tab w:val="left" w:pos="900"/>
          <w:tab w:val="left" w:pos="126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(b)</w:t>
      </w:r>
      <w:r w:rsidR="009015EF">
        <w:rPr>
          <w:rFonts w:ascii="Times New Roman" w:eastAsia="Times New Roman" w:hAnsi="Times New Roman" w:cs="Times New Roman"/>
          <w:color w:val="000000"/>
          <w:sz w:val="22"/>
          <w:szCs w:val="22"/>
        </w:rPr>
        <w:tab/>
        <w:t>(1)</w:t>
      </w:r>
      <w:r w:rsidR="009015EF">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Journalize this event as if the clients had placed this on account.</w:t>
      </w:r>
    </w:p>
    <w:p w14:paraId="1119C2ED" w14:textId="48FB38BF" w:rsidR="00516D1F" w:rsidRPr="00021DCB" w:rsidRDefault="00516D1F" w:rsidP="009015EF">
      <w:pPr>
        <w:pStyle w:val="p"/>
        <w:tabs>
          <w:tab w:val="left" w:pos="900"/>
          <w:tab w:val="left" w:pos="126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(b)</w:t>
      </w:r>
      <w:r w:rsidR="009015EF">
        <w:rPr>
          <w:rFonts w:ascii="Times New Roman" w:eastAsia="Times New Roman" w:hAnsi="Times New Roman" w:cs="Times New Roman"/>
          <w:color w:val="000000"/>
          <w:sz w:val="22"/>
          <w:szCs w:val="22"/>
        </w:rPr>
        <w:tab/>
        <w:t>(2)</w:t>
      </w:r>
      <w:r w:rsidR="009015EF">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Assume that the clients paid $1,200 of the amount on account on December 30. Journalize this transaction.</w:t>
      </w:r>
    </w:p>
    <w:p w14:paraId="65635F37" w14:textId="77777777" w:rsidR="004F0DE4" w:rsidRDefault="004F0DE4" w:rsidP="005958BB">
      <w:pPr>
        <w:tabs>
          <w:tab w:val="left" w:pos="3600"/>
        </w:tabs>
        <w:ind w:left="576"/>
        <w:rPr>
          <w:rFonts w:ascii="Times New Roman" w:eastAsia="Times New Roman" w:hAnsi="Times New Roman" w:cs="Times New Roman"/>
          <w:i/>
          <w:iCs/>
          <w:color w:val="000000"/>
          <w:sz w:val="22"/>
          <w:szCs w:val="22"/>
        </w:rPr>
      </w:pPr>
    </w:p>
    <w:p w14:paraId="2457A7FC" w14:textId="4262CEA1" w:rsidR="00516D1F" w:rsidRPr="00021DCB" w:rsidRDefault="00516D1F" w:rsidP="008103E6">
      <w:pPr>
        <w:tabs>
          <w:tab w:val="left" w:pos="3600"/>
          <w:tab w:val="left" w:pos="3960"/>
          <w:tab w:val="left" w:pos="4320"/>
          <w:tab w:val="right" w:pos="5040"/>
          <w:tab w:val="left" w:pos="5400"/>
          <w:tab w:val="left" w:pos="576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w:t>
      </w:r>
      <w:r w:rsidR="00021DCB">
        <w:rPr>
          <w:rFonts w:ascii="Times New Roman" w:eastAsia="Times New Roman" w:hAnsi="Times New Roman" w:cs="Times New Roman"/>
          <w:color w:val="000000"/>
          <w:sz w:val="22"/>
          <w:szCs w:val="22"/>
        </w:rPr>
        <w:t xml:space="preserve"> </w:t>
      </w:r>
      <w:r w:rsidR="009015EF">
        <w:rPr>
          <w:rFonts w:ascii="Times New Roman" w:eastAsia="Times New Roman" w:hAnsi="Times New Roman" w:cs="Times New Roman"/>
          <w:color w:val="000000"/>
          <w:sz w:val="22"/>
          <w:szCs w:val="22"/>
        </w:rPr>
        <w:tab/>
      </w:r>
      <w:r w:rsidR="009015EF">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Dec.</w:t>
      </w:r>
      <w:r w:rsidR="00021DCB">
        <w:rPr>
          <w:rFonts w:ascii="Times New Roman" w:eastAsia="Times New Roman" w:hAnsi="Times New Roman" w:cs="Times New Roman"/>
          <w:color w:val="000000"/>
          <w:sz w:val="22"/>
          <w:szCs w:val="22"/>
        </w:rPr>
        <w:t xml:space="preserve"> </w:t>
      </w:r>
      <w:r w:rsidR="008103E6">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1</w:t>
      </w:r>
      <w:r w:rsidR="009015EF">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Cash</w:t>
      </w:r>
      <w:r w:rsidR="009015EF">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2,800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51D436A1" w14:textId="2480AB64" w:rsidR="00516D1F" w:rsidRPr="00021DCB" w:rsidRDefault="00516D1F" w:rsidP="008103E6">
      <w:pPr>
        <w:tabs>
          <w:tab w:val="left" w:pos="3600"/>
          <w:tab w:val="left" w:pos="3960"/>
          <w:tab w:val="left" w:pos="4320"/>
          <w:tab w:val="right" w:pos="5040"/>
          <w:tab w:val="left" w:pos="5400"/>
          <w:tab w:val="left" w:pos="576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9015EF">
        <w:rPr>
          <w:rFonts w:ascii="Times New Roman" w:eastAsia="Times New Roman" w:hAnsi="Times New Roman" w:cs="Times New Roman"/>
          <w:color w:val="000000"/>
          <w:sz w:val="22"/>
          <w:szCs w:val="22"/>
        </w:rPr>
        <w:tab/>
      </w:r>
      <w:r w:rsidR="009015EF">
        <w:rPr>
          <w:rFonts w:ascii="Times New Roman" w:eastAsia="Times New Roman" w:hAnsi="Times New Roman" w:cs="Times New Roman"/>
          <w:color w:val="000000"/>
          <w:sz w:val="22"/>
          <w:szCs w:val="22"/>
        </w:rPr>
        <w:tab/>
      </w:r>
      <w:r w:rsidR="009015EF">
        <w:rPr>
          <w:rFonts w:ascii="Times New Roman" w:eastAsia="Times New Roman" w:hAnsi="Times New Roman" w:cs="Times New Roman"/>
          <w:color w:val="000000"/>
          <w:sz w:val="22"/>
          <w:szCs w:val="22"/>
        </w:rPr>
        <w:tab/>
      </w:r>
      <w:r w:rsidR="009015EF">
        <w:rPr>
          <w:rFonts w:ascii="Times New Roman" w:eastAsia="Times New Roman" w:hAnsi="Times New Roman" w:cs="Times New Roman"/>
          <w:color w:val="000000"/>
          <w:sz w:val="22"/>
          <w:szCs w:val="22"/>
        </w:rPr>
        <w:tab/>
      </w:r>
      <w:r w:rsidR="009015EF">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Fees Earned</w:t>
      </w:r>
      <w:r w:rsidR="009015EF">
        <w:rPr>
          <w:rFonts w:ascii="Times New Roman" w:hAnsi="Times New Roman" w:cs="Times New Roman"/>
          <w:sz w:val="22"/>
          <w:szCs w:val="22"/>
        </w:rPr>
        <w:tab/>
      </w:r>
      <w:r w:rsidR="009015EF">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2,800</w:t>
      </w:r>
    </w:p>
    <w:p w14:paraId="55408E49" w14:textId="77777777" w:rsidR="00516D1F" w:rsidRPr="00021DCB" w:rsidRDefault="00516D1F" w:rsidP="008103E6">
      <w:pPr>
        <w:tabs>
          <w:tab w:val="left" w:pos="3600"/>
          <w:tab w:val="left" w:pos="3960"/>
          <w:tab w:val="left" w:pos="4320"/>
          <w:tab w:val="right" w:pos="5040"/>
          <w:tab w:val="left" w:pos="5400"/>
          <w:tab w:val="left" w:pos="576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289F7185" w14:textId="639DDB44" w:rsidR="00516D1F" w:rsidRPr="00021DCB" w:rsidRDefault="009015EF" w:rsidP="008103E6">
      <w:pPr>
        <w:tabs>
          <w:tab w:val="left" w:pos="3600"/>
          <w:tab w:val="left" w:pos="3960"/>
          <w:tab w:val="left" w:pos="4320"/>
          <w:tab w:val="right" w:pos="5040"/>
          <w:tab w:val="left" w:pos="5400"/>
          <w:tab w:val="left" w:pos="576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w:t>
      </w:r>
      <w:r>
        <w:rPr>
          <w:rFonts w:ascii="Times New Roman" w:eastAsia="Times New Roman" w:hAnsi="Times New Roman" w:cs="Times New Roman"/>
          <w:color w:val="000000"/>
          <w:sz w:val="22"/>
          <w:szCs w:val="22"/>
        </w:rPr>
        <w:tab/>
        <w:t>(1)</w:t>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Dec.</w:t>
      </w:r>
      <w:r w:rsidR="00021DCB">
        <w:rPr>
          <w:rFonts w:ascii="Times New Roman" w:eastAsia="Times New Roman" w:hAnsi="Times New Roman" w:cs="Times New Roman"/>
          <w:color w:val="000000"/>
          <w:sz w:val="22"/>
          <w:szCs w:val="22"/>
        </w:rPr>
        <w:t xml:space="preserve"> </w:t>
      </w:r>
      <w:r w:rsidR="008103E6">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1</w:t>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Accounts Receivable</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2,800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p>
    <w:p w14:paraId="07D2BD7B" w14:textId="11F961FE" w:rsidR="00516D1F" w:rsidRPr="00021DCB" w:rsidRDefault="00516D1F" w:rsidP="008103E6">
      <w:pPr>
        <w:tabs>
          <w:tab w:val="left" w:pos="3600"/>
          <w:tab w:val="left" w:pos="3960"/>
          <w:tab w:val="left" w:pos="4320"/>
          <w:tab w:val="right" w:pos="5040"/>
          <w:tab w:val="left" w:pos="5400"/>
          <w:tab w:val="left" w:pos="576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9015EF">
        <w:rPr>
          <w:rFonts w:ascii="Times New Roman" w:eastAsia="Times New Roman" w:hAnsi="Times New Roman" w:cs="Times New Roman"/>
          <w:color w:val="000000"/>
          <w:sz w:val="22"/>
          <w:szCs w:val="22"/>
        </w:rPr>
        <w:tab/>
      </w:r>
      <w:r w:rsidR="009015EF">
        <w:rPr>
          <w:rFonts w:ascii="Times New Roman" w:eastAsia="Times New Roman" w:hAnsi="Times New Roman" w:cs="Times New Roman"/>
          <w:color w:val="000000"/>
          <w:sz w:val="22"/>
          <w:szCs w:val="22"/>
        </w:rPr>
        <w:tab/>
      </w:r>
      <w:r w:rsidR="009015EF">
        <w:rPr>
          <w:rFonts w:ascii="Times New Roman" w:eastAsia="Times New Roman" w:hAnsi="Times New Roman" w:cs="Times New Roman"/>
          <w:color w:val="000000"/>
          <w:sz w:val="22"/>
          <w:szCs w:val="22"/>
        </w:rPr>
        <w:tab/>
      </w:r>
      <w:r w:rsidR="009015EF">
        <w:rPr>
          <w:rFonts w:ascii="Times New Roman" w:eastAsia="Times New Roman" w:hAnsi="Times New Roman" w:cs="Times New Roman"/>
          <w:color w:val="000000"/>
          <w:sz w:val="22"/>
          <w:szCs w:val="22"/>
        </w:rPr>
        <w:tab/>
      </w:r>
      <w:r w:rsidR="009015EF">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Fees Earned</w:t>
      </w:r>
      <w:r w:rsidRPr="00021DCB">
        <w:rPr>
          <w:rFonts w:ascii="Times New Roman" w:hAnsi="Times New Roman" w:cs="Times New Roman"/>
          <w:sz w:val="22"/>
          <w:szCs w:val="22"/>
        </w:rPr>
        <w:tab/>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2,800</w:t>
      </w:r>
    </w:p>
    <w:p w14:paraId="3ABBDA12" w14:textId="39F1A54E" w:rsidR="00516D1F" w:rsidRPr="00021DCB" w:rsidRDefault="009015EF" w:rsidP="008103E6">
      <w:pPr>
        <w:tabs>
          <w:tab w:val="left" w:pos="3600"/>
          <w:tab w:val="left" w:pos="3960"/>
          <w:tab w:val="left" w:pos="4320"/>
          <w:tab w:val="right" w:pos="5040"/>
          <w:tab w:val="left" w:pos="5400"/>
          <w:tab w:val="left" w:pos="576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w:t>
      </w:r>
      <w:r>
        <w:rPr>
          <w:rFonts w:ascii="Times New Roman" w:eastAsia="Times New Roman" w:hAnsi="Times New Roman" w:cs="Times New Roman"/>
          <w:color w:val="000000"/>
          <w:sz w:val="22"/>
          <w:szCs w:val="22"/>
        </w:rPr>
        <w:tab/>
        <w:t>(2)</w:t>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 xml:space="preserve">Dec. </w:t>
      </w:r>
      <w:r w:rsidR="008103E6">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30</w:t>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Cash</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1,200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p>
    <w:p w14:paraId="3197A54F" w14:textId="52846977" w:rsidR="00516D1F" w:rsidRPr="00021DCB" w:rsidRDefault="009015EF" w:rsidP="008103E6">
      <w:pPr>
        <w:tabs>
          <w:tab w:val="left" w:pos="3600"/>
          <w:tab w:val="left" w:pos="3960"/>
          <w:tab w:val="left" w:pos="4320"/>
          <w:tab w:val="right" w:pos="5040"/>
          <w:tab w:val="left" w:pos="5400"/>
          <w:tab w:val="left" w:pos="576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Accounts Receivable</w:t>
      </w:r>
      <w:r w:rsidR="00516D1F" w:rsidRPr="00021DCB">
        <w:rPr>
          <w:rFonts w:ascii="Times New Roman" w:hAnsi="Times New Roman" w:cs="Times New Roman"/>
          <w:sz w:val="22"/>
          <w:szCs w:val="22"/>
        </w:rPr>
        <w:tab/>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1,200</w:t>
      </w:r>
    </w:p>
    <w:p w14:paraId="233E76B7" w14:textId="77777777" w:rsidR="009015EF"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9015EF">
        <w:rPr>
          <w:rFonts w:ascii="Times New Roman" w:eastAsia="Times New Roman" w:hAnsi="Times New Roman" w:cs="Times New Roman"/>
          <w:color w:val="000000"/>
          <w:sz w:val="22"/>
          <w:szCs w:val="22"/>
        </w:rPr>
        <w:t>Moderate</w:t>
      </w:r>
    </w:p>
    <w:p w14:paraId="21AD93C1" w14:textId="45A91693" w:rsidR="00516D1F" w:rsidRPr="00021DCB" w:rsidRDefault="009015EF"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Bloom's: Applying</w:t>
      </w:r>
    </w:p>
    <w:p w14:paraId="1B0A149A" w14:textId="7EC915DC" w:rsidR="00516D1F" w:rsidRPr="00021DCB" w:rsidRDefault="00516D1F"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148FC60D" w14:textId="77777777" w:rsidR="009015EF"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9015EF">
        <w:rPr>
          <w:rFonts w:ascii="Times New Roman" w:eastAsia="Times New Roman" w:hAnsi="Times New Roman" w:cs="Times New Roman"/>
          <w:color w:val="000000"/>
          <w:sz w:val="22"/>
          <w:szCs w:val="22"/>
        </w:rPr>
        <w:t>APC.06 - Recording Transactions</w:t>
      </w:r>
    </w:p>
    <w:p w14:paraId="4EDC4BCB" w14:textId="5F9B238F" w:rsidR="009015EF" w:rsidRDefault="009015EF"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6CC52857" w14:textId="5DAFFFFC" w:rsidR="00516D1F" w:rsidRPr="00021DCB" w:rsidRDefault="009015EF"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BUSPROG: Analytic</w:t>
      </w:r>
    </w:p>
    <w:p w14:paraId="7B59EAB8" w14:textId="438E822A" w:rsidR="001D53AA" w:rsidRPr="00021DCB" w:rsidRDefault="008103E6" w:rsidP="008103E6">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42C803A0" w14:textId="2D6C82C9" w:rsidR="00516D1F" w:rsidRPr="00021DCB" w:rsidRDefault="00516D1F"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Analyze the effect of the following transactions on the accounting equation.</w:t>
      </w:r>
      <w:r w:rsidRPr="00021DCB">
        <w:rPr>
          <w:rFonts w:ascii="Times New Roman" w:eastAsia="Times New Roman" w:hAnsi="Times New Roman" w:cs="Times New Roman"/>
          <w:color w:val="000000"/>
          <w:sz w:val="22"/>
          <w:szCs w:val="22"/>
        </w:rPr>
        <w:br/>
      </w:r>
    </w:p>
    <w:p w14:paraId="0E3FF994" w14:textId="77777777" w:rsidR="00516D1F" w:rsidRPr="00021DCB" w:rsidRDefault="00516D1F" w:rsidP="009015EF">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roofErr w:type="spellStart"/>
      <w:r w:rsidRPr="00021DCB">
        <w:rPr>
          <w:rFonts w:ascii="Times New Roman" w:eastAsia="Times New Roman" w:hAnsi="Times New Roman" w:cs="Times New Roman"/>
          <w:color w:val="000000"/>
          <w:sz w:val="22"/>
          <w:szCs w:val="22"/>
        </w:rPr>
        <w:t>a</w:t>
      </w:r>
      <w:proofErr w:type="spellEnd"/>
      <w:r w:rsidRPr="00021DCB">
        <w:rPr>
          <w:rFonts w:ascii="Times New Roman" w:eastAsia="Times New Roman" w:hAnsi="Times New Roman" w:cs="Times New Roman"/>
          <w:color w:val="000000"/>
          <w:sz w:val="22"/>
          <w:szCs w:val="22"/>
        </w:rPr>
        <w:t>)</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The company paid $725 to a vendor for supplies purchased previously on account.</w:t>
      </w:r>
    </w:p>
    <w:p w14:paraId="47565E2F" w14:textId="77777777" w:rsidR="00516D1F" w:rsidRPr="00021DCB" w:rsidRDefault="00516D1F" w:rsidP="009015EF">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(b)</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The company performed $850 of services and billed the customer.</w:t>
      </w:r>
    </w:p>
    <w:p w14:paraId="57680C7C" w14:textId="77777777" w:rsidR="00516D1F" w:rsidRPr="00021DCB" w:rsidRDefault="00516D1F" w:rsidP="009015EF">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The company received a utility bill for $395 and will pay it next month.</w:t>
      </w:r>
    </w:p>
    <w:p w14:paraId="4DB3E1F7" w14:textId="77777777" w:rsidR="00516D1F" w:rsidRPr="00021DCB" w:rsidRDefault="00516D1F" w:rsidP="009015EF">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The company paid dividends of $145.</w:t>
      </w:r>
    </w:p>
    <w:p w14:paraId="08F0904F" w14:textId="77777777" w:rsidR="00516D1F" w:rsidRPr="00021DCB" w:rsidRDefault="00516D1F" w:rsidP="009015EF">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The company paid $315 in salaries to its employees.</w:t>
      </w:r>
    </w:p>
    <w:p w14:paraId="0FDCD66F" w14:textId="77777777" w:rsidR="00516D1F" w:rsidRPr="00021DCB" w:rsidRDefault="00516D1F" w:rsidP="009015EF">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roofErr w:type="spellStart"/>
      <w:r w:rsidRPr="00021DCB">
        <w:rPr>
          <w:rFonts w:ascii="Times New Roman" w:eastAsia="Times New Roman" w:hAnsi="Times New Roman" w:cs="Times New Roman"/>
          <w:color w:val="000000"/>
          <w:sz w:val="22"/>
          <w:szCs w:val="22"/>
        </w:rPr>
        <w:t>f</w:t>
      </w:r>
      <w:proofErr w:type="spellEnd"/>
      <w:r w:rsidRPr="00021DCB">
        <w:rPr>
          <w:rFonts w:ascii="Times New Roman" w:eastAsia="Times New Roman" w:hAnsi="Times New Roman" w:cs="Times New Roman"/>
          <w:color w:val="000000"/>
          <w:sz w:val="22"/>
          <w:szCs w:val="22"/>
        </w:rPr>
        <w:t>)</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The company collected $730 of cash from its customers on account.</w:t>
      </w:r>
    </w:p>
    <w:p w14:paraId="261B087D" w14:textId="77777777" w:rsidR="00516D1F" w:rsidRPr="00021DCB" w:rsidRDefault="00516D1F" w:rsidP="009015EF">
      <w:pPr>
        <w:pStyle w:val="p"/>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p w14:paraId="762164AB" w14:textId="77777777" w:rsidR="00516D1F" w:rsidRPr="00021DCB" w:rsidRDefault="00516D1F" w:rsidP="009015EF">
      <w:pPr>
        <w:pStyle w:val="p"/>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Some of the possible effects of a transaction on the accounting equation are listed below:</w:t>
      </w:r>
      <w:r w:rsidRPr="00021DCB">
        <w:rPr>
          <w:rFonts w:ascii="Times New Roman" w:eastAsia="Times New Roman" w:hAnsi="Times New Roman" w:cs="Times New Roman"/>
          <w:color w:val="000000"/>
          <w:sz w:val="22"/>
          <w:szCs w:val="22"/>
        </w:rPr>
        <w:br/>
      </w:r>
    </w:p>
    <w:p w14:paraId="7A1FFC56" w14:textId="77777777" w:rsidR="00516D1F" w:rsidRPr="00021DCB" w:rsidRDefault="00516D1F" w:rsidP="009015EF">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Assets, Dr.; Assets, Cr.</w:t>
      </w:r>
    </w:p>
    <w:p w14:paraId="38207823" w14:textId="77777777" w:rsidR="00516D1F" w:rsidRPr="00021DCB" w:rsidRDefault="00516D1F" w:rsidP="009015EF">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(2)</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Assets, Dr.; Stockholders' Equity, Cr.</w:t>
      </w:r>
    </w:p>
    <w:p w14:paraId="50ADAB29" w14:textId="77777777" w:rsidR="00516D1F" w:rsidRPr="00021DCB" w:rsidRDefault="00516D1F" w:rsidP="009015EF">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(3)</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Assets, Dr.; Liabilities, Cr.</w:t>
      </w:r>
    </w:p>
    <w:p w14:paraId="318C1292" w14:textId="77777777" w:rsidR="00516D1F" w:rsidRPr="00021DCB" w:rsidRDefault="00516D1F" w:rsidP="009015EF">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(4)</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Assets, Dr.; Revenues, Cr.</w:t>
      </w:r>
    </w:p>
    <w:p w14:paraId="65B13A3C" w14:textId="77777777" w:rsidR="00516D1F" w:rsidRPr="00021DCB" w:rsidRDefault="00516D1F" w:rsidP="009015EF">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(5)</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Liabilities, Dr.; Assets, Cr.</w:t>
      </w:r>
    </w:p>
    <w:p w14:paraId="5B140FC6" w14:textId="77777777" w:rsidR="00516D1F" w:rsidRPr="00021DCB" w:rsidRDefault="00516D1F" w:rsidP="009015EF">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(6)</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Dividends, Dr.; Assets, Cr.</w:t>
      </w:r>
    </w:p>
    <w:p w14:paraId="2BAE0210" w14:textId="77777777" w:rsidR="00516D1F" w:rsidRPr="00021DCB" w:rsidRDefault="00516D1F" w:rsidP="009015EF">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(7)</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Expenses, Dr.; Assets, Cr.</w:t>
      </w:r>
    </w:p>
    <w:p w14:paraId="4D91DF34" w14:textId="77777777" w:rsidR="00516D1F" w:rsidRPr="00021DCB" w:rsidRDefault="00516D1F" w:rsidP="009015EF">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(8)</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Expenses, Dr.; Liabilities, Cr.</w:t>
      </w:r>
    </w:p>
    <w:p w14:paraId="702C9AFD" w14:textId="77777777" w:rsidR="00516D1F" w:rsidRPr="00021DCB" w:rsidRDefault="00516D1F" w:rsidP="009015EF">
      <w:pPr>
        <w:pStyle w:val="p"/>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p w14:paraId="7A42D896" w14:textId="77777777" w:rsidR="00516D1F" w:rsidRPr="00021DCB" w:rsidRDefault="00516D1F" w:rsidP="009015EF">
      <w:pPr>
        <w:pStyle w:val="p"/>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Put the appropriate letter next to each transaction.</w:t>
      </w:r>
    </w:p>
    <w:p w14:paraId="3048B545" w14:textId="77777777" w:rsidR="004F0DE4" w:rsidRDefault="004F0DE4" w:rsidP="005958BB">
      <w:pPr>
        <w:pStyle w:val="p"/>
        <w:tabs>
          <w:tab w:val="left" w:pos="3600"/>
        </w:tabs>
        <w:ind w:left="576"/>
        <w:rPr>
          <w:rFonts w:ascii="Times New Roman" w:eastAsia="Times New Roman" w:hAnsi="Times New Roman" w:cs="Times New Roman"/>
          <w:i/>
          <w:iCs/>
          <w:color w:val="000000"/>
          <w:sz w:val="22"/>
          <w:szCs w:val="22"/>
        </w:rPr>
      </w:pPr>
    </w:p>
    <w:p w14:paraId="717BFC48" w14:textId="23E09989" w:rsidR="00516D1F" w:rsidRPr="00021DCB" w:rsidRDefault="00516D1F" w:rsidP="008103E6">
      <w:pPr>
        <w:pStyle w:val="p"/>
        <w:tabs>
          <w:tab w:val="center" w:pos="4320"/>
          <w:tab w:val="center" w:pos="72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Transaction</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Effect on the accounting equation</w:t>
      </w:r>
    </w:p>
    <w:p w14:paraId="3C8A57DC" w14:textId="065F86DE" w:rsidR="00516D1F" w:rsidRPr="00021DCB" w:rsidRDefault="008103E6" w:rsidP="008103E6">
      <w:pPr>
        <w:pStyle w:val="p"/>
        <w:tabs>
          <w:tab w:val="center" w:pos="4320"/>
          <w:tab w:val="center" w:pos="72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(a)</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5</w:t>
      </w:r>
    </w:p>
    <w:p w14:paraId="22595696" w14:textId="19C5AAD9" w:rsidR="00516D1F" w:rsidRPr="00021DCB" w:rsidRDefault="008103E6" w:rsidP="008103E6">
      <w:pPr>
        <w:pStyle w:val="p"/>
        <w:tabs>
          <w:tab w:val="center" w:pos="4320"/>
          <w:tab w:val="center" w:pos="72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4</w:t>
      </w:r>
    </w:p>
    <w:p w14:paraId="585B6CCA" w14:textId="4F380326" w:rsidR="00516D1F" w:rsidRPr="00021DCB" w:rsidRDefault="008103E6" w:rsidP="008103E6">
      <w:pPr>
        <w:pStyle w:val="p"/>
        <w:tabs>
          <w:tab w:val="center" w:pos="4320"/>
          <w:tab w:val="center" w:pos="72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(c)</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8</w:t>
      </w:r>
    </w:p>
    <w:p w14:paraId="46697958" w14:textId="32DDAB1D" w:rsidR="00516D1F" w:rsidRPr="00021DCB" w:rsidRDefault="008103E6" w:rsidP="008103E6">
      <w:pPr>
        <w:pStyle w:val="p"/>
        <w:tabs>
          <w:tab w:val="center" w:pos="4320"/>
          <w:tab w:val="center" w:pos="72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(d)</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6</w:t>
      </w:r>
    </w:p>
    <w:p w14:paraId="5760F764" w14:textId="7CFA36FF" w:rsidR="00516D1F" w:rsidRPr="00021DCB" w:rsidRDefault="008103E6" w:rsidP="008103E6">
      <w:pPr>
        <w:pStyle w:val="p"/>
        <w:tabs>
          <w:tab w:val="center" w:pos="4320"/>
          <w:tab w:val="center" w:pos="72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(e)</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7</w:t>
      </w:r>
    </w:p>
    <w:p w14:paraId="0F517D3B" w14:textId="3A40B7E3" w:rsidR="00516D1F" w:rsidRPr="00021DCB" w:rsidRDefault="008103E6" w:rsidP="008103E6">
      <w:pPr>
        <w:pStyle w:val="p"/>
        <w:tabs>
          <w:tab w:val="center" w:pos="4320"/>
          <w:tab w:val="center" w:pos="72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(f)</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1</w:t>
      </w:r>
    </w:p>
    <w:p w14:paraId="7AD30FF7" w14:textId="77777777" w:rsidR="008103E6"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8103E6">
        <w:rPr>
          <w:rFonts w:ascii="Times New Roman" w:eastAsia="Times New Roman" w:hAnsi="Times New Roman" w:cs="Times New Roman"/>
          <w:color w:val="000000"/>
          <w:sz w:val="22"/>
          <w:szCs w:val="22"/>
        </w:rPr>
        <w:t>Challenging</w:t>
      </w:r>
    </w:p>
    <w:p w14:paraId="443DE992" w14:textId="59FC72FD" w:rsidR="00516D1F" w:rsidRPr="00021DCB" w:rsidRDefault="008103E6"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Bloom's: Applying</w:t>
      </w:r>
    </w:p>
    <w:p w14:paraId="1636552B" w14:textId="1CDE7F7D" w:rsidR="00516D1F" w:rsidRPr="00021DCB" w:rsidRDefault="00516D1F"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1CEE7946" w14:textId="6A6C7F7F" w:rsidR="008103E6"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8103E6">
        <w:rPr>
          <w:rFonts w:ascii="Times New Roman" w:eastAsia="Times New Roman" w:hAnsi="Times New Roman" w:cs="Times New Roman"/>
          <w:color w:val="000000"/>
          <w:sz w:val="22"/>
          <w:szCs w:val="22"/>
        </w:rPr>
        <w:t>ACCT.ACBSP.APC.02 – GAAP</w:t>
      </w:r>
    </w:p>
    <w:p w14:paraId="71F8EB2C" w14:textId="77777777" w:rsidR="008103E6" w:rsidRDefault="008103E6"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2347AC26" w14:textId="26E0D406" w:rsidR="008103E6" w:rsidRDefault="008103E6"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 xml:space="preserve">ACCT.AICPA.FN.03 </w:t>
      </w:r>
      <w:r>
        <w:rPr>
          <w:rFonts w:ascii="Times New Roman" w:eastAsia="Times New Roman" w:hAnsi="Times New Roman" w:cs="Times New Roman"/>
          <w:color w:val="000000"/>
          <w:sz w:val="22"/>
          <w:szCs w:val="22"/>
        </w:rPr>
        <w:t>–</w:t>
      </w:r>
      <w:r w:rsidR="00516D1F" w:rsidRPr="00021DCB">
        <w:rPr>
          <w:rFonts w:ascii="Times New Roman" w:eastAsia="Times New Roman" w:hAnsi="Times New Roman" w:cs="Times New Roman"/>
          <w:color w:val="000000"/>
          <w:sz w:val="22"/>
          <w:szCs w:val="22"/>
        </w:rPr>
        <w:t xml:space="preserve"> Measu</w:t>
      </w:r>
      <w:r>
        <w:rPr>
          <w:rFonts w:ascii="Times New Roman" w:eastAsia="Times New Roman" w:hAnsi="Times New Roman" w:cs="Times New Roman"/>
          <w:color w:val="000000"/>
          <w:sz w:val="22"/>
          <w:szCs w:val="22"/>
        </w:rPr>
        <w:t>rement</w:t>
      </w:r>
    </w:p>
    <w:p w14:paraId="3D6DFEE7" w14:textId="1A32BF3A" w:rsidR="00516D1F" w:rsidRPr="00021DCB" w:rsidRDefault="008103E6"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BUSPROG: Analytic</w:t>
      </w:r>
    </w:p>
    <w:p w14:paraId="02221CB9" w14:textId="77777777" w:rsidR="001D53AA" w:rsidRPr="00021DCB" w:rsidRDefault="001D53AA" w:rsidP="005958BB">
      <w:pPr>
        <w:tabs>
          <w:tab w:val="left" w:pos="3600"/>
        </w:tabs>
        <w:ind w:left="576"/>
        <w:rPr>
          <w:rFonts w:ascii="Times New Roman" w:hAnsi="Times New Roman" w:cs="Times New Roman"/>
          <w:sz w:val="22"/>
          <w:szCs w:val="22"/>
        </w:rPr>
      </w:pPr>
    </w:p>
    <w:p w14:paraId="2D96F007" w14:textId="78749AE0" w:rsidR="00516D1F" w:rsidRPr="00021DCB" w:rsidRDefault="00516D1F"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Prepare a journal entry on October 12 for the fees earned on account, $14,600. Omit explanation.</w:t>
      </w:r>
    </w:p>
    <w:p w14:paraId="705EEE4E" w14:textId="77777777" w:rsidR="004F0DE4" w:rsidRDefault="004F0DE4" w:rsidP="005958BB">
      <w:pPr>
        <w:tabs>
          <w:tab w:val="left" w:pos="3600"/>
        </w:tabs>
        <w:ind w:left="576"/>
        <w:rPr>
          <w:rFonts w:ascii="Times New Roman" w:eastAsia="Times New Roman" w:hAnsi="Times New Roman" w:cs="Times New Roman"/>
          <w:i/>
          <w:iCs/>
          <w:color w:val="000000"/>
          <w:sz w:val="22"/>
          <w:szCs w:val="22"/>
        </w:rPr>
      </w:pPr>
    </w:p>
    <w:p w14:paraId="128309B9" w14:textId="741C7D41" w:rsidR="00516D1F" w:rsidRPr="00021DCB" w:rsidRDefault="00516D1F" w:rsidP="008103E6">
      <w:pPr>
        <w:tabs>
          <w:tab w:val="left" w:pos="3600"/>
          <w:tab w:val="left" w:pos="4680"/>
          <w:tab w:val="left" w:pos="504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Oct. 12</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Accounts Receivable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14,600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76E9924B" w14:textId="077812B9" w:rsidR="00516D1F" w:rsidRPr="00021DCB" w:rsidRDefault="00516D1F" w:rsidP="008103E6">
      <w:pPr>
        <w:tabs>
          <w:tab w:val="left" w:pos="3600"/>
          <w:tab w:val="left" w:pos="4680"/>
          <w:tab w:val="left" w:pos="504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8103E6">
        <w:rPr>
          <w:rFonts w:ascii="Times New Roman" w:hAnsi="Times New Roman" w:cs="Times New Roman"/>
          <w:sz w:val="22"/>
          <w:szCs w:val="22"/>
        </w:rPr>
        <w:tab/>
      </w:r>
      <w:r w:rsidR="008103E6">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Fees Earned</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14,600</w:t>
      </w:r>
    </w:p>
    <w:p w14:paraId="6A2C20B5" w14:textId="77777777" w:rsidR="008103E6"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8103E6">
        <w:rPr>
          <w:rFonts w:ascii="Times New Roman" w:eastAsia="Times New Roman" w:hAnsi="Times New Roman" w:cs="Times New Roman"/>
          <w:color w:val="000000"/>
          <w:sz w:val="22"/>
          <w:szCs w:val="22"/>
        </w:rPr>
        <w:t>Challenging</w:t>
      </w:r>
    </w:p>
    <w:p w14:paraId="799E493E" w14:textId="3D0E7267" w:rsidR="00516D1F" w:rsidRPr="00021DCB" w:rsidRDefault="008103E6"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Bloom's: Applying</w:t>
      </w:r>
    </w:p>
    <w:p w14:paraId="4D4218D7" w14:textId="77777777" w:rsidR="008103E6"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8103E6">
        <w:rPr>
          <w:rFonts w:ascii="Times New Roman" w:eastAsia="Times New Roman" w:hAnsi="Times New Roman" w:cs="Times New Roman"/>
          <w:color w:val="000000"/>
          <w:sz w:val="22"/>
          <w:szCs w:val="22"/>
        </w:rPr>
        <w:t>FNMN.WARD.16.02-02 - LO: 02-02</w:t>
      </w:r>
    </w:p>
    <w:p w14:paraId="486CD56C" w14:textId="0A08FFB1" w:rsidR="00516D1F" w:rsidRPr="00021DCB" w:rsidRDefault="008103E6"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FNMN.WARD.16.02-03 - LO: 02-03</w:t>
      </w:r>
    </w:p>
    <w:p w14:paraId="0F2E273F" w14:textId="77777777" w:rsidR="008103E6" w:rsidRDefault="00516D1F" w:rsidP="004F0DE4">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8103E6">
        <w:rPr>
          <w:rFonts w:ascii="Times New Roman" w:eastAsia="Times New Roman" w:hAnsi="Times New Roman" w:cs="Times New Roman"/>
          <w:color w:val="000000"/>
          <w:sz w:val="22"/>
          <w:szCs w:val="22"/>
        </w:rPr>
        <w:t>APC.06 - Recording Transactions</w:t>
      </w:r>
    </w:p>
    <w:p w14:paraId="78867213" w14:textId="1B22D1D7" w:rsidR="008103E6" w:rsidRDefault="008103E6" w:rsidP="004F0DE4">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63504779" w14:textId="21D8EE2A" w:rsidR="00516D1F" w:rsidRPr="00021DCB" w:rsidRDefault="008103E6" w:rsidP="004F0DE4">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BUSPROG: Analytic</w:t>
      </w:r>
    </w:p>
    <w:p w14:paraId="1D4718E9" w14:textId="4B935D9D" w:rsidR="001D53AA" w:rsidRPr="00021DCB" w:rsidRDefault="008103E6" w:rsidP="008103E6">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1D546B47" w14:textId="556D9B2D" w:rsidR="00516D1F" w:rsidRPr="00021DCB" w:rsidRDefault="00516D1F"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lastRenderedPageBreak/>
        <w:t>Journalize the</w:t>
      </w:r>
      <w:r w:rsidR="00021DCB">
        <w:rPr>
          <w:rFonts w:ascii="Times New Roman" w:eastAsia="Times New Roman" w:hAnsi="Times New Roman" w:cs="Times New Roman"/>
          <w:i/>
          <w:iCs/>
          <w:color w:val="000000"/>
          <w:sz w:val="22"/>
          <w:szCs w:val="22"/>
        </w:rPr>
        <w:t xml:space="preserve"> </w:t>
      </w:r>
      <w:r w:rsidRPr="00021DCB">
        <w:rPr>
          <w:rFonts w:ascii="Times New Roman" w:eastAsia="Times New Roman" w:hAnsi="Times New Roman" w:cs="Times New Roman"/>
          <w:i/>
          <w:iCs/>
          <w:color w:val="000000"/>
          <w:sz w:val="22"/>
          <w:szCs w:val="22"/>
        </w:rPr>
        <w:t xml:space="preserve">five transactions for </w:t>
      </w:r>
      <w:proofErr w:type="spellStart"/>
      <w:r w:rsidRPr="00021DCB">
        <w:rPr>
          <w:rFonts w:ascii="Times New Roman" w:eastAsia="Times New Roman" w:hAnsi="Times New Roman" w:cs="Times New Roman"/>
          <w:i/>
          <w:iCs/>
          <w:color w:val="000000"/>
          <w:sz w:val="22"/>
          <w:szCs w:val="22"/>
        </w:rPr>
        <w:t>Mirmax</w:t>
      </w:r>
      <w:proofErr w:type="spellEnd"/>
      <w:r w:rsidRPr="00021DCB">
        <w:rPr>
          <w:rFonts w:ascii="Times New Roman" w:eastAsia="Times New Roman" w:hAnsi="Times New Roman" w:cs="Times New Roman"/>
          <w:i/>
          <w:iCs/>
          <w:color w:val="000000"/>
          <w:sz w:val="22"/>
          <w:szCs w:val="22"/>
        </w:rPr>
        <w:t xml:space="preserve"> Rentals described below.</w:t>
      </w:r>
    </w:p>
    <w:p w14:paraId="49D2FDC8" w14:textId="77777777" w:rsidR="00CE542E" w:rsidRDefault="00516D1F" w:rsidP="00CE542E">
      <w:pPr>
        <w:tabs>
          <w:tab w:val="right" w:pos="1440"/>
          <w:tab w:val="left" w:pos="18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color w:val="000000"/>
          <w:sz w:val="22"/>
          <w:szCs w:val="22"/>
        </w:rPr>
        <w:t>August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1</w:t>
      </w:r>
      <w:r w:rsidRPr="00021DCB">
        <w:rPr>
          <w:rFonts w:ascii="Times New Roman" w:hAnsi="Times New Roman" w:cs="Times New Roman"/>
          <w:sz w:val="22"/>
          <w:szCs w:val="22"/>
        </w:rPr>
        <w:tab/>
      </w:r>
      <w:proofErr w:type="spellStart"/>
      <w:r w:rsidRPr="00021DCB">
        <w:rPr>
          <w:rFonts w:ascii="Times New Roman" w:eastAsia="Times New Roman" w:hAnsi="Times New Roman" w:cs="Times New Roman"/>
          <w:color w:val="000000"/>
          <w:sz w:val="22"/>
          <w:szCs w:val="22"/>
        </w:rPr>
        <w:t>Mirmax</w:t>
      </w:r>
      <w:proofErr w:type="spellEnd"/>
      <w:r w:rsidRPr="00021DCB">
        <w:rPr>
          <w:rFonts w:ascii="Times New Roman" w:eastAsia="Times New Roman" w:hAnsi="Times New Roman" w:cs="Times New Roman"/>
          <w:color w:val="000000"/>
          <w:sz w:val="22"/>
          <w:szCs w:val="22"/>
        </w:rPr>
        <w:t xml:space="preserve"> purchases two new saws on credit at $425 each.</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 xml:space="preserve">The saws are added to </w:t>
      </w:r>
      <w:proofErr w:type="spellStart"/>
      <w:r w:rsidRPr="00021DCB">
        <w:rPr>
          <w:rFonts w:ascii="Times New Roman" w:eastAsia="Times New Roman" w:hAnsi="Times New Roman" w:cs="Times New Roman"/>
          <w:color w:val="000000"/>
          <w:sz w:val="22"/>
          <w:szCs w:val="22"/>
        </w:rPr>
        <w:t>Mirmax’s</w:t>
      </w:r>
      <w:proofErr w:type="spellEnd"/>
      <w:r w:rsidRPr="00021DCB">
        <w:rPr>
          <w:rFonts w:ascii="Times New Roman" w:eastAsia="Times New Roman" w:hAnsi="Times New Roman" w:cs="Times New Roman"/>
          <w:color w:val="000000"/>
          <w:sz w:val="22"/>
          <w:szCs w:val="22"/>
        </w:rPr>
        <w:t xml:space="preserve"> rental </w:t>
      </w:r>
    </w:p>
    <w:p w14:paraId="4AA436CB" w14:textId="5584EF33" w:rsidR="00516D1F" w:rsidRPr="00021DCB" w:rsidRDefault="00CE542E" w:rsidP="00CE542E">
      <w:pPr>
        <w:tabs>
          <w:tab w:val="right" w:pos="1440"/>
          <w:tab w:val="left" w:pos="1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inventory.</w:t>
      </w:r>
      <w:r w:rsidR="00021DCB">
        <w:rPr>
          <w:rFonts w:ascii="Times New Roman" w:eastAsia="Times New Roman" w:hAnsi="Times New Roman" w:cs="Times New Roman"/>
          <w:color w:val="000000"/>
          <w:sz w:val="22"/>
          <w:szCs w:val="22"/>
        </w:rPr>
        <w:t xml:space="preserve"> </w:t>
      </w:r>
      <w:r w:rsidR="00516D1F" w:rsidRPr="00021DCB">
        <w:rPr>
          <w:rFonts w:ascii="Times New Roman" w:eastAsia="Times New Roman" w:hAnsi="Times New Roman" w:cs="Times New Roman"/>
          <w:color w:val="000000"/>
          <w:sz w:val="22"/>
          <w:szCs w:val="22"/>
        </w:rPr>
        <w:t>Payment is due in 30 days.</w:t>
      </w:r>
    </w:p>
    <w:p w14:paraId="18D6E5D6" w14:textId="77777777" w:rsidR="00516D1F" w:rsidRPr="00021DCB" w:rsidRDefault="00516D1F" w:rsidP="00CE542E">
      <w:pPr>
        <w:tabs>
          <w:tab w:val="right" w:pos="1440"/>
          <w:tab w:val="left" w:pos="18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67D96CF0" w14:textId="77777777" w:rsidR="00CE542E" w:rsidRDefault="00516D1F" w:rsidP="00CE542E">
      <w:pPr>
        <w:tabs>
          <w:tab w:val="right" w:pos="1440"/>
          <w:tab w:val="left" w:pos="18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8</w:t>
      </w:r>
      <w:r w:rsidRPr="00021DCB">
        <w:rPr>
          <w:rFonts w:ascii="Times New Roman" w:hAnsi="Times New Roman" w:cs="Times New Roman"/>
          <w:sz w:val="22"/>
          <w:szCs w:val="22"/>
        </w:rPr>
        <w:tab/>
      </w:r>
      <w:proofErr w:type="spellStart"/>
      <w:r w:rsidRPr="00021DCB">
        <w:rPr>
          <w:rFonts w:ascii="Times New Roman" w:eastAsia="Times New Roman" w:hAnsi="Times New Roman" w:cs="Times New Roman"/>
          <w:color w:val="000000"/>
          <w:sz w:val="22"/>
          <w:szCs w:val="22"/>
        </w:rPr>
        <w:t>Mirmax</w:t>
      </w:r>
      <w:proofErr w:type="spellEnd"/>
      <w:r w:rsidRPr="00021DCB">
        <w:rPr>
          <w:rFonts w:ascii="Times New Roman" w:eastAsia="Times New Roman" w:hAnsi="Times New Roman" w:cs="Times New Roman"/>
          <w:color w:val="000000"/>
          <w:sz w:val="22"/>
          <w:szCs w:val="22"/>
        </w:rPr>
        <w:t xml:space="preserve"> accepts advance deposits for tool rentals of $125 that will be applied to the cash rental when </w:t>
      </w:r>
    </w:p>
    <w:p w14:paraId="073BFF4A" w14:textId="60E20D71" w:rsidR="00516D1F" w:rsidRPr="00021DCB" w:rsidRDefault="00CE542E" w:rsidP="00CE542E">
      <w:pPr>
        <w:tabs>
          <w:tab w:val="right" w:pos="1440"/>
          <w:tab w:val="left" w:pos="1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the tools are returned.</w:t>
      </w:r>
    </w:p>
    <w:p w14:paraId="23BD645F" w14:textId="77777777" w:rsidR="00516D1F" w:rsidRPr="00021DCB" w:rsidRDefault="00516D1F" w:rsidP="00CE542E">
      <w:pPr>
        <w:tabs>
          <w:tab w:val="right" w:pos="1440"/>
          <w:tab w:val="left" w:pos="18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33C0439D" w14:textId="1E0567C0" w:rsidR="00516D1F" w:rsidRPr="00021DCB" w:rsidRDefault="00516D1F" w:rsidP="00CE542E">
      <w:pPr>
        <w:tabs>
          <w:tab w:val="right" w:pos="1440"/>
          <w:tab w:val="left" w:pos="18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15</w:t>
      </w:r>
      <w:r w:rsidRPr="00021DCB">
        <w:rPr>
          <w:rFonts w:ascii="Times New Roman" w:hAnsi="Times New Roman" w:cs="Times New Roman"/>
          <w:sz w:val="22"/>
          <w:szCs w:val="22"/>
        </w:rPr>
        <w:tab/>
      </w:r>
      <w:proofErr w:type="spellStart"/>
      <w:r w:rsidRPr="00021DCB">
        <w:rPr>
          <w:rFonts w:ascii="Times New Roman" w:eastAsia="Times New Roman" w:hAnsi="Times New Roman" w:cs="Times New Roman"/>
          <w:color w:val="000000"/>
          <w:sz w:val="22"/>
          <w:szCs w:val="22"/>
        </w:rPr>
        <w:t>Mirmax</w:t>
      </w:r>
      <w:proofErr w:type="spellEnd"/>
      <w:r w:rsidRPr="00021DCB">
        <w:rPr>
          <w:rFonts w:ascii="Times New Roman" w:eastAsia="Times New Roman" w:hAnsi="Times New Roman" w:cs="Times New Roman"/>
          <w:color w:val="000000"/>
          <w:sz w:val="22"/>
          <w:szCs w:val="22"/>
        </w:rPr>
        <w:t xml:space="preserve"> receives a bill from Macon Utility Company for $180.</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Payment is due in 30 days.</w:t>
      </w:r>
    </w:p>
    <w:p w14:paraId="71EEB33A" w14:textId="77777777" w:rsidR="00516D1F" w:rsidRPr="00021DCB" w:rsidRDefault="00516D1F" w:rsidP="00CE542E">
      <w:pPr>
        <w:tabs>
          <w:tab w:val="right" w:pos="1440"/>
          <w:tab w:val="left" w:pos="18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5B2A8D0E" w14:textId="77777777" w:rsidR="00CE542E" w:rsidRDefault="00516D1F" w:rsidP="00CE542E">
      <w:pPr>
        <w:tabs>
          <w:tab w:val="right" w:pos="1440"/>
          <w:tab w:val="left" w:pos="18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20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xml:space="preserve">Customers are charged $1,250 by </w:t>
      </w:r>
      <w:proofErr w:type="spellStart"/>
      <w:r w:rsidRPr="00021DCB">
        <w:rPr>
          <w:rFonts w:ascii="Times New Roman" w:eastAsia="Times New Roman" w:hAnsi="Times New Roman" w:cs="Times New Roman"/>
          <w:color w:val="000000"/>
          <w:sz w:val="22"/>
          <w:szCs w:val="22"/>
        </w:rPr>
        <w:t>Mirmax</w:t>
      </w:r>
      <w:proofErr w:type="spellEnd"/>
      <w:r w:rsidRPr="00021DCB">
        <w:rPr>
          <w:rFonts w:ascii="Times New Roman" w:eastAsia="Times New Roman" w:hAnsi="Times New Roman" w:cs="Times New Roman"/>
          <w:color w:val="000000"/>
          <w:sz w:val="22"/>
          <w:szCs w:val="22"/>
        </w:rPr>
        <w:t xml:space="preserve"> for tool rentals.</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 xml:space="preserve">Payment is due from the customers </w:t>
      </w:r>
    </w:p>
    <w:p w14:paraId="6D5EA610" w14:textId="58317E99" w:rsidR="00516D1F" w:rsidRPr="00021DCB" w:rsidRDefault="00CE542E" w:rsidP="00CE542E">
      <w:pPr>
        <w:tabs>
          <w:tab w:val="right" w:pos="1440"/>
          <w:tab w:val="left" w:pos="1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in 30 days.</w:t>
      </w:r>
    </w:p>
    <w:p w14:paraId="6315A687" w14:textId="77777777" w:rsidR="00516D1F" w:rsidRPr="00021DCB" w:rsidRDefault="00516D1F" w:rsidP="00CE542E">
      <w:pPr>
        <w:tabs>
          <w:tab w:val="right" w:pos="1440"/>
          <w:tab w:val="left" w:pos="18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50A2667A" w14:textId="77777777" w:rsidR="00516D1F" w:rsidRPr="00021DCB" w:rsidRDefault="00516D1F" w:rsidP="00CE542E">
      <w:pPr>
        <w:tabs>
          <w:tab w:val="right" w:pos="1440"/>
          <w:tab w:val="left" w:pos="18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31</w:t>
      </w:r>
      <w:r w:rsidRPr="00021DCB">
        <w:rPr>
          <w:rFonts w:ascii="Times New Roman" w:hAnsi="Times New Roman" w:cs="Times New Roman"/>
          <w:sz w:val="22"/>
          <w:szCs w:val="22"/>
        </w:rPr>
        <w:tab/>
      </w:r>
      <w:proofErr w:type="spellStart"/>
      <w:r w:rsidRPr="00021DCB">
        <w:rPr>
          <w:rFonts w:ascii="Times New Roman" w:eastAsia="Times New Roman" w:hAnsi="Times New Roman" w:cs="Times New Roman"/>
          <w:color w:val="000000"/>
          <w:sz w:val="22"/>
          <w:szCs w:val="22"/>
        </w:rPr>
        <w:t>Mirmax</w:t>
      </w:r>
      <w:proofErr w:type="spellEnd"/>
      <w:r w:rsidRPr="00021DCB">
        <w:rPr>
          <w:rFonts w:ascii="Times New Roman" w:eastAsia="Times New Roman" w:hAnsi="Times New Roman" w:cs="Times New Roman"/>
          <w:color w:val="000000"/>
          <w:sz w:val="22"/>
          <w:szCs w:val="22"/>
        </w:rPr>
        <w:t xml:space="preserve"> receives $600 in payments from the customers that were billed for rentals on August 20.</w:t>
      </w:r>
    </w:p>
    <w:p w14:paraId="01424392" w14:textId="77777777" w:rsidR="00516D1F" w:rsidRDefault="00516D1F" w:rsidP="00CE542E">
      <w:pPr>
        <w:tabs>
          <w:tab w:val="right" w:pos="1440"/>
          <w:tab w:val="left" w:pos="1800"/>
        </w:tabs>
        <w:ind w:left="576"/>
        <w:rPr>
          <w:rFonts w:ascii="Times New Roman" w:hAnsi="Times New Roman" w:cs="Times New Roman"/>
          <w:sz w:val="22"/>
          <w:szCs w:val="22"/>
        </w:rPr>
      </w:pPr>
    </w:p>
    <w:p w14:paraId="7FDCE96D" w14:textId="77777777" w:rsidR="004F0DE4" w:rsidRPr="00021DCB" w:rsidRDefault="004F0DE4" w:rsidP="00CE542E">
      <w:pPr>
        <w:tabs>
          <w:tab w:val="left" w:pos="3600"/>
          <w:tab w:val="right" w:pos="4320"/>
          <w:tab w:val="left" w:pos="4680"/>
          <w:tab w:val="left" w:pos="5040"/>
          <w:tab w:val="left" w:pos="5130"/>
          <w:tab w:val="right" w:pos="8640"/>
          <w:tab w:val="right" w:pos="10080"/>
        </w:tabs>
        <w:ind w:left="576"/>
        <w:rPr>
          <w:rFonts w:ascii="Times New Roman" w:hAnsi="Times New Roman" w:cs="Times New Roman"/>
          <w:vanish/>
          <w:sz w:val="22"/>
          <w:szCs w:val="22"/>
        </w:rPr>
      </w:pPr>
    </w:p>
    <w:p w14:paraId="6626E512" w14:textId="12686FD2" w:rsidR="00516D1F" w:rsidRPr="00021DCB" w:rsidRDefault="00516D1F" w:rsidP="00CE542E">
      <w:pPr>
        <w:tabs>
          <w:tab w:val="left" w:pos="3600"/>
          <w:tab w:val="right" w:pos="4320"/>
          <w:tab w:val="left" w:pos="4680"/>
          <w:tab w:val="left" w:pos="504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Aug.</w:t>
      </w:r>
      <w:r w:rsidR="00CE542E">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1</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Equipment</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850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7D2EC3BF" w14:textId="4B969624" w:rsidR="00516D1F" w:rsidRPr="00021DCB" w:rsidRDefault="00516D1F" w:rsidP="00CE542E">
      <w:pPr>
        <w:pStyle w:val="p"/>
        <w:tabs>
          <w:tab w:val="left" w:pos="3600"/>
          <w:tab w:val="right" w:pos="4320"/>
          <w:tab w:val="left" w:pos="4680"/>
          <w:tab w:val="left" w:pos="504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CE542E">
        <w:rPr>
          <w:rFonts w:ascii="Times New Roman" w:eastAsia="Times New Roman" w:hAnsi="Times New Roman" w:cs="Times New Roman"/>
          <w:color w:val="000000"/>
          <w:sz w:val="22"/>
          <w:szCs w:val="22"/>
        </w:rPr>
        <w:tab/>
      </w:r>
      <w:r w:rsidR="00CE542E">
        <w:rPr>
          <w:rFonts w:ascii="Times New Roman" w:eastAsia="Times New Roman" w:hAnsi="Times New Roman" w:cs="Times New Roman"/>
          <w:color w:val="000000"/>
          <w:sz w:val="22"/>
          <w:szCs w:val="22"/>
        </w:rPr>
        <w:tab/>
      </w:r>
      <w:r w:rsidR="00CE542E">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Accounts Payable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850</w:t>
      </w:r>
    </w:p>
    <w:p w14:paraId="06186463" w14:textId="77777777" w:rsidR="00516D1F" w:rsidRPr="00021DCB" w:rsidRDefault="00516D1F" w:rsidP="00CE542E">
      <w:pPr>
        <w:tabs>
          <w:tab w:val="left" w:pos="3600"/>
          <w:tab w:val="right" w:pos="4320"/>
          <w:tab w:val="left" w:pos="4680"/>
          <w:tab w:val="left" w:pos="504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70CFCFF3" w14:textId="6B0ACE86" w:rsidR="00516D1F" w:rsidRPr="00021DCB" w:rsidRDefault="00021DCB" w:rsidP="00CE542E">
      <w:pPr>
        <w:tabs>
          <w:tab w:val="left" w:pos="3600"/>
          <w:tab w:val="right" w:pos="4320"/>
          <w:tab w:val="left" w:pos="4680"/>
          <w:tab w:val="left" w:pos="504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CE542E">
        <w:rPr>
          <w:rFonts w:ascii="Times New Roman" w:eastAsia="Times New Roman" w:hAnsi="Times New Roman" w:cs="Times New Roman"/>
          <w:color w:val="000000"/>
          <w:sz w:val="22"/>
          <w:szCs w:val="22"/>
        </w:rPr>
        <w:tab/>
      </w:r>
      <w:r w:rsidR="00CE542E">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8</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Cash</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125</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p>
    <w:p w14:paraId="6F69A100" w14:textId="18A1D6A7" w:rsidR="00516D1F" w:rsidRPr="00021DCB" w:rsidRDefault="00516D1F" w:rsidP="00CE542E">
      <w:pPr>
        <w:pStyle w:val="p"/>
        <w:tabs>
          <w:tab w:val="left" w:pos="3600"/>
          <w:tab w:val="right" w:pos="4320"/>
          <w:tab w:val="left" w:pos="4680"/>
          <w:tab w:val="left" w:pos="504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CE542E">
        <w:rPr>
          <w:rFonts w:ascii="Times New Roman" w:eastAsia="Times New Roman" w:hAnsi="Times New Roman" w:cs="Times New Roman"/>
          <w:color w:val="000000"/>
          <w:sz w:val="22"/>
          <w:szCs w:val="22"/>
        </w:rPr>
        <w:tab/>
      </w:r>
      <w:r w:rsidR="00CE542E">
        <w:rPr>
          <w:rFonts w:ascii="Times New Roman" w:eastAsia="Times New Roman" w:hAnsi="Times New Roman" w:cs="Times New Roman"/>
          <w:color w:val="000000"/>
          <w:sz w:val="22"/>
          <w:szCs w:val="22"/>
        </w:rPr>
        <w:tab/>
      </w:r>
      <w:r w:rsidR="00CE542E">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Unearned Revenue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125</w:t>
      </w:r>
    </w:p>
    <w:p w14:paraId="4252636D" w14:textId="77777777" w:rsidR="00516D1F" w:rsidRPr="00021DCB" w:rsidRDefault="00516D1F" w:rsidP="00CE542E">
      <w:pPr>
        <w:tabs>
          <w:tab w:val="left" w:pos="3600"/>
          <w:tab w:val="right" w:pos="4320"/>
          <w:tab w:val="left" w:pos="4680"/>
          <w:tab w:val="left" w:pos="504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6DBD321F" w14:textId="13B494C5" w:rsidR="00516D1F" w:rsidRPr="00021DCB" w:rsidRDefault="00021DCB" w:rsidP="00CE542E">
      <w:pPr>
        <w:tabs>
          <w:tab w:val="left" w:pos="3600"/>
          <w:tab w:val="right" w:pos="4320"/>
          <w:tab w:val="left" w:pos="4680"/>
          <w:tab w:val="left" w:pos="504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CE542E">
        <w:rPr>
          <w:rFonts w:ascii="Times New Roman" w:eastAsia="Times New Roman" w:hAnsi="Times New Roman" w:cs="Times New Roman"/>
          <w:color w:val="000000"/>
          <w:sz w:val="22"/>
          <w:szCs w:val="22"/>
        </w:rPr>
        <w:tab/>
      </w:r>
      <w:r w:rsidR="00CE542E">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15</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Utilities Expense</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180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p>
    <w:p w14:paraId="0E38D430" w14:textId="11BC03B7" w:rsidR="00516D1F" w:rsidRPr="00021DCB" w:rsidRDefault="00516D1F" w:rsidP="00CE542E">
      <w:pPr>
        <w:pStyle w:val="p"/>
        <w:tabs>
          <w:tab w:val="left" w:pos="3600"/>
          <w:tab w:val="right" w:pos="4320"/>
          <w:tab w:val="left" w:pos="4680"/>
          <w:tab w:val="left" w:pos="504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CE542E">
        <w:rPr>
          <w:rFonts w:ascii="Times New Roman" w:eastAsia="Times New Roman" w:hAnsi="Times New Roman" w:cs="Times New Roman"/>
          <w:color w:val="000000"/>
          <w:sz w:val="22"/>
          <w:szCs w:val="22"/>
        </w:rPr>
        <w:tab/>
      </w:r>
      <w:r w:rsidR="00CE542E">
        <w:rPr>
          <w:rFonts w:ascii="Times New Roman" w:eastAsia="Times New Roman" w:hAnsi="Times New Roman" w:cs="Times New Roman"/>
          <w:color w:val="000000"/>
          <w:sz w:val="22"/>
          <w:szCs w:val="22"/>
        </w:rPr>
        <w:tab/>
      </w:r>
      <w:r w:rsidR="00CE542E">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Accounts Payable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180</w:t>
      </w:r>
    </w:p>
    <w:p w14:paraId="3530F1E8" w14:textId="77777777" w:rsidR="00516D1F" w:rsidRPr="00021DCB" w:rsidRDefault="00516D1F" w:rsidP="00CE542E">
      <w:pPr>
        <w:tabs>
          <w:tab w:val="left" w:pos="3600"/>
          <w:tab w:val="right" w:pos="4320"/>
          <w:tab w:val="left" w:pos="4680"/>
          <w:tab w:val="left" w:pos="504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31BD1B29" w14:textId="74E73528" w:rsidR="00516D1F" w:rsidRPr="00021DCB" w:rsidRDefault="00021DCB" w:rsidP="00CE542E">
      <w:pPr>
        <w:tabs>
          <w:tab w:val="left" w:pos="3600"/>
          <w:tab w:val="right" w:pos="4320"/>
          <w:tab w:val="left" w:pos="4680"/>
          <w:tab w:val="left" w:pos="504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CE542E">
        <w:rPr>
          <w:rFonts w:ascii="Times New Roman" w:eastAsia="Times New Roman" w:hAnsi="Times New Roman" w:cs="Times New Roman"/>
          <w:color w:val="000000"/>
          <w:sz w:val="22"/>
          <w:szCs w:val="22"/>
        </w:rPr>
        <w:tab/>
      </w:r>
      <w:r w:rsidR="00CE542E">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20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Accounts Receivable</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1,250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p>
    <w:p w14:paraId="3EC7D17B" w14:textId="64EF29C7" w:rsidR="00516D1F" w:rsidRPr="00021DCB" w:rsidRDefault="00516D1F" w:rsidP="00CE542E">
      <w:pPr>
        <w:pStyle w:val="p"/>
        <w:tabs>
          <w:tab w:val="left" w:pos="3600"/>
          <w:tab w:val="right" w:pos="4320"/>
          <w:tab w:val="left" w:pos="4680"/>
          <w:tab w:val="left" w:pos="504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CE542E">
        <w:rPr>
          <w:rFonts w:ascii="Times New Roman" w:eastAsia="Times New Roman" w:hAnsi="Times New Roman" w:cs="Times New Roman"/>
          <w:color w:val="000000"/>
          <w:sz w:val="22"/>
          <w:szCs w:val="22"/>
        </w:rPr>
        <w:tab/>
      </w:r>
      <w:r w:rsidR="00CE542E">
        <w:rPr>
          <w:rFonts w:ascii="Times New Roman" w:eastAsia="Times New Roman" w:hAnsi="Times New Roman" w:cs="Times New Roman"/>
          <w:color w:val="000000"/>
          <w:sz w:val="22"/>
          <w:szCs w:val="22"/>
        </w:rPr>
        <w:tab/>
      </w:r>
      <w:r w:rsidR="00CE542E">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Rental Revenue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1,250</w:t>
      </w:r>
    </w:p>
    <w:p w14:paraId="12BC3081" w14:textId="77777777" w:rsidR="00516D1F" w:rsidRPr="00021DCB" w:rsidRDefault="00516D1F" w:rsidP="00CE542E">
      <w:pPr>
        <w:tabs>
          <w:tab w:val="left" w:pos="3600"/>
          <w:tab w:val="right" w:pos="4320"/>
          <w:tab w:val="left" w:pos="4680"/>
          <w:tab w:val="left" w:pos="504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589D9004" w14:textId="4622A703" w:rsidR="00516D1F" w:rsidRPr="00021DCB" w:rsidRDefault="00021DCB" w:rsidP="00CE542E">
      <w:pPr>
        <w:tabs>
          <w:tab w:val="left" w:pos="3600"/>
          <w:tab w:val="right" w:pos="4320"/>
          <w:tab w:val="left" w:pos="4680"/>
          <w:tab w:val="left" w:pos="504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CE542E">
        <w:rPr>
          <w:rFonts w:ascii="Times New Roman" w:eastAsia="Times New Roman" w:hAnsi="Times New Roman" w:cs="Times New Roman"/>
          <w:color w:val="000000"/>
          <w:sz w:val="22"/>
          <w:szCs w:val="22"/>
        </w:rPr>
        <w:tab/>
      </w:r>
      <w:r w:rsidR="00CE542E">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31</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Cash</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600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p>
    <w:p w14:paraId="3DA59F75" w14:textId="4464A66D" w:rsidR="00CE542E" w:rsidRDefault="00516D1F" w:rsidP="00CE542E">
      <w:pPr>
        <w:pStyle w:val="p"/>
        <w:tabs>
          <w:tab w:val="left" w:pos="3600"/>
          <w:tab w:val="right" w:pos="4320"/>
          <w:tab w:val="left" w:pos="4680"/>
          <w:tab w:val="left" w:pos="504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CE542E">
        <w:rPr>
          <w:rFonts w:ascii="Times New Roman" w:eastAsia="Times New Roman" w:hAnsi="Times New Roman" w:cs="Times New Roman"/>
          <w:color w:val="000000"/>
          <w:sz w:val="22"/>
          <w:szCs w:val="22"/>
        </w:rPr>
        <w:tab/>
      </w:r>
      <w:r w:rsidR="00CE542E">
        <w:rPr>
          <w:rFonts w:ascii="Times New Roman" w:eastAsia="Times New Roman" w:hAnsi="Times New Roman" w:cs="Times New Roman"/>
          <w:color w:val="000000"/>
          <w:sz w:val="22"/>
          <w:szCs w:val="22"/>
        </w:rPr>
        <w:tab/>
      </w:r>
      <w:r w:rsidR="00CE542E">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Accounts Receivable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CE542E">
        <w:rPr>
          <w:rFonts w:ascii="Times New Roman" w:eastAsia="Times New Roman" w:hAnsi="Times New Roman" w:cs="Times New Roman"/>
          <w:color w:val="000000"/>
          <w:sz w:val="22"/>
          <w:szCs w:val="22"/>
        </w:rPr>
        <w:t>600</w:t>
      </w:r>
    </w:p>
    <w:p w14:paraId="304E1C79" w14:textId="15E319E2" w:rsidR="00CE542E" w:rsidRPr="00CE542E" w:rsidRDefault="00516D1F" w:rsidP="00CE542E">
      <w:pPr>
        <w:pStyle w:val="p"/>
        <w:tabs>
          <w:tab w:val="left" w:pos="3600"/>
          <w:tab w:val="right" w:pos="4320"/>
          <w:tab w:val="left" w:pos="4680"/>
          <w:tab w:val="left" w:pos="504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CE542E">
        <w:rPr>
          <w:rFonts w:ascii="Times New Roman" w:eastAsia="Times New Roman" w:hAnsi="Times New Roman" w:cs="Times New Roman"/>
          <w:color w:val="000000"/>
          <w:sz w:val="22"/>
          <w:szCs w:val="22"/>
        </w:rPr>
        <w:t>Moderate</w:t>
      </w:r>
    </w:p>
    <w:p w14:paraId="61386753" w14:textId="09B19A2A" w:rsidR="00516D1F" w:rsidRPr="00021DCB" w:rsidRDefault="00CE542E"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Bloom's: Applying</w:t>
      </w:r>
    </w:p>
    <w:p w14:paraId="6670D0BD" w14:textId="77777777" w:rsidR="00CE542E"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CE542E">
        <w:rPr>
          <w:rFonts w:ascii="Times New Roman" w:eastAsia="Times New Roman" w:hAnsi="Times New Roman" w:cs="Times New Roman"/>
          <w:color w:val="000000"/>
          <w:sz w:val="22"/>
          <w:szCs w:val="22"/>
        </w:rPr>
        <w:t>FNMN.WARD.16.02-02 - LO: 02-02</w:t>
      </w:r>
    </w:p>
    <w:p w14:paraId="4BE0D80F" w14:textId="01D69D1A" w:rsidR="00516D1F" w:rsidRPr="00021DCB" w:rsidRDefault="00CE542E"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FNMN.WARD.16.02-03 - LO: 02-03</w:t>
      </w:r>
    </w:p>
    <w:p w14:paraId="6C8AF3E8" w14:textId="77777777" w:rsidR="00CE542E"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CE542E">
        <w:rPr>
          <w:rFonts w:ascii="Times New Roman" w:eastAsia="Times New Roman" w:hAnsi="Times New Roman" w:cs="Times New Roman"/>
          <w:color w:val="000000"/>
          <w:sz w:val="22"/>
          <w:szCs w:val="22"/>
        </w:rPr>
        <w:t>APC.06 - Recording Transactions</w:t>
      </w:r>
    </w:p>
    <w:p w14:paraId="00DA05F3" w14:textId="2A33AA45" w:rsidR="00CE542E" w:rsidRDefault="00CE542E"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0BCD896D" w14:textId="1B17DD41" w:rsidR="00516D1F" w:rsidRPr="00021DCB" w:rsidRDefault="00CE542E"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BUSPROG: Analytic</w:t>
      </w:r>
    </w:p>
    <w:p w14:paraId="03AB7C17" w14:textId="64C42AC9" w:rsidR="001D53AA" w:rsidRPr="00021DCB" w:rsidRDefault="00CE542E" w:rsidP="00CE542E">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0CF4B2FE" w14:textId="51B82920" w:rsidR="00516D1F" w:rsidRPr="00021DCB" w:rsidRDefault="00516D1F"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State for each account whether it is likely to have (a) debit entries only, (b) credit entries only, or (c) both debit and credit entries when recording business transactions during the month.</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Also, indicate the normal balance of each account.</w:t>
      </w:r>
      <w:r w:rsidRPr="00021DCB">
        <w:rPr>
          <w:rFonts w:ascii="Times New Roman" w:eastAsia="Times New Roman" w:hAnsi="Times New Roman" w:cs="Times New Roman"/>
          <w:color w:val="000000"/>
          <w:sz w:val="22"/>
          <w:szCs w:val="22"/>
        </w:rPr>
        <w:br/>
      </w:r>
    </w:p>
    <w:p w14:paraId="22836F8D" w14:textId="77777777" w:rsidR="00516D1F" w:rsidRPr="00021DCB" w:rsidRDefault="00516D1F" w:rsidP="00CE542E">
      <w:pPr>
        <w:tabs>
          <w:tab w:val="left" w:pos="900"/>
          <w:tab w:val="left" w:pos="2880"/>
          <w:tab w:val="left" w:pos="324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Fees Earned</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4.</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Supplies</w:t>
      </w:r>
    </w:p>
    <w:p w14:paraId="275B2D52" w14:textId="77777777" w:rsidR="00516D1F" w:rsidRPr="00021DCB" w:rsidRDefault="00516D1F" w:rsidP="00CE542E">
      <w:pPr>
        <w:tabs>
          <w:tab w:val="left" w:pos="900"/>
          <w:tab w:val="left" w:pos="2880"/>
          <w:tab w:val="left" w:pos="324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2.</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Utilities Expense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5.</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Cash</w:t>
      </w:r>
    </w:p>
    <w:p w14:paraId="6FE665FF" w14:textId="77777777" w:rsidR="00516D1F" w:rsidRPr="00021DCB" w:rsidRDefault="00516D1F" w:rsidP="00CE542E">
      <w:pPr>
        <w:tabs>
          <w:tab w:val="left" w:pos="900"/>
          <w:tab w:val="left" w:pos="2880"/>
          <w:tab w:val="left" w:pos="324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3.</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Accounts Payable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6.</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Accounts Receivable</w:t>
      </w:r>
    </w:p>
    <w:p w14:paraId="74E3E537" w14:textId="77777777" w:rsidR="00516D1F" w:rsidRDefault="00516D1F" w:rsidP="00CE542E">
      <w:pPr>
        <w:tabs>
          <w:tab w:val="left" w:pos="900"/>
          <w:tab w:val="left" w:pos="2880"/>
          <w:tab w:val="left" w:pos="3240"/>
        </w:tabs>
        <w:ind w:left="576"/>
        <w:rPr>
          <w:rFonts w:ascii="Times New Roman" w:hAnsi="Times New Roman" w:cs="Times New Roman"/>
          <w:sz w:val="22"/>
          <w:szCs w:val="22"/>
        </w:rPr>
      </w:pPr>
    </w:p>
    <w:p w14:paraId="58F3EB24" w14:textId="77777777" w:rsidR="004F0DE4" w:rsidRPr="00021DCB" w:rsidRDefault="004F0DE4" w:rsidP="00C71DAD">
      <w:pPr>
        <w:tabs>
          <w:tab w:val="left" w:pos="3600"/>
          <w:tab w:val="left" w:pos="3960"/>
        </w:tabs>
        <w:ind w:left="576"/>
        <w:rPr>
          <w:rFonts w:ascii="Times New Roman" w:hAnsi="Times New Roman" w:cs="Times New Roman"/>
          <w:vanish/>
          <w:sz w:val="22"/>
          <w:szCs w:val="22"/>
        </w:rPr>
      </w:pPr>
    </w:p>
    <w:p w14:paraId="65DD594D" w14:textId="13DF7F2C" w:rsidR="00516D1F" w:rsidRPr="00021DCB" w:rsidRDefault="00516D1F" w:rsidP="00C71DAD">
      <w:pPr>
        <w:pStyle w:val="p"/>
        <w:tabs>
          <w:tab w:val="left" w:pos="3600"/>
          <w:tab w:val="left" w:pos="396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w:t>
      </w:r>
      <w:r w:rsidR="00C71DAD">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Credit entries only, normal credit balance</w:t>
      </w:r>
    </w:p>
    <w:p w14:paraId="77B7D595" w14:textId="2A721730" w:rsidR="00516D1F" w:rsidRPr="00021DCB" w:rsidRDefault="00C71DAD" w:rsidP="00C71DAD">
      <w:pPr>
        <w:pStyle w:val="p"/>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2.</w:t>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Debit entries only, normal debit balance</w:t>
      </w:r>
    </w:p>
    <w:p w14:paraId="6289A392" w14:textId="1FD61148" w:rsidR="00516D1F" w:rsidRPr="00021DCB" w:rsidRDefault="00C71DAD" w:rsidP="00C71DAD">
      <w:pPr>
        <w:pStyle w:val="p"/>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3.</w:t>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Both debit and credit entries, normal credit balance</w:t>
      </w:r>
    </w:p>
    <w:p w14:paraId="55550E5A" w14:textId="27ADDC98" w:rsidR="00516D1F" w:rsidRPr="00021DCB" w:rsidRDefault="00C71DAD" w:rsidP="00C71DAD">
      <w:pPr>
        <w:pStyle w:val="p"/>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4.</w:t>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Both debit and credit entries, normal debit balance</w:t>
      </w:r>
    </w:p>
    <w:p w14:paraId="3B146544" w14:textId="662ADD42" w:rsidR="00516D1F" w:rsidRPr="00021DCB" w:rsidRDefault="00C71DAD" w:rsidP="00C71DAD">
      <w:pPr>
        <w:pStyle w:val="p"/>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5.</w:t>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Both debit and credit entries, normal debit balance</w:t>
      </w:r>
    </w:p>
    <w:p w14:paraId="187DC1FD" w14:textId="176656E3" w:rsidR="00516D1F" w:rsidRPr="00021DCB" w:rsidRDefault="00C71DAD" w:rsidP="00C71DAD">
      <w:pPr>
        <w:pStyle w:val="p"/>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6.</w:t>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Both debit and credit entries, normal debit balance</w:t>
      </w:r>
    </w:p>
    <w:p w14:paraId="026CE1BE" w14:textId="77777777" w:rsidR="00C71DAD"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C71DAD">
        <w:rPr>
          <w:rFonts w:ascii="Times New Roman" w:eastAsia="Times New Roman" w:hAnsi="Times New Roman" w:cs="Times New Roman"/>
          <w:color w:val="000000"/>
          <w:sz w:val="22"/>
          <w:szCs w:val="22"/>
        </w:rPr>
        <w:t>Challenging</w:t>
      </w:r>
    </w:p>
    <w:p w14:paraId="2B87CA0C" w14:textId="3DF76805" w:rsidR="00516D1F" w:rsidRPr="00021DCB" w:rsidRDefault="00C71DAD"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Bloom's: Applying</w:t>
      </w:r>
    </w:p>
    <w:p w14:paraId="5A8D5EEF" w14:textId="77777777" w:rsidR="00C71DAD"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C71DAD">
        <w:rPr>
          <w:rFonts w:ascii="Times New Roman" w:eastAsia="Times New Roman" w:hAnsi="Times New Roman" w:cs="Times New Roman"/>
          <w:color w:val="000000"/>
          <w:sz w:val="22"/>
          <w:szCs w:val="22"/>
        </w:rPr>
        <w:t>FNMN.WARD.16.02-02 - LO: 02-02</w:t>
      </w:r>
    </w:p>
    <w:p w14:paraId="135EFE9C" w14:textId="52548ED0" w:rsidR="00516D1F" w:rsidRPr="00021DCB" w:rsidRDefault="00C71DAD"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FNMN.WARD.16.02-03 - LO: 02-03</w:t>
      </w:r>
    </w:p>
    <w:p w14:paraId="05AA14C0" w14:textId="73C25580" w:rsidR="00C71DAD"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C71DAD">
        <w:rPr>
          <w:rFonts w:ascii="Times New Roman" w:eastAsia="Times New Roman" w:hAnsi="Times New Roman" w:cs="Times New Roman"/>
          <w:color w:val="000000"/>
          <w:sz w:val="22"/>
          <w:szCs w:val="22"/>
        </w:rPr>
        <w:t>ACCT.ACBSP.APC.02 – GAAP</w:t>
      </w:r>
    </w:p>
    <w:p w14:paraId="4B86245E" w14:textId="77777777" w:rsidR="00C71DAD" w:rsidRDefault="00C71DAD"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67E1A792" w14:textId="4661D854" w:rsidR="00C71DAD" w:rsidRDefault="00C71DAD"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3E5A6EC1" w14:textId="32B4E249" w:rsidR="00516D1F" w:rsidRPr="00021DCB" w:rsidRDefault="00C71DAD"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BUSPROG: Analytic</w:t>
      </w:r>
    </w:p>
    <w:p w14:paraId="65187CF4" w14:textId="777E792D" w:rsidR="001D53AA" w:rsidRPr="00021DCB" w:rsidRDefault="00C71DAD" w:rsidP="00C71DAD">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5924CEF1" w14:textId="6F66B1F5" w:rsidR="00516D1F" w:rsidRPr="00021DCB" w:rsidRDefault="00516D1F"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The bookkeeper for Brockton Industries prepared the following journal entries and posted the entries to the general ledger as indicated in the T accounts presented. Assume that the dollar amounts and the descriptions of the entries are correct.</w:t>
      </w:r>
    </w:p>
    <w:p w14:paraId="7423DBC6" w14:textId="77777777" w:rsidR="00516D1F" w:rsidRPr="00021DCB" w:rsidRDefault="00516D1F" w:rsidP="005958BB">
      <w:pPr>
        <w:pStyle w:val="p"/>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p w14:paraId="4494C217" w14:textId="3D3D1F20" w:rsidR="00516D1F" w:rsidRPr="00021DCB" w:rsidRDefault="00516D1F" w:rsidP="00C71DAD">
      <w:pPr>
        <w:tabs>
          <w:tab w:val="right" w:pos="1440"/>
          <w:tab w:val="left" w:pos="1800"/>
          <w:tab w:val="left" w:pos="2160"/>
          <w:tab w:val="left" w:pos="2520"/>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July</w:t>
      </w:r>
      <w:r w:rsidR="00021DCB">
        <w:rPr>
          <w:rFonts w:ascii="Times New Roman" w:eastAsia="Times New Roman" w:hAnsi="Times New Roman" w:cs="Times New Roman"/>
          <w:color w:val="000000"/>
          <w:sz w:val="22"/>
          <w:szCs w:val="22"/>
        </w:rPr>
        <w:t xml:space="preserve"> </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3</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Accounts Receivable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1,000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19E6B5CA" w14:textId="49FB99B3" w:rsidR="00516D1F" w:rsidRPr="00021DCB" w:rsidRDefault="00516D1F" w:rsidP="00C71DAD">
      <w:pPr>
        <w:pStyle w:val="p"/>
        <w:tabs>
          <w:tab w:val="right" w:pos="1440"/>
          <w:tab w:val="left" w:pos="1800"/>
          <w:tab w:val="left" w:pos="2160"/>
          <w:tab w:val="left" w:pos="2520"/>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C71DAD">
        <w:rPr>
          <w:rFonts w:ascii="Times New Roman" w:eastAsia="Times New Roman" w:hAnsi="Times New Roman" w:cs="Times New Roman"/>
          <w:color w:val="000000"/>
          <w:sz w:val="22"/>
          <w:szCs w:val="22"/>
        </w:rPr>
        <w:tab/>
      </w:r>
      <w:r w:rsidR="00C71DAD">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Service Revenue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1,000</w:t>
      </w:r>
    </w:p>
    <w:p w14:paraId="42D8BA29" w14:textId="544446A9" w:rsidR="00516D1F" w:rsidRPr="00021DCB" w:rsidRDefault="00516D1F" w:rsidP="00C71DAD">
      <w:pPr>
        <w:tabs>
          <w:tab w:val="right" w:pos="1440"/>
          <w:tab w:val="left" w:pos="1800"/>
          <w:tab w:val="left" w:pos="2160"/>
          <w:tab w:val="left" w:pos="2520"/>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C71DAD">
        <w:rPr>
          <w:rFonts w:ascii="Times New Roman" w:hAnsi="Times New Roman" w:cs="Times New Roman"/>
          <w:sz w:val="22"/>
          <w:szCs w:val="22"/>
        </w:rPr>
        <w:tab/>
      </w:r>
      <w:r w:rsidR="00C71DAD">
        <w:rPr>
          <w:rFonts w:ascii="Times New Roman" w:hAnsi="Times New Roman" w:cs="Times New Roman"/>
          <w:sz w:val="22"/>
          <w:szCs w:val="22"/>
        </w:rPr>
        <w:tab/>
      </w:r>
      <w:r w:rsidR="00C71DAD">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Customers were billed for services completed.</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0F6A7E14" w14:textId="77777777" w:rsidR="00516D1F" w:rsidRPr="00021DCB" w:rsidRDefault="00516D1F" w:rsidP="00C71DAD">
      <w:pPr>
        <w:tabs>
          <w:tab w:val="right" w:pos="1440"/>
          <w:tab w:val="left" w:pos="1800"/>
          <w:tab w:val="left" w:pos="2160"/>
          <w:tab w:val="left" w:pos="2520"/>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03738E2D" w14:textId="71DE46D0" w:rsidR="00516D1F" w:rsidRPr="00021DCB" w:rsidRDefault="00516D1F" w:rsidP="00C71DAD">
      <w:pPr>
        <w:tabs>
          <w:tab w:val="right" w:pos="1440"/>
          <w:tab w:val="left" w:pos="1800"/>
          <w:tab w:val="left" w:pos="2160"/>
          <w:tab w:val="left" w:pos="2520"/>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11</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Cash</w:t>
      </w:r>
      <w:r w:rsidRPr="00021DCB">
        <w:rPr>
          <w:rFonts w:ascii="Times New Roman" w:hAnsi="Times New Roman" w:cs="Times New Roman"/>
          <w:sz w:val="22"/>
          <w:szCs w:val="22"/>
        </w:rPr>
        <w:tab/>
      </w:r>
      <w:r w:rsidR="00C71DAD">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500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0321FDB6" w14:textId="5A57AB0B" w:rsidR="00516D1F" w:rsidRPr="00021DCB" w:rsidRDefault="00516D1F" w:rsidP="00C71DAD">
      <w:pPr>
        <w:pStyle w:val="p"/>
        <w:tabs>
          <w:tab w:val="right" w:pos="1440"/>
          <w:tab w:val="left" w:pos="1800"/>
          <w:tab w:val="left" w:pos="2160"/>
          <w:tab w:val="left" w:pos="2520"/>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C71DAD">
        <w:rPr>
          <w:rFonts w:ascii="Times New Roman" w:eastAsia="Times New Roman" w:hAnsi="Times New Roman" w:cs="Times New Roman"/>
          <w:color w:val="000000"/>
          <w:sz w:val="22"/>
          <w:szCs w:val="22"/>
        </w:rPr>
        <w:tab/>
      </w:r>
      <w:r w:rsidR="00C71DAD">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Accounts Receivable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500</w:t>
      </w:r>
    </w:p>
    <w:p w14:paraId="4A0EECC8" w14:textId="7049A32E" w:rsidR="00516D1F" w:rsidRPr="00021DCB" w:rsidRDefault="00516D1F" w:rsidP="00C71DAD">
      <w:pPr>
        <w:tabs>
          <w:tab w:val="right" w:pos="1440"/>
          <w:tab w:val="left" w:pos="1800"/>
          <w:tab w:val="left" w:pos="2160"/>
          <w:tab w:val="left" w:pos="2520"/>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C71DAD">
        <w:rPr>
          <w:rFonts w:ascii="Times New Roman" w:hAnsi="Times New Roman" w:cs="Times New Roman"/>
          <w:sz w:val="22"/>
          <w:szCs w:val="22"/>
        </w:rPr>
        <w:tab/>
      </w:r>
      <w:r w:rsidR="00C71DAD">
        <w:rPr>
          <w:rFonts w:ascii="Times New Roman" w:hAnsi="Times New Roman" w:cs="Times New Roman"/>
          <w:sz w:val="22"/>
          <w:szCs w:val="22"/>
        </w:rPr>
        <w:tab/>
      </w:r>
      <w:r w:rsidR="00C71DAD">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Payment is received from a customer billed for services on July 3.</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399EA14E" w14:textId="77777777" w:rsidR="00516D1F" w:rsidRPr="00021DCB" w:rsidRDefault="00516D1F" w:rsidP="00C71DAD">
      <w:pPr>
        <w:tabs>
          <w:tab w:val="right" w:pos="1440"/>
          <w:tab w:val="left" w:pos="1800"/>
          <w:tab w:val="left" w:pos="2160"/>
          <w:tab w:val="left" w:pos="2520"/>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159F065B" w14:textId="77777777" w:rsidR="00516D1F" w:rsidRPr="00021DCB" w:rsidRDefault="00516D1F" w:rsidP="00C71DAD">
      <w:pPr>
        <w:tabs>
          <w:tab w:val="right" w:pos="1440"/>
          <w:tab w:val="left" w:pos="1800"/>
          <w:tab w:val="left" w:pos="2160"/>
          <w:tab w:val="left" w:pos="2520"/>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12</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Office Supplies</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600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10C37C72" w14:textId="540601EA" w:rsidR="00516D1F" w:rsidRPr="00021DCB" w:rsidRDefault="00516D1F" w:rsidP="00C71DAD">
      <w:pPr>
        <w:pStyle w:val="p"/>
        <w:tabs>
          <w:tab w:val="right" w:pos="1440"/>
          <w:tab w:val="left" w:pos="1800"/>
          <w:tab w:val="left" w:pos="2160"/>
          <w:tab w:val="left" w:pos="2520"/>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C71DAD">
        <w:rPr>
          <w:rFonts w:ascii="Times New Roman" w:eastAsia="Times New Roman" w:hAnsi="Times New Roman" w:cs="Times New Roman"/>
          <w:color w:val="000000"/>
          <w:sz w:val="22"/>
          <w:szCs w:val="22"/>
        </w:rPr>
        <w:tab/>
      </w:r>
      <w:r w:rsidR="00C71DAD">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Accounts Payable</w:t>
      </w:r>
      <w:r w:rsidR="00021DCB">
        <w:rPr>
          <w:rFonts w:ascii="Times New Roman" w:eastAsia="Times New Roman" w:hAnsi="Times New Roman" w:cs="Times New Roman"/>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600</w:t>
      </w:r>
    </w:p>
    <w:p w14:paraId="3689DB69" w14:textId="05843E8F" w:rsidR="00516D1F" w:rsidRPr="00021DCB" w:rsidRDefault="00516D1F" w:rsidP="00C71DAD">
      <w:pPr>
        <w:tabs>
          <w:tab w:val="right" w:pos="1440"/>
          <w:tab w:val="left" w:pos="1800"/>
          <w:tab w:val="left" w:pos="2160"/>
          <w:tab w:val="left" w:pos="2520"/>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C71DAD">
        <w:rPr>
          <w:rFonts w:ascii="Times New Roman" w:hAnsi="Times New Roman" w:cs="Times New Roman"/>
          <w:sz w:val="22"/>
          <w:szCs w:val="22"/>
        </w:rPr>
        <w:tab/>
      </w:r>
      <w:r w:rsidR="00C71DAD">
        <w:rPr>
          <w:rFonts w:ascii="Times New Roman" w:hAnsi="Times New Roman" w:cs="Times New Roman"/>
          <w:sz w:val="22"/>
          <w:szCs w:val="22"/>
        </w:rPr>
        <w:tab/>
      </w:r>
      <w:r w:rsidR="00C71DAD">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Purchased office supplies on credit; payment is due in 30 days.</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61B3153F" w14:textId="77777777" w:rsidR="00516D1F" w:rsidRPr="00021DCB" w:rsidRDefault="00516D1F" w:rsidP="00C71DAD">
      <w:pPr>
        <w:tabs>
          <w:tab w:val="right" w:pos="1440"/>
          <w:tab w:val="left" w:pos="1800"/>
          <w:tab w:val="left" w:pos="2160"/>
          <w:tab w:val="left" w:pos="2520"/>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2E430461" w14:textId="77777777" w:rsidR="00516D1F" w:rsidRPr="00021DCB" w:rsidRDefault="00516D1F" w:rsidP="00C71DAD">
      <w:pPr>
        <w:tabs>
          <w:tab w:val="right" w:pos="1440"/>
          <w:tab w:val="left" w:pos="1800"/>
          <w:tab w:val="left" w:pos="2160"/>
          <w:tab w:val="left" w:pos="2520"/>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25</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Office Furniture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700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5C0BC5B1" w14:textId="3D60B18A" w:rsidR="00516D1F" w:rsidRPr="00021DCB" w:rsidRDefault="00516D1F" w:rsidP="00C71DAD">
      <w:pPr>
        <w:pStyle w:val="p"/>
        <w:tabs>
          <w:tab w:val="right" w:pos="1440"/>
          <w:tab w:val="left" w:pos="1800"/>
          <w:tab w:val="left" w:pos="2160"/>
          <w:tab w:val="left" w:pos="2520"/>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C71DAD">
        <w:rPr>
          <w:rFonts w:ascii="Times New Roman" w:eastAsia="Times New Roman" w:hAnsi="Times New Roman" w:cs="Times New Roman"/>
          <w:color w:val="000000"/>
          <w:sz w:val="22"/>
          <w:szCs w:val="22"/>
        </w:rPr>
        <w:tab/>
      </w:r>
      <w:r w:rsidR="00C71DAD">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Cash</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700</w:t>
      </w:r>
    </w:p>
    <w:p w14:paraId="4AAC09F1" w14:textId="51CE4949" w:rsidR="00516D1F" w:rsidRPr="00021DCB" w:rsidRDefault="00516D1F" w:rsidP="00C71DAD">
      <w:pPr>
        <w:tabs>
          <w:tab w:val="right" w:pos="1440"/>
          <w:tab w:val="left" w:pos="1800"/>
          <w:tab w:val="left" w:pos="2160"/>
          <w:tab w:val="left" w:pos="2520"/>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00C71DAD">
        <w:rPr>
          <w:rFonts w:ascii="Times New Roman" w:eastAsia="Times New Roman" w:hAnsi="Times New Roman" w:cs="Times New Roman"/>
          <w:color w:val="000000"/>
          <w:sz w:val="22"/>
          <w:szCs w:val="22"/>
        </w:rPr>
        <w:tab/>
      </w:r>
      <w:r w:rsidR="00C71DAD">
        <w:rPr>
          <w:rFonts w:ascii="Times New Roman" w:eastAsia="Times New Roman" w:hAnsi="Times New Roman" w:cs="Times New Roman"/>
          <w:color w:val="000000"/>
          <w:sz w:val="22"/>
          <w:szCs w:val="22"/>
        </w:rPr>
        <w:tab/>
      </w:r>
      <w:r w:rsidR="00C71DAD">
        <w:rPr>
          <w:rFonts w:ascii="Times New Roman" w:eastAsia="Times New Roman" w:hAnsi="Times New Roman" w:cs="Times New Roman"/>
          <w:color w:val="000000"/>
          <w:sz w:val="22"/>
          <w:szCs w:val="22"/>
        </w:rPr>
        <w:tab/>
      </w:r>
      <w:r w:rsidR="00C71DAD">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Payment is made for office furniture received on July 25.</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5604473B" w14:textId="77777777" w:rsidR="00516D1F" w:rsidRPr="00021DCB" w:rsidRDefault="00516D1F" w:rsidP="00C71DAD">
      <w:pPr>
        <w:pStyle w:val="p"/>
        <w:tabs>
          <w:tab w:val="right" w:pos="1440"/>
          <w:tab w:val="left" w:pos="1800"/>
          <w:tab w:val="left" w:pos="2160"/>
          <w:tab w:val="left" w:pos="2520"/>
          <w:tab w:val="right" w:pos="6480"/>
          <w:tab w:val="right" w:pos="792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tbl>
      <w:tblPr>
        <w:tblW w:w="6480" w:type="dxa"/>
        <w:tblInd w:w="576" w:type="dxa"/>
        <w:tblCellMar>
          <w:left w:w="0" w:type="dxa"/>
          <w:right w:w="0" w:type="dxa"/>
        </w:tblCellMar>
        <w:tblLook w:val="04A0" w:firstRow="1" w:lastRow="0" w:firstColumn="1" w:lastColumn="0" w:noHBand="0" w:noVBand="1"/>
      </w:tblPr>
      <w:tblGrid>
        <w:gridCol w:w="720"/>
        <w:gridCol w:w="720"/>
        <w:gridCol w:w="720"/>
        <w:gridCol w:w="720"/>
        <w:gridCol w:w="720"/>
        <w:gridCol w:w="720"/>
        <w:gridCol w:w="720"/>
        <w:gridCol w:w="720"/>
        <w:gridCol w:w="720"/>
      </w:tblGrid>
      <w:tr w:rsidR="00C71DAD" w:rsidRPr="00021DCB" w14:paraId="3B4668F8" w14:textId="77777777" w:rsidTr="007F137B">
        <w:tc>
          <w:tcPr>
            <w:tcW w:w="2880" w:type="dxa"/>
            <w:gridSpan w:val="4"/>
            <w:tcBorders>
              <w:bottom w:val="single" w:sz="4" w:space="0" w:color="auto"/>
            </w:tcBorders>
            <w:tcMar>
              <w:top w:w="0" w:type="dxa"/>
              <w:left w:w="0" w:type="dxa"/>
              <w:bottom w:w="0" w:type="dxa"/>
              <w:right w:w="0" w:type="dxa"/>
            </w:tcMar>
            <w:vAlign w:val="center"/>
          </w:tcPr>
          <w:p w14:paraId="1BC3DBA1" w14:textId="77777777" w:rsidR="00C71DAD" w:rsidRPr="00021DCB" w:rsidRDefault="00C71DAD" w:rsidP="00021DCB">
            <w:pPr>
              <w:pStyle w:val="p"/>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RECEIVABLE</w:t>
            </w:r>
          </w:p>
        </w:tc>
        <w:tc>
          <w:tcPr>
            <w:tcW w:w="720" w:type="dxa"/>
            <w:tcMar>
              <w:top w:w="0" w:type="dxa"/>
              <w:left w:w="0" w:type="dxa"/>
              <w:bottom w:w="0" w:type="dxa"/>
              <w:right w:w="0" w:type="dxa"/>
            </w:tcMar>
            <w:vAlign w:val="center"/>
          </w:tcPr>
          <w:p w14:paraId="43CD771F" w14:textId="77777777" w:rsidR="00C71DAD" w:rsidRPr="00021DCB" w:rsidRDefault="00C71DAD"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880" w:type="dxa"/>
            <w:gridSpan w:val="4"/>
            <w:tcBorders>
              <w:bottom w:val="single" w:sz="4" w:space="0" w:color="auto"/>
            </w:tcBorders>
            <w:tcMar>
              <w:top w:w="0" w:type="dxa"/>
              <w:left w:w="0" w:type="dxa"/>
              <w:bottom w:w="0" w:type="dxa"/>
              <w:right w:w="0" w:type="dxa"/>
            </w:tcMar>
            <w:vAlign w:val="center"/>
          </w:tcPr>
          <w:p w14:paraId="3C5FAC9D" w14:textId="76A9BE3A" w:rsidR="00C71DAD" w:rsidRPr="00021DCB" w:rsidRDefault="00C71DAD" w:rsidP="00021DCB">
            <w:pPr>
              <w:pStyle w:val="p"/>
              <w:jc w:val="center"/>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SERVICE REVENUE</w:t>
            </w:r>
          </w:p>
        </w:tc>
      </w:tr>
      <w:tr w:rsidR="00C71DAD" w:rsidRPr="00021DCB" w14:paraId="4670F95B" w14:textId="77777777" w:rsidTr="007F137B">
        <w:tc>
          <w:tcPr>
            <w:tcW w:w="720" w:type="dxa"/>
            <w:tcBorders>
              <w:top w:val="single" w:sz="4" w:space="0" w:color="auto"/>
            </w:tcBorders>
            <w:tcMar>
              <w:top w:w="0" w:type="dxa"/>
              <w:left w:w="0" w:type="dxa"/>
              <w:bottom w:w="0" w:type="dxa"/>
              <w:right w:w="0" w:type="dxa"/>
            </w:tcMar>
            <w:vAlign w:val="center"/>
          </w:tcPr>
          <w:p w14:paraId="1735C99D" w14:textId="77777777" w:rsidR="00C71DAD" w:rsidRPr="00021DCB" w:rsidRDefault="00C71DAD"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7/3</w:t>
            </w:r>
          </w:p>
        </w:tc>
        <w:tc>
          <w:tcPr>
            <w:tcW w:w="720" w:type="dxa"/>
            <w:tcBorders>
              <w:top w:val="single" w:sz="4" w:space="0" w:color="auto"/>
              <w:right w:val="single" w:sz="4" w:space="0" w:color="auto"/>
            </w:tcBorders>
            <w:tcMar>
              <w:top w:w="0" w:type="dxa"/>
              <w:left w:w="0" w:type="dxa"/>
              <w:bottom w:w="0" w:type="dxa"/>
              <w:right w:w="0" w:type="dxa"/>
            </w:tcMar>
            <w:vAlign w:val="center"/>
          </w:tcPr>
          <w:p w14:paraId="05844582" w14:textId="77777777" w:rsidR="00C71DAD" w:rsidRPr="00021DCB" w:rsidRDefault="00C71DAD" w:rsidP="00C71DAD">
            <w:pPr>
              <w:pStyle w:val="p"/>
              <w:ind w:right="72"/>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1,000</w:t>
            </w:r>
          </w:p>
        </w:tc>
        <w:tc>
          <w:tcPr>
            <w:tcW w:w="720" w:type="dxa"/>
            <w:tcBorders>
              <w:top w:val="single" w:sz="4" w:space="0" w:color="auto"/>
              <w:left w:val="single" w:sz="4" w:space="0" w:color="auto"/>
            </w:tcBorders>
            <w:tcMar>
              <w:top w:w="0" w:type="dxa"/>
              <w:left w:w="0" w:type="dxa"/>
              <w:bottom w:w="0" w:type="dxa"/>
              <w:right w:w="0" w:type="dxa"/>
            </w:tcMar>
            <w:vAlign w:val="center"/>
          </w:tcPr>
          <w:p w14:paraId="3E6B4BEB" w14:textId="77777777" w:rsidR="00C71DAD" w:rsidRPr="00021DCB" w:rsidRDefault="00C71DAD" w:rsidP="00021DCB">
            <w:pPr>
              <w:pStyle w:val="p"/>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tc>
        <w:tc>
          <w:tcPr>
            <w:tcW w:w="720" w:type="dxa"/>
            <w:tcBorders>
              <w:top w:val="single" w:sz="4" w:space="0" w:color="auto"/>
            </w:tcBorders>
            <w:tcMar>
              <w:top w:w="0" w:type="dxa"/>
              <w:left w:w="0" w:type="dxa"/>
              <w:bottom w:w="0" w:type="dxa"/>
              <w:right w:w="0" w:type="dxa"/>
            </w:tcMar>
            <w:vAlign w:val="center"/>
          </w:tcPr>
          <w:p w14:paraId="354C38FC" w14:textId="77777777" w:rsidR="00C71DAD" w:rsidRPr="00021DCB" w:rsidRDefault="00C71DAD"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Mar>
              <w:top w:w="0" w:type="dxa"/>
              <w:left w:w="0" w:type="dxa"/>
              <w:bottom w:w="0" w:type="dxa"/>
              <w:right w:w="0" w:type="dxa"/>
            </w:tcMar>
            <w:vAlign w:val="center"/>
          </w:tcPr>
          <w:p w14:paraId="4832E161" w14:textId="77777777" w:rsidR="00C71DAD" w:rsidRPr="00021DCB" w:rsidRDefault="00C71DAD"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top w:val="single" w:sz="4" w:space="0" w:color="auto"/>
            </w:tcBorders>
            <w:tcMar>
              <w:top w:w="0" w:type="dxa"/>
              <w:left w:w="0" w:type="dxa"/>
              <w:bottom w:w="0" w:type="dxa"/>
              <w:right w:w="0" w:type="dxa"/>
            </w:tcMar>
            <w:vAlign w:val="center"/>
          </w:tcPr>
          <w:p w14:paraId="256DDDCD" w14:textId="77777777" w:rsidR="00C71DAD" w:rsidRPr="00021DCB" w:rsidRDefault="00C71DAD"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7/3</w:t>
            </w:r>
          </w:p>
        </w:tc>
        <w:tc>
          <w:tcPr>
            <w:tcW w:w="720" w:type="dxa"/>
            <w:tcBorders>
              <w:top w:val="single" w:sz="4" w:space="0" w:color="auto"/>
              <w:right w:val="single" w:sz="4" w:space="0" w:color="auto"/>
            </w:tcBorders>
            <w:tcMar>
              <w:top w:w="0" w:type="dxa"/>
              <w:left w:w="0" w:type="dxa"/>
              <w:bottom w:w="0" w:type="dxa"/>
              <w:right w:w="0" w:type="dxa"/>
            </w:tcMar>
            <w:vAlign w:val="center"/>
          </w:tcPr>
          <w:p w14:paraId="02E2B866" w14:textId="77777777" w:rsidR="00C71DAD" w:rsidRPr="00021DCB" w:rsidRDefault="00C71DAD" w:rsidP="00C71DAD">
            <w:pPr>
              <w:pStyle w:val="p"/>
              <w:ind w:right="72"/>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1,000</w:t>
            </w:r>
          </w:p>
        </w:tc>
        <w:tc>
          <w:tcPr>
            <w:tcW w:w="720" w:type="dxa"/>
            <w:tcBorders>
              <w:top w:val="single" w:sz="4" w:space="0" w:color="auto"/>
              <w:left w:val="single" w:sz="4" w:space="0" w:color="auto"/>
            </w:tcBorders>
            <w:tcMar>
              <w:top w:w="0" w:type="dxa"/>
              <w:left w:w="0" w:type="dxa"/>
              <w:bottom w:w="0" w:type="dxa"/>
              <w:right w:w="0" w:type="dxa"/>
            </w:tcMar>
            <w:vAlign w:val="center"/>
          </w:tcPr>
          <w:p w14:paraId="4EC8DA00" w14:textId="77777777" w:rsidR="00C71DAD" w:rsidRPr="00021DCB" w:rsidRDefault="00C71DAD" w:rsidP="00021DCB">
            <w:pPr>
              <w:pStyle w:val="p"/>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tc>
        <w:tc>
          <w:tcPr>
            <w:tcW w:w="720" w:type="dxa"/>
            <w:tcBorders>
              <w:top w:val="single" w:sz="4" w:space="0" w:color="auto"/>
            </w:tcBorders>
            <w:tcMar>
              <w:top w:w="0" w:type="dxa"/>
              <w:left w:w="0" w:type="dxa"/>
              <w:bottom w:w="0" w:type="dxa"/>
              <w:right w:w="0" w:type="dxa"/>
            </w:tcMar>
            <w:vAlign w:val="center"/>
          </w:tcPr>
          <w:p w14:paraId="0A600DA5" w14:textId="77777777" w:rsidR="00C71DAD" w:rsidRPr="00021DCB" w:rsidRDefault="00C71DAD"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C71DAD" w:rsidRPr="00021DCB" w14:paraId="76B44C4C" w14:textId="77777777" w:rsidTr="007F137B">
        <w:tc>
          <w:tcPr>
            <w:tcW w:w="720" w:type="dxa"/>
            <w:tcMar>
              <w:top w:w="0" w:type="dxa"/>
              <w:left w:w="0" w:type="dxa"/>
              <w:bottom w:w="0" w:type="dxa"/>
              <w:right w:w="0" w:type="dxa"/>
            </w:tcMar>
            <w:vAlign w:val="center"/>
          </w:tcPr>
          <w:p w14:paraId="771AF019" w14:textId="77777777" w:rsidR="00C71DAD" w:rsidRPr="00021DCB" w:rsidRDefault="00C71DAD"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right w:val="single" w:sz="4" w:space="0" w:color="auto"/>
            </w:tcBorders>
            <w:tcMar>
              <w:top w:w="0" w:type="dxa"/>
              <w:left w:w="0" w:type="dxa"/>
              <w:bottom w:w="0" w:type="dxa"/>
              <w:right w:w="0" w:type="dxa"/>
            </w:tcMar>
            <w:vAlign w:val="center"/>
          </w:tcPr>
          <w:p w14:paraId="5F79D954" w14:textId="77777777" w:rsidR="00C71DAD" w:rsidRPr="00021DCB" w:rsidRDefault="00C71DAD" w:rsidP="00C71DAD">
            <w:pPr>
              <w:ind w:right="72"/>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left w:val="single" w:sz="4" w:space="0" w:color="auto"/>
            </w:tcBorders>
            <w:tcMar>
              <w:top w:w="0" w:type="dxa"/>
              <w:left w:w="0" w:type="dxa"/>
              <w:bottom w:w="0" w:type="dxa"/>
              <w:right w:w="0" w:type="dxa"/>
            </w:tcMar>
            <w:vAlign w:val="center"/>
          </w:tcPr>
          <w:p w14:paraId="60935B3B" w14:textId="77777777" w:rsidR="00C71DAD" w:rsidRPr="00021DCB" w:rsidRDefault="00C71DAD" w:rsidP="00021DCB">
            <w:pPr>
              <w:pStyle w:val="p"/>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tc>
        <w:tc>
          <w:tcPr>
            <w:tcW w:w="720" w:type="dxa"/>
            <w:tcMar>
              <w:top w:w="0" w:type="dxa"/>
              <w:left w:w="0" w:type="dxa"/>
              <w:bottom w:w="0" w:type="dxa"/>
              <w:right w:w="0" w:type="dxa"/>
            </w:tcMar>
            <w:vAlign w:val="center"/>
          </w:tcPr>
          <w:p w14:paraId="101FDFF8" w14:textId="77777777" w:rsidR="00C71DAD" w:rsidRPr="00021DCB" w:rsidRDefault="00C71DAD"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Mar>
              <w:top w:w="0" w:type="dxa"/>
              <w:left w:w="0" w:type="dxa"/>
              <w:bottom w:w="0" w:type="dxa"/>
              <w:right w:w="0" w:type="dxa"/>
            </w:tcMar>
            <w:vAlign w:val="center"/>
          </w:tcPr>
          <w:p w14:paraId="31DFF866" w14:textId="77777777" w:rsidR="00C71DAD" w:rsidRPr="00021DCB" w:rsidRDefault="00C71DAD"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Mar>
              <w:top w:w="0" w:type="dxa"/>
              <w:left w:w="0" w:type="dxa"/>
              <w:bottom w:w="0" w:type="dxa"/>
              <w:right w:w="0" w:type="dxa"/>
            </w:tcMar>
            <w:vAlign w:val="center"/>
          </w:tcPr>
          <w:p w14:paraId="29CD32BD" w14:textId="77777777" w:rsidR="00C71DAD" w:rsidRPr="00021DCB" w:rsidRDefault="00C71DAD"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right w:val="single" w:sz="4" w:space="0" w:color="auto"/>
            </w:tcBorders>
            <w:tcMar>
              <w:top w:w="0" w:type="dxa"/>
              <w:left w:w="0" w:type="dxa"/>
              <w:bottom w:w="0" w:type="dxa"/>
              <w:right w:w="0" w:type="dxa"/>
            </w:tcMar>
            <w:vAlign w:val="center"/>
          </w:tcPr>
          <w:p w14:paraId="40204F02" w14:textId="77777777" w:rsidR="00C71DAD" w:rsidRPr="00021DCB" w:rsidRDefault="00C71DAD"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left w:val="single" w:sz="4" w:space="0" w:color="auto"/>
            </w:tcBorders>
            <w:tcMar>
              <w:top w:w="0" w:type="dxa"/>
              <w:left w:w="0" w:type="dxa"/>
              <w:bottom w:w="0" w:type="dxa"/>
              <w:right w:w="0" w:type="dxa"/>
            </w:tcMar>
            <w:vAlign w:val="center"/>
          </w:tcPr>
          <w:p w14:paraId="3283CB1B" w14:textId="77777777" w:rsidR="00C71DAD" w:rsidRPr="00021DCB" w:rsidRDefault="00C71DAD" w:rsidP="00C71DAD">
            <w:pPr>
              <w:pStyle w:val="p"/>
              <w:ind w:left="72"/>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​7/11</w:t>
            </w:r>
          </w:p>
        </w:tc>
        <w:tc>
          <w:tcPr>
            <w:tcW w:w="720" w:type="dxa"/>
            <w:tcMar>
              <w:top w:w="0" w:type="dxa"/>
              <w:left w:w="0" w:type="dxa"/>
              <w:bottom w:w="0" w:type="dxa"/>
              <w:right w:w="0" w:type="dxa"/>
            </w:tcMar>
            <w:vAlign w:val="center"/>
          </w:tcPr>
          <w:p w14:paraId="05139A50" w14:textId="77777777" w:rsidR="00C71DAD" w:rsidRPr="00021DCB" w:rsidRDefault="00C71DAD" w:rsidP="00021DCB">
            <w:pPr>
              <w:pStyle w:val="p"/>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500</w:t>
            </w:r>
          </w:p>
        </w:tc>
      </w:tr>
    </w:tbl>
    <w:p w14:paraId="7DDFE6DB" w14:textId="77777777" w:rsidR="00516D1F" w:rsidRPr="00021DCB" w:rsidRDefault="00516D1F" w:rsidP="00021DCB">
      <w:pPr>
        <w:pStyle w:val="p"/>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tbl>
      <w:tblPr>
        <w:tblW w:w="6480" w:type="dxa"/>
        <w:tblInd w:w="576" w:type="dxa"/>
        <w:tblCellMar>
          <w:left w:w="0" w:type="dxa"/>
          <w:right w:w="0" w:type="dxa"/>
        </w:tblCellMar>
        <w:tblLook w:val="04A0" w:firstRow="1" w:lastRow="0" w:firstColumn="1" w:lastColumn="0" w:noHBand="0" w:noVBand="1"/>
      </w:tblPr>
      <w:tblGrid>
        <w:gridCol w:w="720"/>
        <w:gridCol w:w="720"/>
        <w:gridCol w:w="720"/>
        <w:gridCol w:w="720"/>
        <w:gridCol w:w="720"/>
        <w:gridCol w:w="720"/>
        <w:gridCol w:w="720"/>
        <w:gridCol w:w="720"/>
        <w:gridCol w:w="720"/>
      </w:tblGrid>
      <w:tr w:rsidR="00516D1F" w:rsidRPr="00021DCB" w14:paraId="3BC7BBEE" w14:textId="77777777" w:rsidTr="007F137B">
        <w:tc>
          <w:tcPr>
            <w:tcW w:w="2880" w:type="dxa"/>
            <w:gridSpan w:val="4"/>
            <w:tcBorders>
              <w:bottom w:val="single" w:sz="4" w:space="0" w:color="auto"/>
            </w:tcBorders>
            <w:tcMar>
              <w:top w:w="0" w:type="dxa"/>
              <w:left w:w="0" w:type="dxa"/>
              <w:bottom w:w="0" w:type="dxa"/>
              <w:right w:w="0" w:type="dxa"/>
            </w:tcMar>
            <w:vAlign w:val="center"/>
          </w:tcPr>
          <w:p w14:paraId="11A86B74" w14:textId="77777777" w:rsidR="00516D1F" w:rsidRPr="00021DCB" w:rsidRDefault="00516D1F" w:rsidP="00021DCB">
            <w:pPr>
              <w:pStyle w:val="p"/>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CASH</w:t>
            </w:r>
          </w:p>
        </w:tc>
        <w:tc>
          <w:tcPr>
            <w:tcW w:w="720" w:type="dxa"/>
            <w:tcMar>
              <w:top w:w="0" w:type="dxa"/>
              <w:left w:w="0" w:type="dxa"/>
              <w:bottom w:w="0" w:type="dxa"/>
              <w:right w:w="0" w:type="dxa"/>
            </w:tcMar>
            <w:vAlign w:val="center"/>
          </w:tcPr>
          <w:p w14:paraId="052EF96A"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880" w:type="dxa"/>
            <w:gridSpan w:val="4"/>
            <w:tcBorders>
              <w:bottom w:val="single" w:sz="4" w:space="0" w:color="auto"/>
            </w:tcBorders>
            <w:tcMar>
              <w:top w:w="0" w:type="dxa"/>
              <w:left w:w="0" w:type="dxa"/>
              <w:bottom w:w="0" w:type="dxa"/>
              <w:right w:w="0" w:type="dxa"/>
            </w:tcMar>
            <w:vAlign w:val="center"/>
          </w:tcPr>
          <w:p w14:paraId="76231ACA" w14:textId="618AE071" w:rsidR="00516D1F" w:rsidRPr="00021DCB" w:rsidRDefault="00021DCB" w:rsidP="00021DCB">
            <w:pPr>
              <w:pStyle w:val="p"/>
              <w:jc w:val="center"/>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516D1F" w:rsidRPr="00021DCB">
              <w:rPr>
                <w:rFonts w:ascii="Times New Roman" w:eastAsia="Times New Roman" w:hAnsi="Times New Roman" w:cs="Times New Roman"/>
                <w:color w:val="000000"/>
                <w:sz w:val="22"/>
                <w:szCs w:val="22"/>
              </w:rPr>
              <w:t>ACCOUNTS PAYABLE</w:t>
            </w:r>
          </w:p>
        </w:tc>
      </w:tr>
      <w:tr w:rsidR="00C71DAD" w:rsidRPr="00021DCB" w14:paraId="7FC09F24" w14:textId="77777777" w:rsidTr="007F137B">
        <w:tc>
          <w:tcPr>
            <w:tcW w:w="720" w:type="dxa"/>
            <w:tcBorders>
              <w:top w:val="single" w:sz="4" w:space="0" w:color="auto"/>
            </w:tcBorders>
            <w:tcMar>
              <w:top w:w="0" w:type="dxa"/>
              <w:left w:w="0" w:type="dxa"/>
              <w:bottom w:w="0" w:type="dxa"/>
              <w:right w:w="0" w:type="dxa"/>
            </w:tcMar>
            <w:vAlign w:val="center"/>
          </w:tcPr>
          <w:p w14:paraId="1B0E4D2E" w14:textId="77777777" w:rsidR="00C71DAD" w:rsidRPr="00021DCB" w:rsidRDefault="00C71DAD" w:rsidP="00C71DAD">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7/11</w:t>
            </w:r>
          </w:p>
        </w:tc>
        <w:tc>
          <w:tcPr>
            <w:tcW w:w="720" w:type="dxa"/>
            <w:tcBorders>
              <w:top w:val="single" w:sz="4" w:space="0" w:color="auto"/>
              <w:right w:val="single" w:sz="4" w:space="0" w:color="auto"/>
            </w:tcBorders>
            <w:tcMar>
              <w:top w:w="0" w:type="dxa"/>
              <w:left w:w="0" w:type="dxa"/>
              <w:bottom w:w="0" w:type="dxa"/>
              <w:right w:w="0" w:type="dxa"/>
            </w:tcMar>
            <w:vAlign w:val="center"/>
          </w:tcPr>
          <w:p w14:paraId="0EB3972F" w14:textId="77777777" w:rsidR="00C71DAD" w:rsidRPr="00021DCB" w:rsidRDefault="00C71DAD" w:rsidP="00C71DAD">
            <w:pPr>
              <w:pStyle w:val="p"/>
              <w:ind w:right="72"/>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​500</w:t>
            </w:r>
          </w:p>
        </w:tc>
        <w:tc>
          <w:tcPr>
            <w:tcW w:w="720" w:type="dxa"/>
            <w:tcBorders>
              <w:top w:val="single" w:sz="4" w:space="0" w:color="auto"/>
              <w:left w:val="single" w:sz="4" w:space="0" w:color="auto"/>
            </w:tcBorders>
            <w:tcMar>
              <w:top w:w="0" w:type="dxa"/>
              <w:left w:w="0" w:type="dxa"/>
              <w:bottom w:w="0" w:type="dxa"/>
              <w:right w:w="0" w:type="dxa"/>
            </w:tcMar>
            <w:vAlign w:val="center"/>
          </w:tcPr>
          <w:p w14:paraId="1ABBA5C4" w14:textId="77777777" w:rsidR="00C71DAD" w:rsidRPr="00021DCB" w:rsidRDefault="00C71DAD" w:rsidP="00C71DAD">
            <w:pPr>
              <w:ind w:left="72"/>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7/25</w:t>
            </w:r>
          </w:p>
        </w:tc>
        <w:tc>
          <w:tcPr>
            <w:tcW w:w="720" w:type="dxa"/>
            <w:tcBorders>
              <w:top w:val="single" w:sz="4" w:space="0" w:color="auto"/>
            </w:tcBorders>
            <w:tcMar>
              <w:top w:w="0" w:type="dxa"/>
              <w:left w:w="0" w:type="dxa"/>
              <w:bottom w:w="0" w:type="dxa"/>
              <w:right w:w="0" w:type="dxa"/>
            </w:tcMar>
            <w:vAlign w:val="center"/>
          </w:tcPr>
          <w:p w14:paraId="2BD312D1" w14:textId="77777777" w:rsidR="00C71DAD" w:rsidRPr="00021DCB" w:rsidRDefault="00C71DAD" w:rsidP="00021DCB">
            <w:pPr>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700</w:t>
            </w:r>
          </w:p>
        </w:tc>
        <w:tc>
          <w:tcPr>
            <w:tcW w:w="720" w:type="dxa"/>
            <w:tcMar>
              <w:top w:w="0" w:type="dxa"/>
              <w:left w:w="0" w:type="dxa"/>
              <w:bottom w:w="0" w:type="dxa"/>
              <w:right w:w="0" w:type="dxa"/>
            </w:tcMar>
            <w:vAlign w:val="center"/>
          </w:tcPr>
          <w:p w14:paraId="5B85A1C2" w14:textId="77777777" w:rsidR="00C71DAD" w:rsidRPr="00021DCB" w:rsidRDefault="00C71DAD"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top w:val="single" w:sz="4" w:space="0" w:color="auto"/>
            </w:tcBorders>
            <w:tcMar>
              <w:top w:w="0" w:type="dxa"/>
              <w:left w:w="0" w:type="dxa"/>
              <w:bottom w:w="0" w:type="dxa"/>
              <w:right w:w="0" w:type="dxa"/>
            </w:tcMar>
            <w:vAlign w:val="center"/>
          </w:tcPr>
          <w:p w14:paraId="56CD86F5" w14:textId="77777777" w:rsidR="00C71DAD" w:rsidRPr="00021DCB" w:rsidRDefault="00C71DAD" w:rsidP="00C71DAD">
            <w:pPr>
              <w:pStyle w:val="p"/>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7/12</w:t>
            </w:r>
          </w:p>
        </w:tc>
        <w:tc>
          <w:tcPr>
            <w:tcW w:w="720" w:type="dxa"/>
            <w:tcBorders>
              <w:top w:val="single" w:sz="4" w:space="0" w:color="auto"/>
              <w:right w:val="single" w:sz="4" w:space="0" w:color="auto"/>
            </w:tcBorders>
            <w:tcMar>
              <w:top w:w="0" w:type="dxa"/>
              <w:left w:w="0" w:type="dxa"/>
              <w:bottom w:w="0" w:type="dxa"/>
              <w:right w:w="0" w:type="dxa"/>
            </w:tcMar>
            <w:vAlign w:val="center"/>
          </w:tcPr>
          <w:p w14:paraId="25BF424B" w14:textId="77777777" w:rsidR="00C71DAD" w:rsidRPr="00021DCB" w:rsidRDefault="00C71DAD" w:rsidP="00C71DAD">
            <w:pPr>
              <w:pStyle w:val="p"/>
              <w:ind w:right="72"/>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​600</w:t>
            </w:r>
          </w:p>
        </w:tc>
        <w:tc>
          <w:tcPr>
            <w:tcW w:w="720" w:type="dxa"/>
            <w:tcBorders>
              <w:top w:val="single" w:sz="4" w:space="0" w:color="auto"/>
              <w:left w:val="single" w:sz="4" w:space="0" w:color="auto"/>
            </w:tcBorders>
            <w:tcMar>
              <w:top w:w="0" w:type="dxa"/>
              <w:left w:w="0" w:type="dxa"/>
              <w:bottom w:w="0" w:type="dxa"/>
              <w:right w:w="0" w:type="dxa"/>
            </w:tcMar>
            <w:vAlign w:val="center"/>
          </w:tcPr>
          <w:p w14:paraId="355EF031" w14:textId="77777777" w:rsidR="00C71DAD" w:rsidRPr="00021DCB" w:rsidRDefault="00C71DAD"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top w:val="single" w:sz="4" w:space="0" w:color="auto"/>
            </w:tcBorders>
            <w:tcMar>
              <w:top w:w="0" w:type="dxa"/>
              <w:left w:w="0" w:type="dxa"/>
              <w:bottom w:w="0" w:type="dxa"/>
              <w:right w:w="0" w:type="dxa"/>
            </w:tcMar>
            <w:vAlign w:val="center"/>
          </w:tcPr>
          <w:p w14:paraId="16316371" w14:textId="77777777" w:rsidR="00C71DAD" w:rsidRPr="00021DCB" w:rsidRDefault="00C71DAD"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bl>
    <w:p w14:paraId="1BA63805" w14:textId="77777777" w:rsidR="00516D1F" w:rsidRPr="00021DCB" w:rsidRDefault="00516D1F" w:rsidP="00021DCB">
      <w:pPr>
        <w:pStyle w:val="p"/>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tbl>
      <w:tblPr>
        <w:tblW w:w="6480" w:type="dxa"/>
        <w:tblInd w:w="576" w:type="dxa"/>
        <w:tblCellMar>
          <w:left w:w="0" w:type="dxa"/>
          <w:right w:w="0" w:type="dxa"/>
        </w:tblCellMar>
        <w:tblLook w:val="04A0" w:firstRow="1" w:lastRow="0" w:firstColumn="1" w:lastColumn="0" w:noHBand="0" w:noVBand="1"/>
      </w:tblPr>
      <w:tblGrid>
        <w:gridCol w:w="720"/>
        <w:gridCol w:w="720"/>
        <w:gridCol w:w="720"/>
        <w:gridCol w:w="720"/>
        <w:gridCol w:w="720"/>
        <w:gridCol w:w="720"/>
        <w:gridCol w:w="720"/>
        <w:gridCol w:w="720"/>
        <w:gridCol w:w="720"/>
      </w:tblGrid>
      <w:tr w:rsidR="00C71DAD" w:rsidRPr="00021DCB" w14:paraId="0F37D963" w14:textId="77777777" w:rsidTr="007F137B">
        <w:tc>
          <w:tcPr>
            <w:tcW w:w="2880" w:type="dxa"/>
            <w:gridSpan w:val="4"/>
            <w:tcBorders>
              <w:bottom w:val="single" w:sz="4" w:space="0" w:color="auto"/>
            </w:tcBorders>
            <w:tcMar>
              <w:top w:w="0" w:type="dxa"/>
              <w:left w:w="0" w:type="dxa"/>
              <w:bottom w:w="0" w:type="dxa"/>
              <w:right w:w="0" w:type="dxa"/>
            </w:tcMar>
            <w:vAlign w:val="center"/>
          </w:tcPr>
          <w:p w14:paraId="52BFC8BE" w14:textId="77777777" w:rsidR="00C71DAD" w:rsidRPr="00021DCB" w:rsidRDefault="00C71DAD" w:rsidP="00021DCB">
            <w:pPr>
              <w:pStyle w:val="p"/>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OFFICE SUPPLIES</w:t>
            </w:r>
          </w:p>
        </w:tc>
        <w:tc>
          <w:tcPr>
            <w:tcW w:w="720" w:type="dxa"/>
            <w:tcMar>
              <w:top w:w="0" w:type="dxa"/>
              <w:left w:w="0" w:type="dxa"/>
              <w:bottom w:w="0" w:type="dxa"/>
              <w:right w:w="0" w:type="dxa"/>
            </w:tcMar>
            <w:vAlign w:val="center"/>
          </w:tcPr>
          <w:p w14:paraId="22851251" w14:textId="77777777" w:rsidR="00C71DAD" w:rsidRPr="00021DCB" w:rsidRDefault="00C71DAD"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880" w:type="dxa"/>
            <w:gridSpan w:val="4"/>
            <w:tcBorders>
              <w:bottom w:val="single" w:sz="4" w:space="0" w:color="auto"/>
            </w:tcBorders>
            <w:tcMar>
              <w:top w:w="0" w:type="dxa"/>
              <w:left w:w="0" w:type="dxa"/>
              <w:bottom w:w="0" w:type="dxa"/>
              <w:right w:w="0" w:type="dxa"/>
            </w:tcMar>
            <w:vAlign w:val="center"/>
          </w:tcPr>
          <w:p w14:paraId="661C797A" w14:textId="215CF7E3" w:rsidR="00C71DAD" w:rsidRPr="00021DCB" w:rsidRDefault="00C71DAD" w:rsidP="00021DCB">
            <w:pPr>
              <w:pStyle w:val="p"/>
              <w:jc w:val="center"/>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OFFICE FURNITURE</w:t>
            </w:r>
          </w:p>
        </w:tc>
      </w:tr>
      <w:tr w:rsidR="00C71DAD" w:rsidRPr="00021DCB" w14:paraId="2775C4AB" w14:textId="77777777" w:rsidTr="007F137B">
        <w:tc>
          <w:tcPr>
            <w:tcW w:w="720" w:type="dxa"/>
            <w:tcBorders>
              <w:top w:val="single" w:sz="4" w:space="0" w:color="auto"/>
            </w:tcBorders>
            <w:tcMar>
              <w:top w:w="0" w:type="dxa"/>
              <w:left w:w="0" w:type="dxa"/>
              <w:bottom w:w="0" w:type="dxa"/>
              <w:right w:w="0" w:type="dxa"/>
            </w:tcMar>
            <w:vAlign w:val="center"/>
          </w:tcPr>
          <w:p w14:paraId="1EF32D31" w14:textId="77777777" w:rsidR="00C71DAD" w:rsidRPr="00021DCB" w:rsidRDefault="00C71DAD" w:rsidP="00C71DAD">
            <w:pPr>
              <w:pStyle w:val="p"/>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7/12</w:t>
            </w:r>
          </w:p>
        </w:tc>
        <w:tc>
          <w:tcPr>
            <w:tcW w:w="720" w:type="dxa"/>
            <w:tcBorders>
              <w:top w:val="single" w:sz="4" w:space="0" w:color="auto"/>
              <w:right w:val="single" w:sz="4" w:space="0" w:color="auto"/>
            </w:tcBorders>
            <w:tcMar>
              <w:top w:w="0" w:type="dxa"/>
              <w:left w:w="0" w:type="dxa"/>
              <w:bottom w:w="0" w:type="dxa"/>
              <w:right w:w="0" w:type="dxa"/>
            </w:tcMar>
            <w:vAlign w:val="center"/>
          </w:tcPr>
          <w:p w14:paraId="72197210" w14:textId="77777777" w:rsidR="00C71DAD" w:rsidRPr="00021DCB" w:rsidRDefault="00C71DAD" w:rsidP="00C71DAD">
            <w:pPr>
              <w:pStyle w:val="p"/>
              <w:ind w:right="72"/>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​600</w:t>
            </w:r>
          </w:p>
        </w:tc>
        <w:tc>
          <w:tcPr>
            <w:tcW w:w="720" w:type="dxa"/>
            <w:tcBorders>
              <w:top w:val="single" w:sz="4" w:space="0" w:color="auto"/>
              <w:left w:val="single" w:sz="4" w:space="0" w:color="auto"/>
            </w:tcBorders>
            <w:tcMar>
              <w:top w:w="0" w:type="dxa"/>
              <w:left w:w="0" w:type="dxa"/>
              <w:bottom w:w="0" w:type="dxa"/>
              <w:right w:w="0" w:type="dxa"/>
            </w:tcMar>
            <w:vAlign w:val="center"/>
          </w:tcPr>
          <w:p w14:paraId="5539B1AB" w14:textId="77777777" w:rsidR="00C71DAD" w:rsidRPr="00021DCB" w:rsidRDefault="00C71DAD"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top w:val="single" w:sz="4" w:space="0" w:color="auto"/>
            </w:tcBorders>
            <w:tcMar>
              <w:top w:w="0" w:type="dxa"/>
              <w:left w:w="0" w:type="dxa"/>
              <w:bottom w:w="0" w:type="dxa"/>
              <w:right w:w="0" w:type="dxa"/>
            </w:tcMar>
            <w:vAlign w:val="center"/>
          </w:tcPr>
          <w:p w14:paraId="2161CFA7" w14:textId="77777777" w:rsidR="00C71DAD" w:rsidRPr="00021DCB" w:rsidRDefault="00C71DAD"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Mar>
              <w:top w:w="0" w:type="dxa"/>
              <w:left w:w="0" w:type="dxa"/>
              <w:bottom w:w="0" w:type="dxa"/>
              <w:right w:w="0" w:type="dxa"/>
            </w:tcMar>
            <w:vAlign w:val="center"/>
          </w:tcPr>
          <w:p w14:paraId="40680E0A" w14:textId="77777777" w:rsidR="00C71DAD" w:rsidRPr="00021DCB" w:rsidRDefault="00C71DAD"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top w:val="single" w:sz="4" w:space="0" w:color="auto"/>
            </w:tcBorders>
            <w:tcMar>
              <w:top w:w="0" w:type="dxa"/>
              <w:left w:w="0" w:type="dxa"/>
              <w:bottom w:w="0" w:type="dxa"/>
              <w:right w:w="0" w:type="dxa"/>
            </w:tcMar>
            <w:vAlign w:val="center"/>
          </w:tcPr>
          <w:p w14:paraId="63DCA5ED" w14:textId="77777777" w:rsidR="00C71DAD" w:rsidRPr="00021DCB" w:rsidRDefault="00C71DAD" w:rsidP="00C71DAD">
            <w:pPr>
              <w:pStyle w:val="p"/>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7/25</w:t>
            </w:r>
          </w:p>
        </w:tc>
        <w:tc>
          <w:tcPr>
            <w:tcW w:w="720" w:type="dxa"/>
            <w:tcBorders>
              <w:top w:val="single" w:sz="4" w:space="0" w:color="auto"/>
              <w:right w:val="single" w:sz="4" w:space="0" w:color="auto"/>
            </w:tcBorders>
            <w:tcMar>
              <w:top w:w="0" w:type="dxa"/>
              <w:left w:w="0" w:type="dxa"/>
              <w:bottom w:w="0" w:type="dxa"/>
              <w:right w:w="0" w:type="dxa"/>
            </w:tcMar>
            <w:vAlign w:val="center"/>
          </w:tcPr>
          <w:p w14:paraId="22D64E57" w14:textId="77777777" w:rsidR="00C71DAD" w:rsidRPr="00021DCB" w:rsidRDefault="00C71DAD" w:rsidP="00C71DAD">
            <w:pPr>
              <w:pStyle w:val="p"/>
              <w:ind w:right="72"/>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​700</w:t>
            </w:r>
          </w:p>
        </w:tc>
        <w:tc>
          <w:tcPr>
            <w:tcW w:w="720" w:type="dxa"/>
            <w:tcBorders>
              <w:top w:val="single" w:sz="4" w:space="0" w:color="auto"/>
              <w:left w:val="single" w:sz="4" w:space="0" w:color="auto"/>
            </w:tcBorders>
            <w:tcMar>
              <w:top w:w="0" w:type="dxa"/>
              <w:left w:w="0" w:type="dxa"/>
              <w:bottom w:w="0" w:type="dxa"/>
              <w:right w:w="0" w:type="dxa"/>
            </w:tcMar>
            <w:vAlign w:val="center"/>
          </w:tcPr>
          <w:p w14:paraId="12881FE6" w14:textId="77777777" w:rsidR="00C71DAD" w:rsidRPr="00021DCB" w:rsidRDefault="00C71DAD"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top w:val="single" w:sz="4" w:space="0" w:color="auto"/>
            </w:tcBorders>
            <w:tcMar>
              <w:top w:w="0" w:type="dxa"/>
              <w:left w:w="0" w:type="dxa"/>
              <w:bottom w:w="0" w:type="dxa"/>
              <w:right w:w="0" w:type="dxa"/>
            </w:tcMar>
            <w:vAlign w:val="center"/>
          </w:tcPr>
          <w:p w14:paraId="0B3C6831" w14:textId="77777777" w:rsidR="00C71DAD" w:rsidRPr="00021DCB" w:rsidRDefault="00C71DAD"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bl>
    <w:p w14:paraId="6C0695AE" w14:textId="77777777" w:rsidR="00516D1F" w:rsidRPr="00021DCB" w:rsidRDefault="00516D1F" w:rsidP="00021DCB">
      <w:pPr>
        <w:pStyle w:val="p"/>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p w14:paraId="53A931F1" w14:textId="3179D7B7" w:rsidR="00516D1F" w:rsidRPr="00021DCB" w:rsidRDefault="00516D1F" w:rsidP="00C71DAD">
      <w:pPr>
        <w:pStyle w:val="p"/>
        <w:tabs>
          <w:tab w:val="left" w:pos="900"/>
          <w:tab w:val="left" w:pos="3600"/>
        </w:tabs>
        <w:ind w:left="576"/>
        <w:rPr>
          <w:rFonts w:ascii="Times New Roman" w:hAnsi="Times New Roman" w:cs="Times New Roman"/>
          <w:sz w:val="22"/>
          <w:szCs w:val="22"/>
        </w:rPr>
      </w:pPr>
      <w:r w:rsidRPr="00021DCB">
        <w:rPr>
          <w:rFonts w:ascii="Times New Roman" w:eastAsia="Times New Roman" w:hAnsi="Times New Roman" w:cs="Times New Roman"/>
          <w:b/>
          <w:bCs/>
          <w:color w:val="000000"/>
          <w:sz w:val="22"/>
          <w:szCs w:val="22"/>
        </w:rPr>
        <w:t>Required</w:t>
      </w:r>
      <w:r w:rsidRPr="00021DCB">
        <w:rPr>
          <w:rFonts w:ascii="Times New Roman" w:eastAsia="Times New Roman" w:hAnsi="Times New Roman" w:cs="Times New Roman"/>
          <w:color w:val="000000"/>
          <w:sz w:val="22"/>
          <w:szCs w:val="22"/>
        </w:rPr>
        <w:t>:</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If you assume that all journal entries have been recorded correctly, us</w:t>
      </w:r>
      <w:r w:rsidR="00C71DAD">
        <w:rPr>
          <w:rFonts w:ascii="Times New Roman" w:eastAsia="Times New Roman" w:hAnsi="Times New Roman" w:cs="Times New Roman"/>
          <w:color w:val="000000"/>
          <w:sz w:val="22"/>
          <w:szCs w:val="22"/>
        </w:rPr>
        <w:t>e the above information to:</w:t>
      </w:r>
      <w:r w:rsidR="00C71DAD">
        <w:rPr>
          <w:rFonts w:ascii="Times New Roman" w:eastAsia="Times New Roman" w:hAnsi="Times New Roman" w:cs="Times New Roman"/>
          <w:color w:val="000000"/>
          <w:sz w:val="22"/>
          <w:szCs w:val="22"/>
        </w:rPr>
        <w:br/>
        <w:t>(1)</w:t>
      </w:r>
      <w:r w:rsidR="00C71DAD">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 xml:space="preserve">Identify the postings to the general ledger </w:t>
      </w:r>
      <w:r w:rsidR="00C71DAD">
        <w:rPr>
          <w:rFonts w:ascii="Times New Roman" w:eastAsia="Times New Roman" w:hAnsi="Times New Roman" w:cs="Times New Roman"/>
          <w:color w:val="000000"/>
          <w:sz w:val="22"/>
          <w:szCs w:val="22"/>
        </w:rPr>
        <w:t>that were made incorrectly.</w:t>
      </w:r>
      <w:r w:rsidR="00C71DAD">
        <w:rPr>
          <w:rFonts w:ascii="Times New Roman" w:eastAsia="Times New Roman" w:hAnsi="Times New Roman" w:cs="Times New Roman"/>
          <w:color w:val="000000"/>
          <w:sz w:val="22"/>
          <w:szCs w:val="22"/>
        </w:rPr>
        <w:br/>
        <w:t>(2)</w:t>
      </w:r>
      <w:r w:rsidR="00C71DAD">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Describe how each incorrect posting should have been made.</w:t>
      </w:r>
    </w:p>
    <w:p w14:paraId="20909753" w14:textId="77777777" w:rsidR="004F0DE4" w:rsidRDefault="004F0DE4" w:rsidP="005958BB">
      <w:pPr>
        <w:pStyle w:val="p"/>
        <w:tabs>
          <w:tab w:val="left" w:pos="3600"/>
        </w:tabs>
        <w:ind w:left="576"/>
        <w:rPr>
          <w:rFonts w:ascii="Times New Roman" w:eastAsia="Times New Roman" w:hAnsi="Times New Roman" w:cs="Times New Roman"/>
          <w:i/>
          <w:iCs/>
          <w:color w:val="000000"/>
          <w:sz w:val="22"/>
          <w:szCs w:val="22"/>
        </w:rPr>
      </w:pPr>
    </w:p>
    <w:p w14:paraId="47BCBDF8" w14:textId="1FD829A8" w:rsidR="00516D1F" w:rsidRPr="00021DCB" w:rsidRDefault="00516D1F" w:rsidP="00C71DAD">
      <w:pPr>
        <w:pStyle w:val="p"/>
        <w:tabs>
          <w:tab w:val="left" w:pos="3600"/>
          <w:tab w:val="left" w:pos="396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C71DAD">
        <w:rPr>
          <w:rFonts w:ascii="Times New Roman" w:eastAsia="Times New Roman" w:hAnsi="Times New Roman" w:cs="Times New Roman"/>
          <w:color w:val="000000"/>
          <w:sz w:val="22"/>
          <w:szCs w:val="22"/>
        </w:rPr>
        <w:t>(1)</w:t>
      </w:r>
      <w:r w:rsidR="00C71DAD">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The bookkeeper incorrectly posted the July 3, July 11, and 12 journal entries.</w:t>
      </w:r>
    </w:p>
    <w:p w14:paraId="3345D1C3" w14:textId="77777777" w:rsidR="00C71DAD" w:rsidRDefault="00C71DAD" w:rsidP="00C71DAD">
      <w:pPr>
        <w:pStyle w:val="p"/>
        <w:tabs>
          <w:tab w:val="left" w:pos="3600"/>
          <w:tab w:val="left" w:pos="396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 xml:space="preserve">(2) </w:t>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For the July 3</w:t>
      </w:r>
      <w:r w:rsidR="00021DCB">
        <w:rPr>
          <w:rFonts w:ascii="Times New Roman" w:eastAsia="Times New Roman" w:hAnsi="Times New Roman" w:cs="Times New Roman"/>
          <w:color w:val="000000"/>
          <w:sz w:val="22"/>
          <w:szCs w:val="22"/>
        </w:rPr>
        <w:t xml:space="preserve"> </w:t>
      </w:r>
      <w:r w:rsidR="00516D1F" w:rsidRPr="00021DCB">
        <w:rPr>
          <w:rFonts w:ascii="Times New Roman" w:eastAsia="Times New Roman" w:hAnsi="Times New Roman" w:cs="Times New Roman"/>
          <w:color w:val="000000"/>
          <w:sz w:val="22"/>
          <w:szCs w:val="22"/>
        </w:rPr>
        <w:t xml:space="preserve">journal entry, the $1,000 credit to Service Revenue should </w:t>
      </w:r>
    </w:p>
    <w:p w14:paraId="5032F482" w14:textId="77777777" w:rsidR="00C71DAD" w:rsidRDefault="00C71DAD" w:rsidP="00C71DAD">
      <w:pPr>
        <w:pStyle w:val="p"/>
        <w:tabs>
          <w:tab w:val="left" w:pos="3600"/>
          <w:tab w:val="left" w:pos="396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 xml:space="preserve">have been posted to the Service Revenue account as a credit, not as a </w:t>
      </w:r>
    </w:p>
    <w:p w14:paraId="1BA2590B" w14:textId="77777777" w:rsidR="00C71DAD" w:rsidRDefault="00C71DAD" w:rsidP="00C71DAD">
      <w:pPr>
        <w:pStyle w:val="p"/>
        <w:tabs>
          <w:tab w:val="left" w:pos="3600"/>
          <w:tab w:val="left" w:pos="396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 xml:space="preserve">debit. For the July 11 journal entry, the $500 credit should be posted to </w:t>
      </w:r>
    </w:p>
    <w:p w14:paraId="4F3A6DE8" w14:textId="77777777" w:rsidR="00C71DAD" w:rsidRDefault="00C71DAD" w:rsidP="00C71DAD">
      <w:pPr>
        <w:pStyle w:val="p"/>
        <w:tabs>
          <w:tab w:val="left" w:pos="3600"/>
          <w:tab w:val="left" w:pos="396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 xml:space="preserve">Accounts Receivable, not to Service Revenue. For the July 12 journal entry, </w:t>
      </w:r>
    </w:p>
    <w:p w14:paraId="79BF0D41" w14:textId="77777777" w:rsidR="00C71DAD" w:rsidRDefault="00C71DAD" w:rsidP="00C71DAD">
      <w:pPr>
        <w:pStyle w:val="p"/>
        <w:tabs>
          <w:tab w:val="left" w:pos="3600"/>
          <w:tab w:val="left" w:pos="396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 xml:space="preserve">the $600 credit to Accounts Payable should have been posted as a credit, not </w:t>
      </w:r>
    </w:p>
    <w:p w14:paraId="2ED0BA92" w14:textId="257C4B43" w:rsidR="00516D1F" w:rsidRPr="00021DCB" w:rsidRDefault="00C71DAD" w:rsidP="00C71DAD">
      <w:pPr>
        <w:pStyle w:val="p"/>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as a debit. </w:t>
      </w:r>
    </w:p>
    <w:p w14:paraId="4440A093" w14:textId="77777777" w:rsidR="00C71DAD"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C71DAD">
        <w:rPr>
          <w:rFonts w:ascii="Times New Roman" w:eastAsia="Times New Roman" w:hAnsi="Times New Roman" w:cs="Times New Roman"/>
          <w:color w:val="000000"/>
          <w:sz w:val="22"/>
          <w:szCs w:val="22"/>
        </w:rPr>
        <w:t>Challenging</w:t>
      </w:r>
    </w:p>
    <w:p w14:paraId="189246F6" w14:textId="4EA4149D" w:rsidR="00516D1F" w:rsidRPr="00021DCB" w:rsidRDefault="00C71DAD"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Bloom's: Applying</w:t>
      </w:r>
    </w:p>
    <w:p w14:paraId="3EB90FA1" w14:textId="2E6B56FC" w:rsidR="00516D1F" w:rsidRPr="00021DCB" w:rsidRDefault="00516D1F"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FNMN.WARD.16.02-03 - LO: 02-03</w:t>
      </w:r>
    </w:p>
    <w:p w14:paraId="29E40691" w14:textId="77777777" w:rsidR="00C71DAD"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C71DAD">
        <w:rPr>
          <w:rFonts w:ascii="Times New Roman" w:eastAsia="Times New Roman" w:hAnsi="Times New Roman" w:cs="Times New Roman"/>
          <w:color w:val="000000"/>
          <w:sz w:val="22"/>
          <w:szCs w:val="22"/>
        </w:rPr>
        <w:t>APC.06 - Recording Transactions</w:t>
      </w:r>
    </w:p>
    <w:p w14:paraId="5FC4BB9B" w14:textId="41FABD8F" w:rsidR="00C71DAD" w:rsidRDefault="00C71DAD"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5C99592C" w14:textId="4B46FD00" w:rsidR="00516D1F" w:rsidRPr="00021DCB" w:rsidRDefault="00C71DAD"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BUSPROG: Analytic</w:t>
      </w:r>
    </w:p>
    <w:p w14:paraId="2F39F949" w14:textId="5E1D3A43" w:rsidR="001D53AA" w:rsidRPr="00021DCB" w:rsidRDefault="00C71DAD" w:rsidP="00C71DAD">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09F92926" w14:textId="736C3EEE" w:rsidR="00516D1F" w:rsidRPr="00021DCB" w:rsidRDefault="00516D1F"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Journalize the entries to correct the following errors:</w:t>
      </w:r>
    </w:p>
    <w:p w14:paraId="2D03167F" w14:textId="77777777" w:rsidR="00580C1F" w:rsidRDefault="00516D1F" w:rsidP="00580C1F">
      <w:pPr>
        <w:tabs>
          <w:tab w:val="left" w:pos="9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color w:val="000000"/>
          <w:sz w:val="22"/>
          <w:szCs w:val="22"/>
        </w:rPr>
        <w:t>(a)</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xml:space="preserve">A purchase of supplies for $500 on account was recorded and posted as a debit to Supplies for $200 and as a </w:t>
      </w:r>
    </w:p>
    <w:p w14:paraId="36AC5419" w14:textId="382AFEC3" w:rsidR="00516D1F" w:rsidRPr="00021DCB" w:rsidRDefault="00580C1F" w:rsidP="00580C1F">
      <w:pPr>
        <w:tabs>
          <w:tab w:val="left" w:pos="9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credit to Accounts Receivable for $200.</w:t>
      </w:r>
    </w:p>
    <w:p w14:paraId="647C5874" w14:textId="77777777" w:rsidR="00580C1F" w:rsidRDefault="00516D1F" w:rsidP="00580C1F">
      <w:pPr>
        <w:tabs>
          <w:tab w:val="left" w:pos="9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color w:val="000000"/>
          <w:sz w:val="22"/>
          <w:szCs w:val="22"/>
        </w:rPr>
        <w:t>(b)</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xml:space="preserve">A receipt of $2,500 from Fees Earned was recorded and posted as a debit to Fees Earned for $2,500 and a credit </w:t>
      </w:r>
    </w:p>
    <w:p w14:paraId="0C230CE4" w14:textId="4DED65D2" w:rsidR="00516D1F" w:rsidRPr="00021DCB" w:rsidRDefault="00580C1F" w:rsidP="00580C1F">
      <w:pPr>
        <w:tabs>
          <w:tab w:val="left" w:pos="9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to Cash for $2,500.</w:t>
      </w:r>
    </w:p>
    <w:p w14:paraId="37B23715" w14:textId="77777777" w:rsidR="00516D1F" w:rsidRDefault="00516D1F" w:rsidP="005958BB">
      <w:pPr>
        <w:tabs>
          <w:tab w:val="left" w:pos="3600"/>
        </w:tabs>
        <w:ind w:left="576"/>
        <w:rPr>
          <w:rFonts w:ascii="Times New Roman" w:hAnsi="Times New Roman" w:cs="Times New Roman"/>
          <w:sz w:val="22"/>
          <w:szCs w:val="22"/>
        </w:rPr>
      </w:pPr>
    </w:p>
    <w:p w14:paraId="660A1D6C" w14:textId="77777777" w:rsidR="004F0DE4" w:rsidRPr="00021DCB" w:rsidRDefault="004F0DE4" w:rsidP="00580C1F">
      <w:pPr>
        <w:tabs>
          <w:tab w:val="left" w:pos="3600"/>
          <w:tab w:val="left" w:pos="3960"/>
          <w:tab w:val="left" w:pos="4320"/>
          <w:tab w:val="right" w:pos="8640"/>
          <w:tab w:val="right" w:pos="10080"/>
        </w:tabs>
        <w:ind w:left="576"/>
        <w:rPr>
          <w:rFonts w:ascii="Times New Roman" w:hAnsi="Times New Roman" w:cs="Times New Roman"/>
          <w:vanish/>
          <w:sz w:val="22"/>
          <w:szCs w:val="22"/>
        </w:rPr>
      </w:pPr>
    </w:p>
    <w:p w14:paraId="4AF7F992" w14:textId="42879EF8" w:rsidR="00516D1F" w:rsidRPr="00021DCB" w:rsidRDefault="00516D1F" w:rsidP="00580C1F">
      <w:pPr>
        <w:tabs>
          <w:tab w:val="left" w:pos="3600"/>
          <w:tab w:val="left" w:pos="3960"/>
          <w:tab w:val="left" w:pos="43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Accounts Receivable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200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262E20D2" w14:textId="2767F664" w:rsidR="00516D1F" w:rsidRPr="00021DCB" w:rsidRDefault="00516D1F" w:rsidP="00580C1F">
      <w:pPr>
        <w:pStyle w:val="p"/>
        <w:tabs>
          <w:tab w:val="left" w:pos="3600"/>
          <w:tab w:val="left" w:pos="3960"/>
          <w:tab w:val="left" w:pos="43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580C1F">
        <w:rPr>
          <w:rFonts w:ascii="Times New Roman" w:eastAsia="Times New Roman" w:hAnsi="Times New Roman" w:cs="Times New Roman"/>
          <w:color w:val="000000"/>
          <w:sz w:val="22"/>
          <w:szCs w:val="22"/>
        </w:rPr>
        <w:tab/>
      </w:r>
      <w:r w:rsidR="00580C1F">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Supplies</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200</w:t>
      </w:r>
    </w:p>
    <w:p w14:paraId="52ADD667" w14:textId="77777777" w:rsidR="00516D1F" w:rsidRPr="00021DCB" w:rsidRDefault="00516D1F" w:rsidP="00580C1F">
      <w:pPr>
        <w:tabs>
          <w:tab w:val="left" w:pos="3600"/>
          <w:tab w:val="left" w:pos="3960"/>
          <w:tab w:val="left" w:pos="43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72071D82" w14:textId="5A6430A5" w:rsidR="00516D1F" w:rsidRPr="00021DCB" w:rsidRDefault="00516D1F" w:rsidP="00580C1F">
      <w:pPr>
        <w:tabs>
          <w:tab w:val="left" w:pos="3600"/>
          <w:tab w:val="left" w:pos="3960"/>
          <w:tab w:val="left" w:pos="43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580C1F">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Supplies</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500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1603FA3E" w14:textId="50AB0D5F" w:rsidR="00516D1F" w:rsidRPr="00021DCB" w:rsidRDefault="00516D1F" w:rsidP="00580C1F">
      <w:pPr>
        <w:pStyle w:val="p"/>
        <w:tabs>
          <w:tab w:val="left" w:pos="3600"/>
          <w:tab w:val="left" w:pos="3960"/>
          <w:tab w:val="left" w:pos="43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580C1F">
        <w:rPr>
          <w:rFonts w:ascii="Times New Roman" w:eastAsia="Times New Roman" w:hAnsi="Times New Roman" w:cs="Times New Roman"/>
          <w:color w:val="000000"/>
          <w:sz w:val="22"/>
          <w:szCs w:val="22"/>
        </w:rPr>
        <w:tab/>
      </w:r>
      <w:r w:rsidR="00580C1F">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Accounts Payable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500</w:t>
      </w:r>
    </w:p>
    <w:p w14:paraId="31A3D34C" w14:textId="77777777" w:rsidR="00516D1F" w:rsidRPr="00021DCB" w:rsidRDefault="00516D1F" w:rsidP="00580C1F">
      <w:pPr>
        <w:tabs>
          <w:tab w:val="left" w:pos="3600"/>
          <w:tab w:val="left" w:pos="3960"/>
          <w:tab w:val="left" w:pos="43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74EDDBFB" w14:textId="4D2CD0C6" w:rsidR="00516D1F" w:rsidRPr="00021DCB" w:rsidRDefault="00580C1F" w:rsidP="00580C1F">
      <w:pPr>
        <w:tabs>
          <w:tab w:val="left" w:pos="3600"/>
          <w:tab w:val="left" w:pos="3960"/>
          <w:tab w:val="left" w:pos="432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Cash</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5,000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p>
    <w:p w14:paraId="336902CE" w14:textId="2878A876" w:rsidR="00516D1F" w:rsidRPr="00021DCB" w:rsidRDefault="00516D1F" w:rsidP="00580C1F">
      <w:pPr>
        <w:pStyle w:val="p"/>
        <w:tabs>
          <w:tab w:val="left" w:pos="3600"/>
          <w:tab w:val="left" w:pos="3960"/>
          <w:tab w:val="left" w:pos="43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580C1F">
        <w:rPr>
          <w:rFonts w:ascii="Times New Roman" w:eastAsia="Times New Roman" w:hAnsi="Times New Roman" w:cs="Times New Roman"/>
          <w:color w:val="000000"/>
          <w:sz w:val="22"/>
          <w:szCs w:val="22"/>
        </w:rPr>
        <w:tab/>
      </w:r>
      <w:r w:rsidR="00580C1F">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Fees Earned</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5,000</w:t>
      </w:r>
    </w:p>
    <w:p w14:paraId="2F86C930" w14:textId="77777777" w:rsidR="00580C1F"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580C1F">
        <w:rPr>
          <w:rFonts w:ascii="Times New Roman" w:eastAsia="Times New Roman" w:hAnsi="Times New Roman" w:cs="Times New Roman"/>
          <w:color w:val="000000"/>
          <w:sz w:val="22"/>
          <w:szCs w:val="22"/>
        </w:rPr>
        <w:t>Moderate</w:t>
      </w:r>
    </w:p>
    <w:p w14:paraId="5E9D6EC7" w14:textId="31F8AAF8" w:rsidR="00516D1F" w:rsidRPr="00021DCB" w:rsidRDefault="00580C1F"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Bloom's: Applying</w:t>
      </w:r>
    </w:p>
    <w:p w14:paraId="58AFAF3E" w14:textId="3A901BA5" w:rsidR="00516D1F" w:rsidRPr="00021DCB" w:rsidRDefault="00516D1F"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FNMN.WARD.16.02-04 - LO: 02-04</w:t>
      </w:r>
    </w:p>
    <w:p w14:paraId="115C2A30" w14:textId="77777777" w:rsidR="00580C1F"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580C1F">
        <w:rPr>
          <w:rFonts w:ascii="Times New Roman" w:eastAsia="Times New Roman" w:hAnsi="Times New Roman" w:cs="Times New Roman"/>
          <w:color w:val="000000"/>
          <w:sz w:val="22"/>
          <w:szCs w:val="22"/>
        </w:rPr>
        <w:t>APC.06 - Recording Transactions</w:t>
      </w:r>
    </w:p>
    <w:p w14:paraId="3B2A8888" w14:textId="3E63892D" w:rsidR="00580C1F" w:rsidRDefault="00580C1F"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66E2CD64" w14:textId="0B92649C" w:rsidR="00516D1F" w:rsidRPr="00021DCB" w:rsidRDefault="00580C1F"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BUSPROG: Analytic</w:t>
      </w:r>
    </w:p>
    <w:p w14:paraId="23F16506" w14:textId="77777777" w:rsidR="001D53AA" w:rsidRPr="00021DCB" w:rsidRDefault="001D53AA" w:rsidP="005958BB">
      <w:pPr>
        <w:tabs>
          <w:tab w:val="left" w:pos="3600"/>
        </w:tabs>
        <w:ind w:left="576"/>
        <w:rPr>
          <w:rFonts w:ascii="Times New Roman" w:hAnsi="Times New Roman" w:cs="Times New Roman"/>
          <w:sz w:val="22"/>
          <w:szCs w:val="22"/>
        </w:rPr>
      </w:pPr>
    </w:p>
    <w:p w14:paraId="1370BF4F" w14:textId="5604A718" w:rsidR="00516D1F" w:rsidRPr="00021DCB" w:rsidRDefault="00516D1F"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On November 30, the company accountant discovers that $550 of a transaction recording the purchase of office supplies was really office equipment. Prepare the journal entry to correct this situation.</w:t>
      </w:r>
    </w:p>
    <w:p w14:paraId="0D21CBAB" w14:textId="77777777" w:rsidR="004F0DE4" w:rsidRDefault="004F0DE4" w:rsidP="005958BB">
      <w:pPr>
        <w:tabs>
          <w:tab w:val="left" w:pos="3600"/>
        </w:tabs>
        <w:ind w:left="576"/>
        <w:rPr>
          <w:rFonts w:ascii="Times New Roman" w:eastAsia="Times New Roman" w:hAnsi="Times New Roman" w:cs="Times New Roman"/>
          <w:i/>
          <w:iCs/>
          <w:color w:val="000000"/>
          <w:sz w:val="22"/>
          <w:szCs w:val="22"/>
        </w:rPr>
      </w:pPr>
    </w:p>
    <w:p w14:paraId="6767F8A3" w14:textId="56CD5285" w:rsidR="00516D1F" w:rsidRPr="00021DCB" w:rsidRDefault="00516D1F" w:rsidP="00580C1F">
      <w:pPr>
        <w:tabs>
          <w:tab w:val="left" w:pos="3600"/>
          <w:tab w:val="left" w:pos="4680"/>
          <w:tab w:val="left" w:pos="504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Nov. 30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Office Equipment</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550</w:t>
      </w:r>
      <w:r w:rsidRPr="00021DCB">
        <w:rPr>
          <w:rFonts w:ascii="Times New Roman" w:hAnsi="Times New Roman" w:cs="Times New Roman"/>
          <w:sz w:val="22"/>
          <w:szCs w:val="22"/>
        </w:rPr>
        <w:tab/>
      </w:r>
    </w:p>
    <w:p w14:paraId="7E304779" w14:textId="1DE3A710" w:rsidR="00516D1F" w:rsidRPr="00021DCB" w:rsidRDefault="00516D1F" w:rsidP="00580C1F">
      <w:pPr>
        <w:tabs>
          <w:tab w:val="left" w:pos="3600"/>
          <w:tab w:val="left" w:pos="4680"/>
          <w:tab w:val="left" w:pos="504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00580C1F">
        <w:rPr>
          <w:rFonts w:ascii="Times New Roman" w:eastAsia="Times New Roman" w:hAnsi="Times New Roman" w:cs="Times New Roman"/>
          <w:color w:val="000000"/>
          <w:sz w:val="22"/>
          <w:szCs w:val="22"/>
        </w:rPr>
        <w:tab/>
      </w:r>
      <w:r w:rsidR="00580C1F">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Office Supplies</w:t>
      </w:r>
      <w:r w:rsidRPr="00021DCB">
        <w:rPr>
          <w:rFonts w:ascii="Times New Roman" w:hAnsi="Times New Roman" w:cs="Times New Roman"/>
          <w:sz w:val="22"/>
          <w:szCs w:val="22"/>
        </w:rPr>
        <w:tab/>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550</w:t>
      </w:r>
    </w:p>
    <w:p w14:paraId="16971ABD" w14:textId="77777777" w:rsidR="00580C1F"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580C1F">
        <w:rPr>
          <w:rFonts w:ascii="Times New Roman" w:eastAsia="Times New Roman" w:hAnsi="Times New Roman" w:cs="Times New Roman"/>
          <w:color w:val="000000"/>
          <w:sz w:val="22"/>
          <w:szCs w:val="22"/>
        </w:rPr>
        <w:t>Challenging</w:t>
      </w:r>
    </w:p>
    <w:p w14:paraId="1D32F481" w14:textId="4483FC6A" w:rsidR="00516D1F" w:rsidRPr="00021DCB" w:rsidRDefault="00580C1F"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Bloom's: Applying</w:t>
      </w:r>
    </w:p>
    <w:p w14:paraId="46DAC2F8" w14:textId="2BF8A25B" w:rsidR="00516D1F" w:rsidRPr="00021DCB" w:rsidRDefault="00516D1F"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FNMN.WARD.16.02-04 - LO: 02-04</w:t>
      </w:r>
    </w:p>
    <w:p w14:paraId="7BCB7139" w14:textId="77777777" w:rsidR="00580C1F"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ACCT.ACBSP.APC.06 - R</w:t>
      </w:r>
      <w:r w:rsidR="00580C1F">
        <w:rPr>
          <w:rFonts w:ascii="Times New Roman" w:eastAsia="Times New Roman" w:hAnsi="Times New Roman" w:cs="Times New Roman"/>
          <w:color w:val="000000"/>
          <w:sz w:val="22"/>
          <w:szCs w:val="22"/>
        </w:rPr>
        <w:t>ecording Transactions</w:t>
      </w:r>
    </w:p>
    <w:p w14:paraId="45C1E906" w14:textId="10CF4331" w:rsidR="00580C1F" w:rsidRDefault="00580C1F"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51767038" w14:textId="7A51596F" w:rsidR="00516D1F" w:rsidRPr="00021DCB" w:rsidRDefault="00580C1F"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BUSPROG: Analytic</w:t>
      </w:r>
    </w:p>
    <w:p w14:paraId="0B57E013" w14:textId="77777777" w:rsidR="001D53AA" w:rsidRPr="00021DCB" w:rsidRDefault="001D53AA" w:rsidP="005958BB">
      <w:pPr>
        <w:tabs>
          <w:tab w:val="left" w:pos="3600"/>
        </w:tabs>
        <w:ind w:left="576"/>
        <w:rPr>
          <w:rFonts w:ascii="Times New Roman" w:hAnsi="Times New Roman" w:cs="Times New Roman"/>
          <w:sz w:val="22"/>
          <w:szCs w:val="22"/>
        </w:rPr>
      </w:pPr>
    </w:p>
    <w:p w14:paraId="3891E0A9" w14:textId="474B2AB8" w:rsidR="00516D1F" w:rsidRPr="00021DCB" w:rsidRDefault="00516D1F"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The following errors took place in journalizing and posting transactions:</w:t>
      </w:r>
    </w:p>
    <w:p w14:paraId="4F647B1A" w14:textId="77777777" w:rsidR="00516D1F" w:rsidRPr="00021DCB" w:rsidRDefault="00516D1F" w:rsidP="00580C1F">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Dividends were recorded as a debit to Office Expense and a credit to Cash.</w:t>
      </w:r>
    </w:p>
    <w:p w14:paraId="5CD367C4" w14:textId="77777777" w:rsidR="00516D1F" w:rsidRPr="00021DCB" w:rsidRDefault="00516D1F" w:rsidP="00580C1F">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b.</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Accounts receivable payment for $7,800 was recorded as a debit to Cash and a credit to Fees Earned.</w:t>
      </w:r>
    </w:p>
    <w:p w14:paraId="3540A372" w14:textId="77777777" w:rsidR="00516D1F" w:rsidRPr="00021DCB" w:rsidRDefault="00516D1F" w:rsidP="005958BB">
      <w:pPr>
        <w:pStyle w:val="p"/>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p w14:paraId="0BCB0CB5" w14:textId="7DFCE675" w:rsidR="00516D1F" w:rsidRPr="00021DCB" w:rsidRDefault="00516D1F" w:rsidP="005958BB">
      <w:pPr>
        <w:pStyle w:val="p"/>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Journalize the entries to correct the errors.</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Omit the explanations.</w:t>
      </w:r>
    </w:p>
    <w:p w14:paraId="648F136B" w14:textId="77777777" w:rsidR="004F0DE4" w:rsidRDefault="004F0DE4" w:rsidP="005958BB">
      <w:pPr>
        <w:tabs>
          <w:tab w:val="left" w:pos="3600"/>
        </w:tabs>
        <w:ind w:left="576"/>
        <w:rPr>
          <w:rFonts w:ascii="Times New Roman" w:eastAsia="Times New Roman" w:hAnsi="Times New Roman" w:cs="Times New Roman"/>
          <w:i/>
          <w:iCs/>
          <w:color w:val="000000"/>
          <w:sz w:val="22"/>
          <w:szCs w:val="22"/>
        </w:rPr>
      </w:pPr>
    </w:p>
    <w:p w14:paraId="07B32964" w14:textId="385AF4AD" w:rsidR="00516D1F" w:rsidRPr="00021DCB" w:rsidRDefault="00516D1F" w:rsidP="00580C1F">
      <w:pPr>
        <w:tabs>
          <w:tab w:val="left" w:pos="3600"/>
          <w:tab w:val="left" w:pos="3960"/>
          <w:tab w:val="left" w:pos="43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Dividends</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5,000</w:t>
      </w:r>
      <w:r w:rsidRPr="00021DCB">
        <w:rPr>
          <w:rFonts w:ascii="Times New Roman" w:hAnsi="Times New Roman" w:cs="Times New Roman"/>
          <w:sz w:val="22"/>
          <w:szCs w:val="22"/>
        </w:rPr>
        <w:tab/>
      </w:r>
    </w:p>
    <w:p w14:paraId="7F478630" w14:textId="29B2A000" w:rsidR="00516D1F" w:rsidRPr="00021DCB" w:rsidRDefault="00516D1F" w:rsidP="00580C1F">
      <w:pPr>
        <w:tabs>
          <w:tab w:val="left" w:pos="3600"/>
          <w:tab w:val="left" w:pos="3960"/>
          <w:tab w:val="left" w:pos="43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00580C1F">
        <w:rPr>
          <w:rFonts w:ascii="Times New Roman" w:eastAsia="Times New Roman" w:hAnsi="Times New Roman" w:cs="Times New Roman"/>
          <w:color w:val="000000"/>
          <w:sz w:val="22"/>
          <w:szCs w:val="22"/>
        </w:rPr>
        <w:tab/>
      </w:r>
      <w:r w:rsidR="00580C1F">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Office Expense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5,000</w:t>
      </w:r>
    </w:p>
    <w:p w14:paraId="75F3EDB9" w14:textId="77777777" w:rsidR="00516D1F" w:rsidRPr="00021DCB" w:rsidRDefault="00516D1F" w:rsidP="00580C1F">
      <w:pPr>
        <w:pStyle w:val="p"/>
        <w:tabs>
          <w:tab w:val="left" w:pos="3600"/>
          <w:tab w:val="left" w:pos="3960"/>
          <w:tab w:val="left" w:pos="43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p w14:paraId="29F3D003" w14:textId="44B0DA98" w:rsidR="00516D1F" w:rsidRPr="00021DCB" w:rsidRDefault="00580C1F" w:rsidP="00580C1F">
      <w:pPr>
        <w:tabs>
          <w:tab w:val="left" w:pos="3600"/>
          <w:tab w:val="left" w:pos="3960"/>
          <w:tab w:val="left" w:pos="432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Fees Earned</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7,800</w:t>
      </w:r>
      <w:r w:rsidR="00516D1F" w:rsidRPr="00021DCB">
        <w:rPr>
          <w:rFonts w:ascii="Times New Roman" w:hAnsi="Times New Roman" w:cs="Times New Roman"/>
          <w:sz w:val="22"/>
          <w:szCs w:val="22"/>
        </w:rPr>
        <w:tab/>
      </w:r>
    </w:p>
    <w:p w14:paraId="0928E9B0" w14:textId="66F2F546" w:rsidR="00516D1F" w:rsidRPr="00021DCB" w:rsidRDefault="00516D1F" w:rsidP="00580C1F">
      <w:pPr>
        <w:tabs>
          <w:tab w:val="left" w:pos="3600"/>
          <w:tab w:val="left" w:pos="3960"/>
          <w:tab w:val="left" w:pos="432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00580C1F">
        <w:rPr>
          <w:rFonts w:ascii="Times New Roman" w:eastAsia="Times New Roman" w:hAnsi="Times New Roman" w:cs="Times New Roman"/>
          <w:color w:val="000000"/>
          <w:sz w:val="22"/>
          <w:szCs w:val="22"/>
        </w:rPr>
        <w:tab/>
      </w:r>
      <w:r w:rsidR="00580C1F">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Accounts Receivable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7,800</w:t>
      </w:r>
    </w:p>
    <w:p w14:paraId="6BB6F75A" w14:textId="77777777" w:rsidR="00580C1F"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580C1F">
        <w:rPr>
          <w:rFonts w:ascii="Times New Roman" w:eastAsia="Times New Roman" w:hAnsi="Times New Roman" w:cs="Times New Roman"/>
          <w:color w:val="000000"/>
          <w:sz w:val="22"/>
          <w:szCs w:val="22"/>
        </w:rPr>
        <w:t>Easy</w:t>
      </w:r>
    </w:p>
    <w:p w14:paraId="0199C30F" w14:textId="50001DE8" w:rsidR="00516D1F" w:rsidRPr="00021DCB" w:rsidRDefault="00580C1F"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Bloom's: Applying</w:t>
      </w:r>
    </w:p>
    <w:p w14:paraId="02DCB9D2" w14:textId="424449AF" w:rsidR="00516D1F" w:rsidRPr="00021DCB" w:rsidRDefault="00516D1F"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FNMN.WARD.16.02-04 - LO: 02-04</w:t>
      </w:r>
    </w:p>
    <w:p w14:paraId="17D864D7" w14:textId="77777777" w:rsidR="00580C1F"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w:t>
      </w:r>
      <w:r w:rsidR="00580C1F">
        <w:rPr>
          <w:rFonts w:ascii="Times New Roman" w:eastAsia="Times New Roman" w:hAnsi="Times New Roman" w:cs="Times New Roman"/>
          <w:color w:val="000000"/>
          <w:sz w:val="22"/>
          <w:szCs w:val="22"/>
        </w:rPr>
        <w:t>APC.06 - Recording Transactions</w:t>
      </w:r>
    </w:p>
    <w:p w14:paraId="7315BEA6" w14:textId="78203F2C" w:rsidR="00580C1F" w:rsidRDefault="00580C1F"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68D15693" w14:textId="08246191" w:rsidR="00516D1F" w:rsidRPr="00021DCB" w:rsidRDefault="00580C1F"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BUSPROG: Analytic</w:t>
      </w:r>
    </w:p>
    <w:p w14:paraId="0812F2A4" w14:textId="59F341B0" w:rsidR="001D53AA" w:rsidRPr="00021DCB" w:rsidRDefault="00A14988" w:rsidP="00A14988">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06AEB442" w14:textId="718013B7" w:rsidR="00516D1F" w:rsidRPr="00021DCB" w:rsidRDefault="00516D1F"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For each of the following errors, considered individually, indicate whether the error would cause the trial balance totals to be unequal.</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If the error would cause the trial balance totals to be unequal, indicate whether the debit or credit total is higher and by how much.</w:t>
      </w:r>
    </w:p>
    <w:p w14:paraId="77460065" w14:textId="77777777" w:rsidR="00516D1F" w:rsidRPr="00021DCB" w:rsidRDefault="00516D1F" w:rsidP="005958BB">
      <w:pPr>
        <w:pStyle w:val="p"/>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p w14:paraId="76BF9E69" w14:textId="77777777" w:rsidR="00580C1F" w:rsidRDefault="00516D1F" w:rsidP="00580C1F">
      <w:pPr>
        <w:tabs>
          <w:tab w:val="left" w:pos="9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color w:val="000000"/>
          <w:sz w:val="22"/>
          <w:szCs w:val="22"/>
        </w:rPr>
        <w:t>A.</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xml:space="preserve">Payment of a cash dividend $6,800 was journalized and posted as a debit of $8,600 to Salaries Expense and a </w:t>
      </w:r>
    </w:p>
    <w:p w14:paraId="538A1A47" w14:textId="4E046815" w:rsidR="00516D1F" w:rsidRPr="00021DCB" w:rsidRDefault="00580C1F" w:rsidP="00580C1F">
      <w:pPr>
        <w:tabs>
          <w:tab w:val="left" w:pos="9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credit of $8,600 to Cash.</w:t>
      </w:r>
    </w:p>
    <w:p w14:paraId="741EEBBC" w14:textId="77777777" w:rsidR="00516D1F" w:rsidRPr="00021DCB" w:rsidRDefault="00516D1F" w:rsidP="00580C1F">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B.</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 fee of $9,780 earned was debited to Accounts Receivable for $7,980 and credited to Fees Earned for $9,780.</w:t>
      </w:r>
    </w:p>
    <w:p w14:paraId="1A19C8E5" w14:textId="77777777" w:rsidR="00580C1F" w:rsidRDefault="00516D1F" w:rsidP="00580C1F">
      <w:pPr>
        <w:tabs>
          <w:tab w:val="left" w:pos="9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color w:val="000000"/>
          <w:sz w:val="22"/>
          <w:szCs w:val="22"/>
        </w:rPr>
        <w:t>C.</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xml:space="preserve">A payment of $3,000 to a creditor was posted as a credit of $3,000 to Accounts Payable and a credit of $3,000 </w:t>
      </w:r>
    </w:p>
    <w:p w14:paraId="6146723F" w14:textId="36179E04" w:rsidR="00516D1F" w:rsidRPr="00021DCB" w:rsidRDefault="00580C1F" w:rsidP="00580C1F">
      <w:pPr>
        <w:tabs>
          <w:tab w:val="left" w:pos="9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to Cash.</w:t>
      </w:r>
    </w:p>
    <w:p w14:paraId="6699CAE7" w14:textId="77777777" w:rsidR="00516D1F" w:rsidRDefault="00516D1F" w:rsidP="005958BB">
      <w:pPr>
        <w:tabs>
          <w:tab w:val="left" w:pos="3600"/>
        </w:tabs>
        <w:ind w:left="576"/>
        <w:rPr>
          <w:rFonts w:ascii="Times New Roman" w:hAnsi="Times New Roman" w:cs="Times New Roman"/>
          <w:sz w:val="22"/>
          <w:szCs w:val="22"/>
        </w:rPr>
      </w:pPr>
    </w:p>
    <w:p w14:paraId="5FE8E7D4" w14:textId="77777777" w:rsidR="004F0DE4" w:rsidRPr="00021DCB" w:rsidRDefault="004F0DE4" w:rsidP="00580C1F">
      <w:pPr>
        <w:tabs>
          <w:tab w:val="left" w:pos="3600"/>
          <w:tab w:val="left" w:pos="3960"/>
        </w:tabs>
        <w:ind w:left="576"/>
        <w:rPr>
          <w:rFonts w:ascii="Times New Roman" w:hAnsi="Times New Roman" w:cs="Times New Roman"/>
          <w:vanish/>
          <w:sz w:val="22"/>
          <w:szCs w:val="22"/>
        </w:rPr>
      </w:pPr>
    </w:p>
    <w:p w14:paraId="3509EEF6" w14:textId="491ADED3" w:rsidR="00516D1F" w:rsidRPr="00021DCB" w:rsidRDefault="00516D1F" w:rsidP="00580C1F">
      <w:pPr>
        <w:tabs>
          <w:tab w:val="left" w:pos="3600"/>
          <w:tab w:val="left" w:pos="396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The totals are equal.</w:t>
      </w:r>
    </w:p>
    <w:p w14:paraId="5921348C" w14:textId="4315D4CC" w:rsidR="00516D1F" w:rsidRPr="00021DCB" w:rsidRDefault="00580C1F" w:rsidP="00580C1F">
      <w:pPr>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The totals are unequal.</w:t>
      </w:r>
      <w:r w:rsidR="00021DCB">
        <w:rPr>
          <w:rFonts w:ascii="Times New Roman" w:eastAsia="Times New Roman" w:hAnsi="Times New Roman" w:cs="Times New Roman"/>
          <w:color w:val="000000"/>
          <w:sz w:val="22"/>
          <w:szCs w:val="22"/>
        </w:rPr>
        <w:t xml:space="preserve"> </w:t>
      </w:r>
      <w:r w:rsidR="00516D1F" w:rsidRPr="00021DCB">
        <w:rPr>
          <w:rFonts w:ascii="Times New Roman" w:eastAsia="Times New Roman" w:hAnsi="Times New Roman" w:cs="Times New Roman"/>
          <w:color w:val="000000"/>
          <w:sz w:val="22"/>
          <w:szCs w:val="22"/>
        </w:rPr>
        <w:t>The credit total is higher by $1,800.</w:t>
      </w:r>
    </w:p>
    <w:p w14:paraId="49C0B5C6" w14:textId="60DCB652" w:rsidR="00516D1F" w:rsidRPr="00021DCB" w:rsidRDefault="00580C1F" w:rsidP="00580C1F">
      <w:pPr>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c.</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The totals are unequal. The credit total is higher by $6,000.</w:t>
      </w:r>
    </w:p>
    <w:p w14:paraId="78C567C9" w14:textId="77777777" w:rsidR="00580C1F"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580C1F">
        <w:rPr>
          <w:rFonts w:ascii="Times New Roman" w:eastAsia="Times New Roman" w:hAnsi="Times New Roman" w:cs="Times New Roman"/>
          <w:color w:val="000000"/>
          <w:sz w:val="22"/>
          <w:szCs w:val="22"/>
        </w:rPr>
        <w:t>Challenging</w:t>
      </w:r>
    </w:p>
    <w:p w14:paraId="010A3983" w14:textId="489C2774" w:rsidR="00516D1F" w:rsidRPr="00021DCB" w:rsidRDefault="00580C1F"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Bloom's: Applying</w:t>
      </w:r>
    </w:p>
    <w:p w14:paraId="004CFC22" w14:textId="2E0FCDCB" w:rsidR="00516D1F" w:rsidRPr="00021DCB" w:rsidRDefault="00516D1F"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FNMN.WARD.16.02-04 - LO: 02-04</w:t>
      </w:r>
    </w:p>
    <w:p w14:paraId="54F9AC81" w14:textId="77777777" w:rsidR="00580C1F"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w:t>
      </w:r>
      <w:r w:rsidR="00580C1F">
        <w:rPr>
          <w:rFonts w:ascii="Times New Roman" w:eastAsia="Times New Roman" w:hAnsi="Times New Roman" w:cs="Times New Roman"/>
          <w:color w:val="000000"/>
          <w:sz w:val="22"/>
          <w:szCs w:val="22"/>
        </w:rPr>
        <w:t>ACBSP.APC.05 - Accounting Cycle</w:t>
      </w:r>
    </w:p>
    <w:p w14:paraId="2D99FFB3" w14:textId="77777777" w:rsidR="00580C1F" w:rsidRDefault="00580C1F"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08B4FFB7" w14:textId="2ABDBBA0" w:rsidR="00580C1F" w:rsidRDefault="00580C1F"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 xml:space="preserve">ACCT.AICPA.FN.03 </w:t>
      </w:r>
      <w:r>
        <w:rPr>
          <w:rFonts w:ascii="Times New Roman" w:eastAsia="Times New Roman" w:hAnsi="Times New Roman" w:cs="Times New Roman"/>
          <w:color w:val="000000"/>
          <w:sz w:val="22"/>
          <w:szCs w:val="22"/>
        </w:rPr>
        <w:t>–</w:t>
      </w:r>
      <w:r w:rsidR="00516D1F" w:rsidRPr="00021DCB">
        <w:rPr>
          <w:rFonts w:ascii="Times New Roman" w:eastAsia="Times New Roman" w:hAnsi="Times New Roman" w:cs="Times New Roman"/>
          <w:color w:val="000000"/>
          <w:sz w:val="22"/>
          <w:szCs w:val="22"/>
        </w:rPr>
        <w:t xml:space="preserve"> Measurement</w:t>
      </w:r>
    </w:p>
    <w:p w14:paraId="247157E8" w14:textId="4BD3A225" w:rsidR="00516D1F" w:rsidRPr="00021DCB" w:rsidRDefault="00580C1F"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BUSPROG: Analytic</w:t>
      </w:r>
    </w:p>
    <w:p w14:paraId="28D98CB5" w14:textId="23C46E95" w:rsidR="001D53AA" w:rsidRPr="00021DCB" w:rsidRDefault="001D53AA" w:rsidP="00580C1F">
      <w:pPr>
        <w:tabs>
          <w:tab w:val="left" w:pos="3600"/>
        </w:tabs>
        <w:ind w:left="576"/>
        <w:rPr>
          <w:rFonts w:ascii="Times New Roman" w:hAnsi="Times New Roman" w:cs="Times New Roman"/>
          <w:sz w:val="22"/>
          <w:szCs w:val="22"/>
        </w:rPr>
      </w:pPr>
    </w:p>
    <w:p w14:paraId="06B22C36" w14:textId="66D75FBA" w:rsidR="00516D1F" w:rsidRPr="00021DCB" w:rsidRDefault="00516D1F" w:rsidP="00580C1F">
      <w:pPr>
        <w:pStyle w:val="p"/>
        <w:numPr>
          <w:ilvl w:val="0"/>
          <w:numId w:val="2"/>
        </w:numPr>
        <w:tabs>
          <w:tab w:val="left" w:pos="9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Below is the unadjusted trial balance for Dawson Designs.</w:t>
      </w:r>
      <w:r w:rsidR="00021DCB">
        <w:rPr>
          <w:rFonts w:ascii="Times New Roman" w:eastAsia="Times New Roman" w:hAnsi="Times New Roman" w:cs="Times New Roman"/>
          <w:color w:val="000000"/>
          <w:sz w:val="22"/>
          <w:szCs w:val="22"/>
        </w:rPr>
        <w:t xml:space="preserve"> </w:t>
      </w:r>
      <w:r w:rsidR="00580C1F">
        <w:rPr>
          <w:rFonts w:ascii="Times New Roman" w:eastAsia="Times New Roman" w:hAnsi="Times New Roman" w:cs="Times New Roman"/>
          <w:color w:val="000000"/>
          <w:sz w:val="22"/>
          <w:szCs w:val="22"/>
        </w:rPr>
        <w:br/>
      </w:r>
      <w:r w:rsidR="00580C1F">
        <w:rPr>
          <w:rFonts w:ascii="Times New Roman" w:eastAsia="Times New Roman" w:hAnsi="Times New Roman" w:cs="Times New Roman"/>
          <w:color w:val="000000"/>
          <w:sz w:val="22"/>
          <w:szCs w:val="22"/>
        </w:rPr>
        <w:br/>
      </w:r>
      <w:r w:rsidR="00580C1F" w:rsidRPr="00580C1F">
        <w:rPr>
          <w:rFonts w:ascii="Times New Roman" w:eastAsia="Times New Roman" w:hAnsi="Times New Roman" w:cs="Times New Roman"/>
          <w:b/>
          <w:color w:val="000000"/>
          <w:sz w:val="22"/>
          <w:szCs w:val="22"/>
        </w:rPr>
        <w:t>REQUIRED:</w:t>
      </w:r>
      <w:r w:rsidRPr="00021DCB">
        <w:rPr>
          <w:rFonts w:ascii="Times New Roman" w:eastAsia="Times New Roman" w:hAnsi="Times New Roman" w:cs="Times New Roman"/>
          <w:color w:val="000000"/>
          <w:sz w:val="22"/>
          <w:szCs w:val="22"/>
        </w:rPr>
        <w:br/>
        <w:t xml:space="preserve">(1) </w:t>
      </w:r>
      <w:r w:rsidR="00580C1F">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Identify the errors in the trial balance.</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All accounts have normal balances.</w:t>
      </w:r>
      <w:r w:rsidRPr="00021DCB">
        <w:rPr>
          <w:rFonts w:ascii="Times New Roman" w:eastAsia="Times New Roman" w:hAnsi="Times New Roman" w:cs="Times New Roman"/>
          <w:color w:val="000000"/>
          <w:sz w:val="22"/>
          <w:szCs w:val="22"/>
        </w:rPr>
        <w:br/>
        <w:t xml:space="preserve">(2) </w:t>
      </w:r>
      <w:r w:rsidR="00580C1F">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Prepare a corrected trial balance.</w:t>
      </w:r>
      <w:r w:rsidRPr="00021DCB">
        <w:rPr>
          <w:rFonts w:ascii="Times New Roman" w:eastAsia="Times New Roman" w:hAnsi="Times New Roman" w:cs="Times New Roman"/>
          <w:color w:val="000000"/>
          <w:sz w:val="22"/>
          <w:szCs w:val="22"/>
        </w:rPr>
        <w:br/>
      </w:r>
    </w:p>
    <w:p w14:paraId="1D5AC0F2" w14:textId="77777777" w:rsidR="00580C1F" w:rsidRDefault="00580C1F" w:rsidP="00580C1F">
      <w:pPr>
        <w:pStyle w:val="p"/>
        <w:tabs>
          <w:tab w:val="center" w:pos="4032"/>
        </w:tabs>
        <w:ind w:left="72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Dawson Designs Co.</w:t>
      </w:r>
    </w:p>
    <w:p w14:paraId="71155438" w14:textId="77777777" w:rsidR="00580C1F" w:rsidRDefault="00580C1F" w:rsidP="00580C1F">
      <w:pPr>
        <w:pStyle w:val="p"/>
        <w:tabs>
          <w:tab w:val="center" w:pos="4032"/>
        </w:tabs>
        <w:ind w:left="720"/>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Unadjusted Trial Balance</w:t>
      </w:r>
    </w:p>
    <w:p w14:paraId="7C56CD29" w14:textId="51F28682" w:rsidR="00516D1F" w:rsidRPr="00580C1F" w:rsidRDefault="00580C1F" w:rsidP="00580C1F">
      <w:pPr>
        <w:pStyle w:val="p"/>
        <w:tabs>
          <w:tab w:val="center" w:pos="4032"/>
        </w:tabs>
        <w:ind w:left="720"/>
        <w:rPr>
          <w:rFonts w:ascii="Times New Roman" w:hAnsi="Times New Roman" w:cs="Times New Roman"/>
          <w:sz w:val="22"/>
          <w:szCs w:val="22"/>
          <w:u w:val="single"/>
        </w:rPr>
      </w:pPr>
      <w:r>
        <w:rPr>
          <w:rFonts w:ascii="Times New Roman" w:eastAsia="Times New Roman" w:hAnsi="Times New Roman" w:cs="Times New Roman"/>
          <w:color w:val="000000"/>
          <w:sz w:val="22"/>
          <w:szCs w:val="22"/>
        </w:rPr>
        <w:tab/>
      </w:r>
      <w:r w:rsidR="00516D1F" w:rsidRPr="00580C1F">
        <w:rPr>
          <w:rFonts w:ascii="Times New Roman" w:eastAsia="Times New Roman" w:hAnsi="Times New Roman" w:cs="Times New Roman"/>
          <w:color w:val="000000"/>
          <w:sz w:val="22"/>
          <w:szCs w:val="22"/>
          <w:u w:val="single"/>
        </w:rPr>
        <w:t>For the Month of January</w:t>
      </w:r>
    </w:p>
    <w:p w14:paraId="29098AEB" w14:textId="77777777" w:rsidR="00516D1F" w:rsidRPr="00021DCB" w:rsidRDefault="00516D1F" w:rsidP="00580C1F">
      <w:pPr>
        <w:pStyle w:val="p"/>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Debits</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Credits</w:t>
      </w:r>
    </w:p>
    <w:p w14:paraId="6E2317EF" w14:textId="77777777" w:rsidR="00516D1F" w:rsidRPr="00021DCB" w:rsidRDefault="00516D1F" w:rsidP="00580C1F">
      <w:pPr>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Cash</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23,000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535A1F5D" w14:textId="77777777" w:rsidR="00516D1F" w:rsidRPr="00021DCB" w:rsidRDefault="00516D1F" w:rsidP="00580C1F">
      <w:pPr>
        <w:pStyle w:val="p"/>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Receivable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49,700</w:t>
      </w:r>
    </w:p>
    <w:p w14:paraId="43721039" w14:textId="77777777" w:rsidR="00516D1F" w:rsidRPr="00021DCB" w:rsidRDefault="00516D1F" w:rsidP="00580C1F">
      <w:pPr>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Prepaid Insurance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11,300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09E52198" w14:textId="77777777" w:rsidR="00516D1F" w:rsidRPr="00021DCB" w:rsidRDefault="00516D1F" w:rsidP="00580C1F">
      <w:pPr>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Equipment</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150,500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36467140" w14:textId="77777777" w:rsidR="00516D1F" w:rsidRPr="00021DCB" w:rsidRDefault="00516D1F" w:rsidP="00580C1F">
      <w:pPr>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Payable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6,050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47738475" w14:textId="77777777" w:rsidR="00516D1F" w:rsidRPr="00021DCB" w:rsidRDefault="00516D1F" w:rsidP="00580C1F">
      <w:pPr>
        <w:pStyle w:val="p"/>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Salaries Payable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4,250</w:t>
      </w:r>
    </w:p>
    <w:p w14:paraId="35AD5F09" w14:textId="77777777" w:rsidR="00516D1F" w:rsidRPr="00021DCB" w:rsidRDefault="00516D1F" w:rsidP="00580C1F">
      <w:pPr>
        <w:pStyle w:val="p"/>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Common Stock</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110,000</w:t>
      </w:r>
    </w:p>
    <w:p w14:paraId="5723B0A3" w14:textId="77777777" w:rsidR="00516D1F" w:rsidRPr="00021DCB" w:rsidRDefault="00516D1F" w:rsidP="00580C1F">
      <w:pPr>
        <w:pStyle w:val="p"/>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Dividends</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18,500</w:t>
      </w:r>
    </w:p>
    <w:p w14:paraId="0F3C4B4A" w14:textId="77777777" w:rsidR="00516D1F" w:rsidRPr="00021DCB" w:rsidRDefault="00516D1F" w:rsidP="00580C1F">
      <w:pPr>
        <w:pStyle w:val="p"/>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Service Revenue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236,600</w:t>
      </w:r>
    </w:p>
    <w:p w14:paraId="172102D8" w14:textId="77777777" w:rsidR="00516D1F" w:rsidRPr="00021DCB" w:rsidRDefault="00516D1F" w:rsidP="00580C1F">
      <w:pPr>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Salary Expense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98,930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6876CB58" w14:textId="2ABBFEB7" w:rsidR="00516D1F" w:rsidRPr="00021DCB" w:rsidRDefault="00516D1F" w:rsidP="00580C1F">
      <w:pPr>
        <w:pStyle w:val="p"/>
        <w:tabs>
          <w:tab w:val="left" w:pos="5760"/>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Miscellaneous Expense</w:t>
      </w:r>
      <w:r w:rsidRPr="00021DCB">
        <w:rPr>
          <w:rFonts w:ascii="Times New Roman" w:hAnsi="Times New Roman" w:cs="Times New Roman"/>
          <w:sz w:val="22"/>
          <w:szCs w:val="22"/>
        </w:rPr>
        <w:tab/>
      </w:r>
      <w:r w:rsidR="00580C1F" w:rsidRPr="00580C1F">
        <w:rPr>
          <w:rFonts w:ascii="Times New Roman" w:hAnsi="Times New Roman" w:cs="Times New Roman"/>
          <w:sz w:val="22"/>
          <w:szCs w:val="22"/>
          <w:u w:val="single"/>
        </w:rPr>
        <w:tab/>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u w:val="single"/>
        </w:rPr>
        <w:t xml:space="preserve"> </w:t>
      </w:r>
      <w:r w:rsidRPr="00021DCB">
        <w:rPr>
          <w:rFonts w:ascii="Times New Roman" w:eastAsia="Times New Roman" w:hAnsi="Times New Roman" w:cs="Times New Roman"/>
          <w:color w:val="000000"/>
          <w:sz w:val="22"/>
          <w:szCs w:val="22"/>
          <w:u w:val="single"/>
        </w:rPr>
        <w:t>4,970</w:t>
      </w:r>
    </w:p>
    <w:p w14:paraId="3063D59F" w14:textId="77777777" w:rsidR="00516D1F" w:rsidRPr="00021DCB" w:rsidRDefault="00516D1F" w:rsidP="00580C1F">
      <w:pPr>
        <w:pStyle w:val="p"/>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Style w:val="DoubleUnderline"/>
          <w:rFonts w:ascii="Times New Roman" w:eastAsia="Times New Roman" w:hAnsi="Times New Roman" w:cs="Times New Roman"/>
          <w:color w:val="000000"/>
          <w:sz w:val="22"/>
          <w:szCs w:val="22"/>
          <w:u w:val="double"/>
        </w:rPr>
        <w:t>424,020</w:t>
      </w:r>
      <w:r w:rsidRPr="00021DCB">
        <w:rPr>
          <w:rFonts w:ascii="Times New Roman" w:hAnsi="Times New Roman" w:cs="Times New Roman"/>
          <w:sz w:val="22"/>
          <w:szCs w:val="22"/>
        </w:rPr>
        <w:tab/>
      </w:r>
      <w:r w:rsidRPr="00021DCB">
        <w:rPr>
          <w:rStyle w:val="DoubleUnderline"/>
          <w:rFonts w:ascii="Times New Roman" w:eastAsia="Times New Roman" w:hAnsi="Times New Roman" w:cs="Times New Roman"/>
          <w:color w:val="000000"/>
          <w:sz w:val="22"/>
          <w:szCs w:val="22"/>
          <w:u w:val="double"/>
        </w:rPr>
        <w:t>424,020</w:t>
      </w:r>
    </w:p>
    <w:p w14:paraId="010708C3" w14:textId="77777777" w:rsidR="00516D1F" w:rsidRDefault="00516D1F" w:rsidP="005958BB">
      <w:pPr>
        <w:tabs>
          <w:tab w:val="left" w:pos="3600"/>
        </w:tabs>
        <w:ind w:left="576"/>
        <w:rPr>
          <w:rFonts w:ascii="Times New Roman" w:hAnsi="Times New Roman" w:cs="Times New Roman"/>
          <w:sz w:val="22"/>
          <w:szCs w:val="22"/>
        </w:rPr>
      </w:pPr>
    </w:p>
    <w:p w14:paraId="0512A8CE" w14:textId="5B3A5CB9" w:rsidR="00175260" w:rsidRDefault="00175260" w:rsidP="00580C1F">
      <w:pPr>
        <w:tabs>
          <w:tab w:val="left" w:pos="3600"/>
          <w:tab w:val="left" w:pos="3960"/>
          <w:tab w:val="left" w:pos="4320"/>
        </w:tabs>
        <w:ind w:left="576"/>
        <w:rPr>
          <w:rFonts w:ascii="Times New Roman" w:hAnsi="Times New Roman" w:cs="Times New Roman"/>
          <w:sz w:val="22"/>
          <w:szCs w:val="22"/>
        </w:rPr>
      </w:pPr>
      <w:r>
        <w:rPr>
          <w:rFonts w:ascii="Times New Roman" w:hAnsi="Times New Roman" w:cs="Times New Roman"/>
          <w:sz w:val="22"/>
          <w:szCs w:val="22"/>
        </w:rPr>
        <w:br w:type="page"/>
      </w:r>
    </w:p>
    <w:p w14:paraId="69040902" w14:textId="77777777" w:rsidR="004F0DE4" w:rsidRPr="00021DCB" w:rsidRDefault="004F0DE4" w:rsidP="00580C1F">
      <w:pPr>
        <w:tabs>
          <w:tab w:val="left" w:pos="3600"/>
          <w:tab w:val="left" w:pos="3960"/>
          <w:tab w:val="left" w:pos="4320"/>
        </w:tabs>
        <w:ind w:left="576"/>
        <w:rPr>
          <w:rFonts w:ascii="Times New Roman" w:hAnsi="Times New Roman" w:cs="Times New Roman"/>
          <w:vanish/>
          <w:sz w:val="22"/>
          <w:szCs w:val="22"/>
        </w:rPr>
      </w:pPr>
    </w:p>
    <w:p w14:paraId="6B236E8E" w14:textId="77777777" w:rsidR="00580C1F" w:rsidRDefault="00516D1F" w:rsidP="00580C1F">
      <w:pPr>
        <w:pStyle w:val="p"/>
        <w:tabs>
          <w:tab w:val="left" w:pos="3600"/>
          <w:tab w:val="left" w:pos="3960"/>
          <w:tab w:val="left" w:pos="4320"/>
        </w:tabs>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580C1F">
        <w:rPr>
          <w:rFonts w:ascii="Times New Roman" w:eastAsia="Times New Roman" w:hAnsi="Times New Roman" w:cs="Times New Roman"/>
          <w:color w:val="000000"/>
          <w:sz w:val="22"/>
          <w:szCs w:val="22"/>
        </w:rPr>
        <w:t>(1)</w:t>
      </w:r>
      <w:r w:rsidR="00580C1F">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a.</w:t>
      </w:r>
      <w:r w:rsidR="00580C1F">
        <w:rPr>
          <w:rFonts w:ascii="Times New Roman" w:eastAsia="Times New Roman" w:hAnsi="Times New Roman" w:cs="Times New Roman"/>
          <w:color w:val="000000"/>
          <w:sz w:val="22"/>
          <w:szCs w:val="22"/>
        </w:rPr>
        <w:tab/>
      </w:r>
      <w:r w:rsidRPr="00021DCB">
        <w:rPr>
          <w:rFonts w:ascii="Times New Roman" w:eastAsia="Times New Roman" w:hAnsi="Times New Roman" w:cs="Times New Roman"/>
          <w:color w:val="000000"/>
          <w:sz w:val="22"/>
          <w:szCs w:val="22"/>
        </w:rPr>
        <w:t>The debit column is added incorrectly</w:t>
      </w:r>
      <w:r w:rsidR="00580C1F">
        <w:rPr>
          <w:rFonts w:ascii="Times New Roman" w:eastAsia="Times New Roman" w:hAnsi="Times New Roman" w:cs="Times New Roman"/>
          <w:color w:val="000000"/>
          <w:sz w:val="22"/>
          <w:szCs w:val="22"/>
        </w:rPr>
        <w:t>; the sum is actually $289,780.</w:t>
      </w:r>
    </w:p>
    <w:p w14:paraId="4F24AF4B" w14:textId="77777777" w:rsidR="00580C1F" w:rsidRDefault="00580C1F" w:rsidP="00580C1F">
      <w:pPr>
        <w:pStyle w:val="p"/>
        <w:tabs>
          <w:tab w:val="left" w:pos="3600"/>
          <w:tab w:val="left" w:pos="3960"/>
          <w:tab w:val="left" w:pos="4320"/>
        </w:tabs>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w:t>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The trial balance should be dated January 31, rather than “For the</w:t>
      </w:r>
      <w:r>
        <w:rPr>
          <w:rFonts w:ascii="MingLiU" w:eastAsia="MingLiU" w:hAnsi="MingLiU" w:cs="MingLiU"/>
          <w:color w:val="000000"/>
          <w:sz w:val="22"/>
          <w:szCs w:val="22"/>
        </w:rPr>
        <w:t xml:space="preserve"> </w:t>
      </w:r>
      <w:r w:rsidR="00516D1F" w:rsidRPr="00021DCB">
        <w:rPr>
          <w:rFonts w:ascii="Times New Roman" w:eastAsia="Times New Roman" w:hAnsi="Times New Roman" w:cs="Times New Roman"/>
          <w:color w:val="000000"/>
          <w:sz w:val="22"/>
          <w:szCs w:val="22"/>
        </w:rPr>
        <w:t xml:space="preserve">Month </w:t>
      </w:r>
    </w:p>
    <w:p w14:paraId="594513E4" w14:textId="77777777" w:rsidR="00580C1F" w:rsidRDefault="00580C1F" w:rsidP="00580C1F">
      <w:pPr>
        <w:pStyle w:val="p"/>
        <w:tabs>
          <w:tab w:val="left" w:pos="3600"/>
          <w:tab w:val="left" w:pos="3960"/>
          <w:tab w:val="left" w:pos="4320"/>
        </w:tabs>
        <w:rPr>
          <w:rFonts w:ascii="MingLiU" w:eastAsia="MingLiU" w:hAnsi="MingLiU" w:cs="MingLiU"/>
          <w:color w:val="000000"/>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of January”</w:t>
      </w:r>
    </w:p>
    <w:p w14:paraId="014CC577" w14:textId="051419E5" w:rsidR="00580C1F" w:rsidRDefault="00580C1F" w:rsidP="00580C1F">
      <w:pPr>
        <w:pStyle w:val="p"/>
        <w:tabs>
          <w:tab w:val="left" w:pos="3600"/>
          <w:tab w:val="left" w:pos="3960"/>
          <w:tab w:val="left" w:pos="4320"/>
        </w:tabs>
        <w:rPr>
          <w:rFonts w:ascii="MingLiU" w:eastAsia="MingLiU" w:hAnsi="MingLiU" w:cs="MingLiU"/>
          <w:color w:val="000000"/>
          <w:sz w:val="22"/>
          <w:szCs w:val="22"/>
        </w:rPr>
      </w:pPr>
      <w:r>
        <w:rPr>
          <w:rFonts w:ascii="MingLiU" w:eastAsia="MingLiU" w:hAnsi="MingLiU" w:cs="MingLiU"/>
          <w:color w:val="000000"/>
          <w:sz w:val="22"/>
          <w:szCs w:val="22"/>
        </w:rPr>
        <w:tab/>
      </w:r>
      <w:r>
        <w:rPr>
          <w:rFonts w:ascii="MingLiU" w:eastAsia="MingLiU" w:hAnsi="MingLiU" w:cs="MingLiU"/>
          <w:color w:val="000000"/>
          <w:sz w:val="22"/>
          <w:szCs w:val="22"/>
        </w:rPr>
        <w:tab/>
      </w:r>
      <w:r w:rsidR="00516D1F" w:rsidRPr="00021DCB">
        <w:rPr>
          <w:rFonts w:ascii="Times New Roman" w:eastAsia="Times New Roman" w:hAnsi="Times New Roman" w:cs="Times New Roman"/>
          <w:color w:val="000000"/>
          <w:sz w:val="22"/>
          <w:szCs w:val="22"/>
        </w:rPr>
        <w:t>c.</w:t>
      </w:r>
      <w:r w:rsidR="00021DCB">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The Accounts Receivable balance should be in the debit column.</w:t>
      </w:r>
    </w:p>
    <w:p w14:paraId="5C0A4E98" w14:textId="6F32202F" w:rsidR="00580C1F" w:rsidRDefault="00580C1F" w:rsidP="00580C1F">
      <w:pPr>
        <w:pStyle w:val="p"/>
        <w:tabs>
          <w:tab w:val="left" w:pos="3600"/>
          <w:tab w:val="left" w:pos="3960"/>
          <w:tab w:val="left" w:pos="4320"/>
        </w:tabs>
        <w:rPr>
          <w:rFonts w:ascii="MingLiU" w:eastAsia="MingLiU" w:hAnsi="MingLiU" w:cs="MingLiU"/>
          <w:color w:val="000000"/>
          <w:sz w:val="22"/>
          <w:szCs w:val="22"/>
        </w:rPr>
      </w:pPr>
      <w:r>
        <w:rPr>
          <w:rFonts w:ascii="MingLiU" w:eastAsia="MingLiU" w:hAnsi="MingLiU" w:cs="MingLiU"/>
          <w:color w:val="000000"/>
          <w:sz w:val="22"/>
          <w:szCs w:val="22"/>
        </w:rPr>
        <w:tab/>
      </w:r>
      <w:r>
        <w:rPr>
          <w:rFonts w:ascii="MingLiU" w:eastAsia="MingLiU" w:hAnsi="MingLiU" w:cs="MingLiU"/>
          <w:color w:val="000000"/>
          <w:sz w:val="22"/>
          <w:szCs w:val="22"/>
        </w:rPr>
        <w:tab/>
      </w:r>
      <w:r w:rsidR="00516D1F" w:rsidRPr="00021DCB">
        <w:rPr>
          <w:rFonts w:ascii="Times New Roman" w:eastAsia="Times New Roman" w:hAnsi="Times New Roman" w:cs="Times New Roman"/>
          <w:color w:val="000000"/>
          <w:sz w:val="22"/>
          <w:szCs w:val="22"/>
        </w:rPr>
        <w:t>d.</w:t>
      </w:r>
      <w:r w:rsidR="00021DCB">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The Accounts Payable balance should be in the credit column.</w:t>
      </w:r>
    </w:p>
    <w:p w14:paraId="20A7FC76" w14:textId="71099B8A" w:rsidR="00580C1F" w:rsidRDefault="00580C1F" w:rsidP="00580C1F">
      <w:pPr>
        <w:pStyle w:val="p"/>
        <w:tabs>
          <w:tab w:val="left" w:pos="3600"/>
          <w:tab w:val="left" w:pos="3960"/>
          <w:tab w:val="left" w:pos="4320"/>
        </w:tabs>
        <w:rPr>
          <w:rFonts w:ascii="MingLiU" w:eastAsia="MingLiU" w:hAnsi="MingLiU" w:cs="MingLiU"/>
          <w:color w:val="000000"/>
          <w:sz w:val="22"/>
          <w:szCs w:val="22"/>
        </w:rPr>
      </w:pPr>
      <w:r>
        <w:rPr>
          <w:rFonts w:ascii="MingLiU" w:eastAsia="MingLiU" w:hAnsi="MingLiU" w:cs="MingLiU"/>
          <w:color w:val="000000"/>
          <w:sz w:val="22"/>
          <w:szCs w:val="22"/>
        </w:rPr>
        <w:tab/>
      </w:r>
      <w:r>
        <w:rPr>
          <w:rFonts w:ascii="MingLiU" w:eastAsia="MingLiU" w:hAnsi="MingLiU" w:cs="MingLiU"/>
          <w:color w:val="000000"/>
          <w:sz w:val="22"/>
          <w:szCs w:val="22"/>
        </w:rPr>
        <w:tab/>
      </w:r>
      <w:r w:rsidR="00516D1F" w:rsidRPr="00021DCB">
        <w:rPr>
          <w:rFonts w:ascii="Times New Roman" w:eastAsia="Times New Roman" w:hAnsi="Times New Roman" w:cs="Times New Roman"/>
          <w:color w:val="000000"/>
          <w:sz w:val="22"/>
          <w:szCs w:val="22"/>
        </w:rPr>
        <w:t>e.</w:t>
      </w:r>
      <w:r w:rsidR="00021DCB">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The Dividends balance should be in the debit column.</w:t>
      </w:r>
    </w:p>
    <w:p w14:paraId="67BCF106" w14:textId="77777777" w:rsidR="00175260" w:rsidRDefault="00580C1F" w:rsidP="00580C1F">
      <w:pPr>
        <w:pStyle w:val="p"/>
        <w:tabs>
          <w:tab w:val="left" w:pos="3600"/>
          <w:tab w:val="left" w:pos="3960"/>
          <w:tab w:val="left" w:pos="4320"/>
        </w:tabs>
        <w:rPr>
          <w:rFonts w:ascii="Times New Roman" w:eastAsia="Times New Roman" w:hAnsi="Times New Roman" w:cs="Times New Roman"/>
          <w:color w:val="000000"/>
          <w:sz w:val="22"/>
          <w:szCs w:val="22"/>
        </w:rPr>
      </w:pPr>
      <w:r>
        <w:rPr>
          <w:rFonts w:ascii="MingLiU" w:eastAsia="MingLiU" w:hAnsi="MingLiU" w:cs="MingLiU"/>
          <w:color w:val="000000"/>
          <w:sz w:val="22"/>
          <w:szCs w:val="22"/>
        </w:rPr>
        <w:tab/>
      </w:r>
      <w:r>
        <w:rPr>
          <w:rFonts w:ascii="MingLiU" w:eastAsia="MingLiU" w:hAnsi="MingLiU" w:cs="MingLiU"/>
          <w:color w:val="000000"/>
          <w:sz w:val="22"/>
          <w:szCs w:val="22"/>
        </w:rPr>
        <w:tab/>
      </w:r>
      <w:r w:rsidR="00516D1F" w:rsidRPr="00021DCB">
        <w:rPr>
          <w:rFonts w:ascii="Times New Roman" w:eastAsia="Times New Roman" w:hAnsi="Times New Roman" w:cs="Times New Roman"/>
          <w:color w:val="000000"/>
          <w:sz w:val="22"/>
          <w:szCs w:val="22"/>
        </w:rPr>
        <w:t>f.</w:t>
      </w:r>
      <w:r w:rsidR="00021DCB">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The Miscellaneous Expense balance should be</w:t>
      </w:r>
      <w:r w:rsidR="00175260">
        <w:rPr>
          <w:rFonts w:ascii="Times New Roman" w:eastAsia="Times New Roman" w:hAnsi="Times New Roman" w:cs="Times New Roman"/>
          <w:color w:val="000000"/>
          <w:sz w:val="22"/>
          <w:szCs w:val="22"/>
        </w:rPr>
        <w:t xml:space="preserve"> in the debit column.</w:t>
      </w:r>
    </w:p>
    <w:p w14:paraId="3EFFAEDF" w14:textId="77777777" w:rsidR="00175260" w:rsidRDefault="00175260" w:rsidP="00580C1F">
      <w:pPr>
        <w:pStyle w:val="p"/>
        <w:tabs>
          <w:tab w:val="left" w:pos="3600"/>
          <w:tab w:val="left" w:pos="3960"/>
          <w:tab w:val="left" w:pos="4320"/>
        </w:tabs>
        <w:rPr>
          <w:rFonts w:ascii="Times New Roman" w:eastAsia="Times New Roman" w:hAnsi="Times New Roman" w:cs="Times New Roman"/>
          <w:color w:val="000000"/>
          <w:sz w:val="22"/>
          <w:szCs w:val="22"/>
        </w:rPr>
      </w:pPr>
    </w:p>
    <w:p w14:paraId="04ED4A61" w14:textId="0D557DB6" w:rsidR="00175260" w:rsidRDefault="00175260" w:rsidP="00175260">
      <w:pPr>
        <w:pStyle w:val="p"/>
        <w:tabs>
          <w:tab w:val="left" w:pos="3600"/>
          <w:tab w:val="center" w:pos="7200"/>
        </w:tabs>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(2)</w:t>
      </w:r>
      <w:r w:rsidR="00021DCB">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ab/>
        <w:t>Dawson Designs Co.</w:t>
      </w:r>
    </w:p>
    <w:p w14:paraId="47466230" w14:textId="77777777" w:rsidR="00175260" w:rsidRDefault="00175260" w:rsidP="00175260">
      <w:pPr>
        <w:pStyle w:val="p"/>
        <w:tabs>
          <w:tab w:val="left" w:pos="3600"/>
          <w:tab w:val="center" w:pos="7200"/>
        </w:tabs>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t>Unadjusted Trial Balance</w:t>
      </w:r>
    </w:p>
    <w:p w14:paraId="27987252" w14:textId="76286041" w:rsidR="00516D1F" w:rsidRPr="00175260" w:rsidRDefault="00175260" w:rsidP="00175260">
      <w:pPr>
        <w:pStyle w:val="p"/>
        <w:tabs>
          <w:tab w:val="left" w:pos="3600"/>
          <w:tab w:val="center" w:pos="7200"/>
        </w:tabs>
        <w:rPr>
          <w:rFonts w:ascii="Times New Roman" w:hAnsi="Times New Roman" w:cs="Times New Roman"/>
          <w:sz w:val="22"/>
          <w:szCs w:val="22"/>
          <w:u w:val="single"/>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516D1F" w:rsidRPr="00175260">
        <w:rPr>
          <w:rFonts w:ascii="Times New Roman" w:eastAsia="Times New Roman" w:hAnsi="Times New Roman" w:cs="Times New Roman"/>
          <w:color w:val="000000"/>
          <w:sz w:val="22"/>
          <w:szCs w:val="22"/>
          <w:u w:val="single"/>
        </w:rPr>
        <w:t>January 31</w:t>
      </w:r>
    </w:p>
    <w:p w14:paraId="06019787" w14:textId="77777777" w:rsidR="00175260" w:rsidRDefault="00516D1F" w:rsidP="005958BB">
      <w:pPr>
        <w:pStyle w:val="p"/>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p>
    <w:p w14:paraId="1E66704B" w14:textId="6FFFB18A" w:rsidR="00516D1F" w:rsidRPr="00021DCB" w:rsidRDefault="00175260" w:rsidP="00175260">
      <w:pPr>
        <w:pStyle w:val="p"/>
        <w:tabs>
          <w:tab w:val="left" w:pos="3600"/>
          <w:tab w:val="left" w:pos="3960"/>
          <w:tab w:val="right" w:pos="8640"/>
          <w:tab w:val="right" w:pos="10080"/>
        </w:tabs>
        <w:ind w:left="576"/>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Debits</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Credits</w:t>
      </w:r>
    </w:p>
    <w:p w14:paraId="5AEE9FC9" w14:textId="3F4AE289" w:rsidR="00516D1F" w:rsidRPr="00021DCB" w:rsidRDefault="00175260" w:rsidP="00175260">
      <w:pPr>
        <w:tabs>
          <w:tab w:val="left" w:pos="3600"/>
          <w:tab w:val="left" w:pos="396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Cash</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23,000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p>
    <w:p w14:paraId="0F74BC80" w14:textId="36E16EB9" w:rsidR="00516D1F" w:rsidRPr="00021DCB" w:rsidRDefault="00175260" w:rsidP="00175260">
      <w:pPr>
        <w:tabs>
          <w:tab w:val="left" w:pos="3600"/>
          <w:tab w:val="left" w:pos="396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Accounts Receivable</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49,700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p>
    <w:p w14:paraId="0C702776" w14:textId="01617798" w:rsidR="00516D1F" w:rsidRPr="00021DCB" w:rsidRDefault="00175260" w:rsidP="00175260">
      <w:pPr>
        <w:tabs>
          <w:tab w:val="left" w:pos="3600"/>
          <w:tab w:val="left" w:pos="396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Prepaid Insurance</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11,300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p>
    <w:p w14:paraId="45A68CBE" w14:textId="1335A12B" w:rsidR="00516D1F" w:rsidRPr="00021DCB" w:rsidRDefault="00175260" w:rsidP="00175260">
      <w:pPr>
        <w:tabs>
          <w:tab w:val="left" w:pos="3600"/>
          <w:tab w:val="left" w:pos="396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Equipment</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150,500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p>
    <w:p w14:paraId="21723BAD" w14:textId="0B74A2C7" w:rsidR="00516D1F" w:rsidRPr="00021DCB" w:rsidRDefault="00175260" w:rsidP="00175260">
      <w:pPr>
        <w:pStyle w:val="p"/>
        <w:tabs>
          <w:tab w:val="left" w:pos="3600"/>
          <w:tab w:val="left" w:pos="396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Accounts Payable</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6,050</w:t>
      </w:r>
    </w:p>
    <w:p w14:paraId="36682FD8" w14:textId="14955518" w:rsidR="00516D1F" w:rsidRPr="00021DCB" w:rsidRDefault="00175260" w:rsidP="00175260">
      <w:pPr>
        <w:pStyle w:val="p"/>
        <w:tabs>
          <w:tab w:val="left" w:pos="3600"/>
          <w:tab w:val="left" w:pos="396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Salaries Payable</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4,250</w:t>
      </w:r>
    </w:p>
    <w:p w14:paraId="56003CB2" w14:textId="3FEE3CAB" w:rsidR="00516D1F" w:rsidRPr="00021DCB" w:rsidRDefault="00175260" w:rsidP="00175260">
      <w:pPr>
        <w:pStyle w:val="p"/>
        <w:tabs>
          <w:tab w:val="left" w:pos="3600"/>
          <w:tab w:val="left" w:pos="396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Common Stock</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110,000</w:t>
      </w:r>
    </w:p>
    <w:p w14:paraId="62256096" w14:textId="319A3E22" w:rsidR="00516D1F" w:rsidRPr="00021DCB" w:rsidRDefault="00175260" w:rsidP="00175260">
      <w:pPr>
        <w:tabs>
          <w:tab w:val="left" w:pos="3600"/>
          <w:tab w:val="left" w:pos="396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Dividends</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18,500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p>
    <w:p w14:paraId="4EF75839" w14:textId="054E5D98" w:rsidR="00516D1F" w:rsidRPr="00021DCB" w:rsidRDefault="00175260" w:rsidP="00175260">
      <w:pPr>
        <w:pStyle w:val="p"/>
        <w:tabs>
          <w:tab w:val="left" w:pos="3600"/>
          <w:tab w:val="left" w:pos="396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Service Revenue</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236,600</w:t>
      </w:r>
    </w:p>
    <w:p w14:paraId="0200549C" w14:textId="2A694F63" w:rsidR="00516D1F" w:rsidRPr="00021DCB" w:rsidRDefault="00175260" w:rsidP="00175260">
      <w:pPr>
        <w:tabs>
          <w:tab w:val="left" w:pos="3600"/>
          <w:tab w:val="left" w:pos="396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Salary Expense</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98,930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p>
    <w:p w14:paraId="61BA863D" w14:textId="2517412A" w:rsidR="00516D1F" w:rsidRPr="00021DCB" w:rsidRDefault="00175260" w:rsidP="00175260">
      <w:pPr>
        <w:tabs>
          <w:tab w:val="left" w:pos="3600"/>
          <w:tab w:val="left" w:pos="396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Miscellaneous Expense</w:t>
      </w:r>
      <w:r w:rsidR="00516D1F"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u w:val="single"/>
        </w:rPr>
        <w:t xml:space="preserve"> </w:t>
      </w:r>
      <w:r w:rsidR="00516D1F" w:rsidRPr="00021DCB">
        <w:rPr>
          <w:rFonts w:ascii="Times New Roman" w:eastAsia="Times New Roman" w:hAnsi="Times New Roman" w:cs="Times New Roman"/>
          <w:color w:val="000000"/>
          <w:sz w:val="22"/>
          <w:szCs w:val="22"/>
          <w:u w:val="single"/>
        </w:rPr>
        <w:t>4,970</w:t>
      </w:r>
      <w:r w:rsidR="00516D1F"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u w:val="single"/>
        </w:rPr>
        <w:t xml:space="preserve"> </w:t>
      </w:r>
    </w:p>
    <w:p w14:paraId="22474BD9" w14:textId="08A4A5AD" w:rsidR="00516D1F" w:rsidRPr="00021DCB" w:rsidRDefault="00516D1F" w:rsidP="00175260">
      <w:pPr>
        <w:pStyle w:val="p"/>
        <w:tabs>
          <w:tab w:val="left" w:pos="3600"/>
          <w:tab w:val="left" w:pos="396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175260">
        <w:rPr>
          <w:rFonts w:ascii="Times New Roman" w:hAnsi="Times New Roman" w:cs="Times New Roman"/>
          <w:sz w:val="22"/>
          <w:szCs w:val="22"/>
        </w:rPr>
        <w:tab/>
      </w:r>
      <w:r w:rsidR="00175260">
        <w:rPr>
          <w:rFonts w:ascii="Times New Roman" w:hAnsi="Times New Roman" w:cs="Times New Roman"/>
          <w:sz w:val="22"/>
          <w:szCs w:val="22"/>
        </w:rPr>
        <w:tab/>
      </w:r>
      <w:r w:rsidRPr="00021DCB">
        <w:rPr>
          <w:rStyle w:val="DoubleUnderline"/>
          <w:rFonts w:ascii="Times New Roman" w:eastAsia="Times New Roman" w:hAnsi="Times New Roman" w:cs="Times New Roman"/>
          <w:color w:val="000000"/>
          <w:sz w:val="22"/>
          <w:szCs w:val="22"/>
          <w:u w:val="double"/>
        </w:rPr>
        <w:t>356,900</w:t>
      </w:r>
      <w:r w:rsidRPr="00021DCB">
        <w:rPr>
          <w:rFonts w:ascii="Times New Roman" w:hAnsi="Times New Roman" w:cs="Times New Roman"/>
          <w:sz w:val="22"/>
          <w:szCs w:val="22"/>
        </w:rPr>
        <w:tab/>
      </w:r>
      <w:r w:rsidRPr="00021DCB">
        <w:rPr>
          <w:rStyle w:val="DoubleUnderline"/>
          <w:rFonts w:ascii="Times New Roman" w:eastAsia="Times New Roman" w:hAnsi="Times New Roman" w:cs="Times New Roman"/>
          <w:color w:val="000000"/>
          <w:sz w:val="22"/>
          <w:szCs w:val="22"/>
          <w:u w:val="double"/>
        </w:rPr>
        <w:t>356,900</w:t>
      </w:r>
    </w:p>
    <w:p w14:paraId="0DCCACC2" w14:textId="77777777" w:rsidR="00175260"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175260">
        <w:rPr>
          <w:rFonts w:ascii="Times New Roman" w:eastAsia="Times New Roman" w:hAnsi="Times New Roman" w:cs="Times New Roman"/>
          <w:color w:val="000000"/>
          <w:sz w:val="22"/>
          <w:szCs w:val="22"/>
        </w:rPr>
        <w:t>Moderate</w:t>
      </w:r>
    </w:p>
    <w:p w14:paraId="24357C2E" w14:textId="71453F92" w:rsidR="00516D1F" w:rsidRPr="00021DCB" w:rsidRDefault="00175260"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Bloom's: Applying</w:t>
      </w:r>
    </w:p>
    <w:p w14:paraId="32E9BAF7" w14:textId="284EEFC1" w:rsidR="00516D1F" w:rsidRPr="00021DCB" w:rsidRDefault="00516D1F"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FNMN.WARD.16.02-04 - LO: 02-04</w:t>
      </w:r>
    </w:p>
    <w:p w14:paraId="262BAC80" w14:textId="77777777" w:rsidR="00175260"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ACCT.ACBSP.AP</w:t>
      </w:r>
      <w:r w:rsidR="00175260">
        <w:rPr>
          <w:rFonts w:ascii="Times New Roman" w:eastAsia="Times New Roman" w:hAnsi="Times New Roman" w:cs="Times New Roman"/>
          <w:color w:val="000000"/>
          <w:sz w:val="22"/>
          <w:szCs w:val="22"/>
        </w:rPr>
        <w:t>C.05 - Accounting Cycle</w:t>
      </w:r>
    </w:p>
    <w:p w14:paraId="579FE6E7" w14:textId="77777777" w:rsidR="00175260" w:rsidRDefault="00175260"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5E6478A6" w14:textId="2DE5663D" w:rsidR="00175260" w:rsidRDefault="00175260"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4BB66FCB" w14:textId="548FFBE3" w:rsidR="00516D1F" w:rsidRPr="00021DCB" w:rsidRDefault="00175260"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BUSPROG: Analytic</w:t>
      </w:r>
    </w:p>
    <w:p w14:paraId="6D033BC0" w14:textId="3018284A" w:rsidR="001D53AA" w:rsidRPr="00021DCB" w:rsidRDefault="00175260" w:rsidP="00175260">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16D32920" w14:textId="0A5540C9" w:rsidR="00516D1F" w:rsidRPr="00021DCB" w:rsidRDefault="00516D1F"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Prepare a trial balance, listing the following accounts in proper sequence.</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The accounts (all normal balances) were taken from the ledger of Sophie Designs Co. on April 30.</w:t>
      </w:r>
      <w:r w:rsidRPr="00021DCB">
        <w:rPr>
          <w:rFonts w:ascii="Times New Roman" w:eastAsia="Times New Roman" w:hAnsi="Times New Roman" w:cs="Times New Roman"/>
          <w:color w:val="000000"/>
          <w:sz w:val="22"/>
          <w:szCs w:val="22"/>
        </w:rPr>
        <w:br/>
      </w:r>
    </w:p>
    <w:p w14:paraId="3DDD696C" w14:textId="32BF297A" w:rsidR="00516D1F" w:rsidRPr="00021DCB" w:rsidRDefault="00516D1F" w:rsidP="00175260">
      <w:pPr>
        <w:pStyle w:val="p"/>
        <w:tabs>
          <w:tab w:val="right" w:pos="4320"/>
          <w:tab w:val="left" w:pos="4867"/>
          <w:tab w:val="right" w:pos="864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Payable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4,100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Rent Expense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$11,500</w:t>
      </w:r>
    </w:p>
    <w:p w14:paraId="722221EF" w14:textId="6AA70A61" w:rsidR="00516D1F" w:rsidRPr="00021DCB" w:rsidRDefault="00516D1F" w:rsidP="00175260">
      <w:pPr>
        <w:pStyle w:val="p"/>
        <w:tabs>
          <w:tab w:val="right" w:pos="4320"/>
          <w:tab w:val="left" w:pos="4867"/>
          <w:tab w:val="right" w:pos="864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Receivable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3,450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Salary Expense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14,000</w:t>
      </w:r>
    </w:p>
    <w:p w14:paraId="227CB587" w14:textId="25461C02" w:rsidR="00516D1F" w:rsidRPr="00021DCB" w:rsidRDefault="00516D1F" w:rsidP="00175260">
      <w:pPr>
        <w:pStyle w:val="p"/>
        <w:tabs>
          <w:tab w:val="right" w:pos="4320"/>
          <w:tab w:val="left" w:pos="4867"/>
          <w:tab w:val="right" w:pos="864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Cash</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6,700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Fees Earned</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45,425</w:t>
      </w:r>
    </w:p>
    <w:p w14:paraId="254CBE82" w14:textId="0DAD3A5E" w:rsidR="00516D1F" w:rsidRPr="00021DCB" w:rsidRDefault="00516D1F" w:rsidP="00175260">
      <w:pPr>
        <w:pStyle w:val="p"/>
        <w:tabs>
          <w:tab w:val="right" w:pos="4320"/>
          <w:tab w:val="left" w:pos="4867"/>
          <w:tab w:val="right" w:pos="864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Common Stock</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17,800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Supplies</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3,125</w:t>
      </w:r>
    </w:p>
    <w:p w14:paraId="0C353920" w14:textId="49A4E01F" w:rsidR="00516D1F" w:rsidRPr="00021DCB" w:rsidRDefault="00516D1F" w:rsidP="00175260">
      <w:pPr>
        <w:pStyle w:val="p"/>
        <w:tabs>
          <w:tab w:val="right" w:pos="4320"/>
          <w:tab w:val="left" w:pos="4867"/>
          <w:tab w:val="right" w:pos="864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Dividends</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7,500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Supplies Expense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1,700</w:t>
      </w:r>
    </w:p>
    <w:p w14:paraId="70DD476E" w14:textId="5536D309" w:rsidR="00516D1F" w:rsidRPr="00021DCB" w:rsidRDefault="00516D1F" w:rsidP="00175260">
      <w:pPr>
        <w:pStyle w:val="p"/>
        <w:tabs>
          <w:tab w:val="right" w:pos="4320"/>
          <w:tab w:val="left" w:pos="4867"/>
          <w:tab w:val="right" w:pos="864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Equipment</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14,500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Utilities Expense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4,000</w:t>
      </w:r>
    </w:p>
    <w:p w14:paraId="740A39C0" w14:textId="77777777" w:rsidR="00516D1F" w:rsidRPr="00021DCB" w:rsidRDefault="00516D1F" w:rsidP="00175260">
      <w:pPr>
        <w:tabs>
          <w:tab w:val="right" w:pos="4320"/>
          <w:tab w:val="left" w:pos="4867"/>
          <w:tab w:val="right" w:pos="864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Miscellaneous Expense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850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47565F14" w14:textId="77777777" w:rsidR="00516D1F" w:rsidRDefault="00516D1F" w:rsidP="005958BB">
      <w:pPr>
        <w:tabs>
          <w:tab w:val="left" w:pos="3600"/>
        </w:tabs>
        <w:ind w:left="576"/>
        <w:rPr>
          <w:rFonts w:ascii="Times New Roman" w:hAnsi="Times New Roman" w:cs="Times New Roman"/>
          <w:sz w:val="22"/>
          <w:szCs w:val="22"/>
        </w:rPr>
      </w:pPr>
    </w:p>
    <w:p w14:paraId="37E292D2" w14:textId="77777777" w:rsidR="004F0DE4" w:rsidRPr="00021DCB" w:rsidRDefault="004F0DE4" w:rsidP="005958BB">
      <w:pPr>
        <w:tabs>
          <w:tab w:val="left" w:pos="3600"/>
        </w:tabs>
        <w:ind w:left="576"/>
        <w:rPr>
          <w:rFonts w:ascii="Times New Roman" w:hAnsi="Times New Roman" w:cs="Times New Roman"/>
          <w:vanish/>
          <w:sz w:val="22"/>
          <w:szCs w:val="22"/>
        </w:rPr>
      </w:pPr>
    </w:p>
    <w:p w14:paraId="65FB7676" w14:textId="77777777" w:rsidR="00175260" w:rsidRDefault="00516D1F" w:rsidP="00C43020">
      <w:pPr>
        <w:pStyle w:val="p"/>
        <w:tabs>
          <w:tab w:val="center" w:pos="7200"/>
        </w:tabs>
        <w:ind w:left="576"/>
        <w:outlineLvl w:val="0"/>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w:t>
      </w:r>
      <w:r w:rsidR="00175260">
        <w:rPr>
          <w:rFonts w:ascii="Times New Roman" w:eastAsia="Times New Roman" w:hAnsi="Times New Roman" w:cs="Times New Roman"/>
          <w:color w:val="000000"/>
          <w:sz w:val="22"/>
          <w:szCs w:val="22"/>
        </w:rPr>
        <w:t>Sophie Designs</w:t>
      </w:r>
    </w:p>
    <w:p w14:paraId="48709FCA" w14:textId="77777777" w:rsidR="00175260" w:rsidRDefault="00175260" w:rsidP="00C43020">
      <w:pPr>
        <w:pStyle w:val="p"/>
        <w:tabs>
          <w:tab w:val="center" w:pos="7200"/>
        </w:tabs>
        <w:ind w:left="576"/>
        <w:outlineLvl w:val="0"/>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Trial Balance</w:t>
      </w:r>
    </w:p>
    <w:p w14:paraId="356A20D4" w14:textId="7EC4DE7C" w:rsidR="00516D1F" w:rsidRPr="00C43020" w:rsidRDefault="00C43020" w:rsidP="00C43020">
      <w:pPr>
        <w:pStyle w:val="p"/>
        <w:tabs>
          <w:tab w:val="center" w:pos="7200"/>
        </w:tabs>
        <w:ind w:left="576"/>
        <w:outlineLvl w:val="0"/>
        <w:rPr>
          <w:rFonts w:ascii="Times New Roman" w:hAnsi="Times New Roman" w:cs="Times New Roman"/>
          <w:sz w:val="22"/>
          <w:szCs w:val="22"/>
          <w:u w:val="single"/>
        </w:rPr>
      </w:pPr>
      <w:r>
        <w:rPr>
          <w:rFonts w:ascii="Times New Roman" w:eastAsia="Times New Roman" w:hAnsi="Times New Roman" w:cs="Times New Roman"/>
          <w:color w:val="000000"/>
          <w:sz w:val="22"/>
          <w:szCs w:val="22"/>
        </w:rPr>
        <w:tab/>
      </w:r>
      <w:r w:rsidR="00516D1F" w:rsidRPr="00C43020">
        <w:rPr>
          <w:rFonts w:ascii="Times New Roman" w:eastAsia="Times New Roman" w:hAnsi="Times New Roman" w:cs="Times New Roman"/>
          <w:color w:val="000000"/>
          <w:sz w:val="22"/>
          <w:szCs w:val="22"/>
          <w:u w:val="single"/>
        </w:rPr>
        <w:t>April 30</w:t>
      </w:r>
    </w:p>
    <w:p w14:paraId="080F6C09" w14:textId="77777777" w:rsidR="00175260" w:rsidRDefault="00175260" w:rsidP="005958BB">
      <w:pPr>
        <w:tabs>
          <w:tab w:val="left" w:pos="3600"/>
        </w:tabs>
        <w:ind w:left="576"/>
        <w:rPr>
          <w:rFonts w:ascii="Times New Roman" w:eastAsia="Times New Roman" w:hAnsi="Times New Roman" w:cs="Times New Roman"/>
          <w:color w:val="000000"/>
          <w:sz w:val="22"/>
          <w:szCs w:val="22"/>
        </w:rPr>
      </w:pPr>
    </w:p>
    <w:p w14:paraId="437A36EA" w14:textId="61983913" w:rsidR="00516D1F" w:rsidRPr="00021DCB" w:rsidRDefault="00C43020" w:rsidP="00C43020">
      <w:pPr>
        <w:tabs>
          <w:tab w:val="left" w:pos="360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Cash</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6,700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p>
    <w:p w14:paraId="429976F0" w14:textId="27D27BD3" w:rsidR="00516D1F" w:rsidRPr="00021DCB" w:rsidRDefault="00C43020" w:rsidP="00C43020">
      <w:pPr>
        <w:tabs>
          <w:tab w:val="left" w:pos="360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Accounts Receivable</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3,450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p>
    <w:p w14:paraId="1474BD6A" w14:textId="50E51309" w:rsidR="00516D1F" w:rsidRPr="00021DCB" w:rsidRDefault="00C43020" w:rsidP="00C43020">
      <w:pPr>
        <w:tabs>
          <w:tab w:val="left" w:pos="360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Supplies</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3,125</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p>
    <w:p w14:paraId="5D935862" w14:textId="7F1821BF" w:rsidR="00516D1F" w:rsidRPr="00021DCB" w:rsidRDefault="00C43020" w:rsidP="00C43020">
      <w:pPr>
        <w:tabs>
          <w:tab w:val="left" w:pos="360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Equipment</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14,500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p>
    <w:p w14:paraId="78B28F60" w14:textId="5BD3A8A7" w:rsidR="00516D1F" w:rsidRPr="00021DCB" w:rsidRDefault="00C43020" w:rsidP="00C43020">
      <w:pPr>
        <w:pStyle w:val="p"/>
        <w:tabs>
          <w:tab w:val="left" w:pos="360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Accounts Payable</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4,100</w:t>
      </w:r>
    </w:p>
    <w:p w14:paraId="753345AA" w14:textId="61F9E9B4" w:rsidR="00516D1F" w:rsidRPr="00021DCB" w:rsidRDefault="00C43020" w:rsidP="00C43020">
      <w:pPr>
        <w:pStyle w:val="p"/>
        <w:tabs>
          <w:tab w:val="left" w:pos="360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Common Stock</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17,800</w:t>
      </w:r>
    </w:p>
    <w:p w14:paraId="4B048B42" w14:textId="4B8792D4" w:rsidR="00516D1F" w:rsidRPr="00021DCB" w:rsidRDefault="00C43020" w:rsidP="00C43020">
      <w:pPr>
        <w:tabs>
          <w:tab w:val="left" w:pos="360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Dividends</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7,500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p>
    <w:p w14:paraId="085F509A" w14:textId="2B18B332" w:rsidR="00516D1F" w:rsidRPr="00021DCB" w:rsidRDefault="00C43020" w:rsidP="00C43020">
      <w:pPr>
        <w:pStyle w:val="p"/>
        <w:tabs>
          <w:tab w:val="left" w:pos="360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Fees Earned</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45,425</w:t>
      </w:r>
    </w:p>
    <w:p w14:paraId="4BA3CD75" w14:textId="6D9F5962" w:rsidR="00516D1F" w:rsidRPr="00021DCB" w:rsidRDefault="00C43020" w:rsidP="00C43020">
      <w:pPr>
        <w:tabs>
          <w:tab w:val="left" w:pos="360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Salary Expense</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14,000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p>
    <w:p w14:paraId="660DCD1B" w14:textId="1534E4BD" w:rsidR="00516D1F" w:rsidRPr="00021DCB" w:rsidRDefault="00C43020" w:rsidP="00C43020">
      <w:pPr>
        <w:tabs>
          <w:tab w:val="left" w:pos="360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Rent Expense</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11,500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p>
    <w:p w14:paraId="3A826937" w14:textId="2937DBF0" w:rsidR="00516D1F" w:rsidRPr="00021DCB" w:rsidRDefault="00C43020" w:rsidP="00C43020">
      <w:pPr>
        <w:tabs>
          <w:tab w:val="left" w:pos="360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Utilities Expense</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4,000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p>
    <w:p w14:paraId="380B25BE" w14:textId="5EFD3F48" w:rsidR="00516D1F" w:rsidRPr="00021DCB" w:rsidRDefault="00C43020" w:rsidP="00C43020">
      <w:pPr>
        <w:tabs>
          <w:tab w:val="left" w:pos="360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Supplies Expense</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1,700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p>
    <w:p w14:paraId="1EB3BDCC" w14:textId="7AA2E129" w:rsidR="00516D1F" w:rsidRPr="00021DCB" w:rsidRDefault="00C43020" w:rsidP="00C43020">
      <w:pPr>
        <w:pStyle w:val="p"/>
        <w:tabs>
          <w:tab w:val="left" w:pos="3600"/>
          <w:tab w:val="right" w:pos="8640"/>
          <w:tab w:val="left" w:pos="936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Miscellaneous Expense</w:t>
      </w:r>
      <w:r w:rsidR="00516D1F"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u w:val="single"/>
        </w:rPr>
        <w:t xml:space="preserve"> </w:t>
      </w:r>
      <w:r w:rsidR="00516D1F" w:rsidRPr="00021DCB">
        <w:rPr>
          <w:rFonts w:ascii="Times New Roman" w:eastAsia="Times New Roman" w:hAnsi="Times New Roman" w:cs="Times New Roman"/>
          <w:color w:val="000000"/>
          <w:sz w:val="22"/>
          <w:szCs w:val="22"/>
          <w:u w:val="single"/>
        </w:rPr>
        <w:t>850</w:t>
      </w:r>
      <w:r w:rsidR="00516D1F"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u w:val="single"/>
        </w:rPr>
        <w:t xml:space="preserve"> </w:t>
      </w:r>
      <w:r>
        <w:rPr>
          <w:rFonts w:ascii="Times New Roman" w:eastAsia="Times New Roman" w:hAnsi="Times New Roman" w:cs="Times New Roman"/>
          <w:color w:val="000000"/>
          <w:sz w:val="22"/>
          <w:szCs w:val="22"/>
          <w:u w:val="single"/>
        </w:rPr>
        <w:tab/>
      </w:r>
    </w:p>
    <w:p w14:paraId="7084F16E" w14:textId="04B05B27" w:rsidR="00516D1F" w:rsidRPr="00021DCB" w:rsidRDefault="00516D1F" w:rsidP="00C43020">
      <w:pPr>
        <w:pStyle w:val="p"/>
        <w:tabs>
          <w:tab w:val="left" w:pos="360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C43020">
        <w:rPr>
          <w:rFonts w:ascii="Times New Roman" w:hAnsi="Times New Roman" w:cs="Times New Roman"/>
          <w:sz w:val="22"/>
          <w:szCs w:val="22"/>
        </w:rPr>
        <w:tab/>
      </w:r>
      <w:r w:rsidRPr="00021DCB">
        <w:rPr>
          <w:rStyle w:val="DoubleUnderline"/>
          <w:rFonts w:ascii="Times New Roman" w:eastAsia="Times New Roman" w:hAnsi="Times New Roman" w:cs="Times New Roman"/>
          <w:color w:val="000000"/>
          <w:sz w:val="22"/>
          <w:szCs w:val="22"/>
          <w:u w:val="double"/>
        </w:rPr>
        <w:t>67,325</w:t>
      </w:r>
      <w:r w:rsidRPr="00021DCB">
        <w:rPr>
          <w:rFonts w:ascii="Times New Roman" w:hAnsi="Times New Roman" w:cs="Times New Roman"/>
          <w:sz w:val="22"/>
          <w:szCs w:val="22"/>
        </w:rPr>
        <w:tab/>
      </w:r>
      <w:r w:rsidRPr="00021DCB">
        <w:rPr>
          <w:rStyle w:val="DoubleUnderline"/>
          <w:rFonts w:ascii="Times New Roman" w:eastAsia="Times New Roman" w:hAnsi="Times New Roman" w:cs="Times New Roman"/>
          <w:color w:val="000000"/>
          <w:sz w:val="22"/>
          <w:szCs w:val="22"/>
          <w:u w:val="double"/>
        </w:rPr>
        <w:t>67,325</w:t>
      </w:r>
    </w:p>
    <w:p w14:paraId="372EFD40" w14:textId="77777777" w:rsidR="00516D1F" w:rsidRPr="00021DCB" w:rsidRDefault="00516D1F" w:rsidP="005958BB">
      <w:pPr>
        <w:tabs>
          <w:tab w:val="left" w:pos="3600"/>
        </w:tabs>
        <w:ind w:left="576"/>
        <w:rPr>
          <w:rFonts w:ascii="Times New Roman" w:hAnsi="Times New Roman" w:cs="Times New Roman"/>
          <w:sz w:val="22"/>
          <w:szCs w:val="22"/>
        </w:rPr>
      </w:pPr>
    </w:p>
    <w:p w14:paraId="71841CAB" w14:textId="77777777" w:rsidR="00175260"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175260">
        <w:rPr>
          <w:rFonts w:ascii="Times New Roman" w:eastAsia="Times New Roman" w:hAnsi="Times New Roman" w:cs="Times New Roman"/>
          <w:color w:val="000000"/>
          <w:sz w:val="22"/>
          <w:szCs w:val="22"/>
        </w:rPr>
        <w:t>Moderate</w:t>
      </w:r>
    </w:p>
    <w:p w14:paraId="20B6567F" w14:textId="40502905" w:rsidR="00516D1F" w:rsidRPr="00021DCB" w:rsidRDefault="00175260"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Bloom's: Applying</w:t>
      </w:r>
    </w:p>
    <w:p w14:paraId="0E20FC3D" w14:textId="6CDEBDBC" w:rsidR="00516D1F" w:rsidRPr="00021DCB" w:rsidRDefault="00516D1F"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FNMN.WARD.16.02-04 - LO: 02-04</w:t>
      </w:r>
    </w:p>
    <w:p w14:paraId="3A5D698C" w14:textId="77777777" w:rsidR="00175260"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w:t>
      </w:r>
      <w:r w:rsidR="00175260">
        <w:rPr>
          <w:rFonts w:ascii="Times New Roman" w:eastAsia="Times New Roman" w:hAnsi="Times New Roman" w:cs="Times New Roman"/>
          <w:color w:val="000000"/>
          <w:sz w:val="22"/>
          <w:szCs w:val="22"/>
        </w:rPr>
        <w:t>ACBSP.APC.05 - Accounting Cycle</w:t>
      </w:r>
    </w:p>
    <w:p w14:paraId="180178E4" w14:textId="77777777" w:rsidR="00175260" w:rsidRDefault="00175260"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714FA88A" w14:textId="2CDDF855" w:rsidR="00175260" w:rsidRDefault="00175260"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2279692F" w14:textId="5A8CAC78" w:rsidR="00516D1F" w:rsidRPr="00021DCB" w:rsidRDefault="00175260"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BUSPROG: Analytic</w:t>
      </w:r>
    </w:p>
    <w:p w14:paraId="32A8BB3D" w14:textId="0E23D57A" w:rsidR="001D53AA" w:rsidRPr="00021DCB" w:rsidRDefault="00C43020" w:rsidP="00C43020">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74BD36A4" w14:textId="25FE383B" w:rsidR="00516D1F" w:rsidRPr="004F0DE4" w:rsidRDefault="00516D1F" w:rsidP="00175260">
      <w:pPr>
        <w:pStyle w:val="p"/>
        <w:numPr>
          <w:ilvl w:val="0"/>
          <w:numId w:val="2"/>
        </w:numPr>
        <w:tabs>
          <w:tab w:val="left" w:pos="900"/>
        </w:tabs>
        <w:rPr>
          <w:rFonts w:ascii="Times New Roman" w:hAnsi="Times New Roman" w:cs="Times New Roman"/>
          <w:sz w:val="22"/>
          <w:szCs w:val="22"/>
        </w:rPr>
      </w:pPr>
      <w:r w:rsidRPr="004F0DE4">
        <w:rPr>
          <w:rFonts w:ascii="Times New Roman" w:eastAsia="Times New Roman" w:hAnsi="Times New Roman" w:cs="Times New Roman"/>
          <w:color w:val="000000"/>
          <w:sz w:val="22"/>
          <w:szCs w:val="22"/>
        </w:rPr>
        <w:lastRenderedPageBreak/>
        <w:t>(a)</w:t>
      </w:r>
      <w:r w:rsidRPr="004F0DE4">
        <w:rPr>
          <w:rFonts w:ascii="Times New Roman" w:hAnsi="Times New Roman" w:cs="Times New Roman"/>
          <w:sz w:val="22"/>
          <w:szCs w:val="22"/>
        </w:rPr>
        <w:tab/>
      </w:r>
      <w:r w:rsidRPr="004F0DE4">
        <w:rPr>
          <w:rFonts w:ascii="Times New Roman" w:eastAsia="Times New Roman" w:hAnsi="Times New Roman" w:cs="Times New Roman"/>
          <w:color w:val="000000"/>
          <w:sz w:val="22"/>
          <w:szCs w:val="22"/>
        </w:rPr>
        <w:t>List the errors in the following trial balance. All accounts have normal balances.</w:t>
      </w:r>
    </w:p>
    <w:p w14:paraId="61C15E65" w14:textId="77777777" w:rsidR="00175260" w:rsidRDefault="00516D1F" w:rsidP="00175260">
      <w:pPr>
        <w:tabs>
          <w:tab w:val="left" w:pos="9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color w:val="000000"/>
          <w:sz w:val="22"/>
          <w:szCs w:val="22"/>
        </w:rPr>
        <w:t>(b)</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xml:space="preserve">What would be the new totals of the trial balance after errors are corrected? What would be the balance </w:t>
      </w:r>
      <w:proofErr w:type="gramStart"/>
      <w:r w:rsidRPr="00021DCB">
        <w:rPr>
          <w:rFonts w:ascii="Times New Roman" w:eastAsia="Times New Roman" w:hAnsi="Times New Roman" w:cs="Times New Roman"/>
          <w:color w:val="000000"/>
          <w:sz w:val="22"/>
          <w:szCs w:val="22"/>
        </w:rPr>
        <w:t>of</w:t>
      </w:r>
      <w:proofErr w:type="gramEnd"/>
      <w:r w:rsidRPr="00021DCB">
        <w:rPr>
          <w:rFonts w:ascii="Times New Roman" w:eastAsia="Times New Roman" w:hAnsi="Times New Roman" w:cs="Times New Roman"/>
          <w:color w:val="000000"/>
          <w:sz w:val="22"/>
          <w:szCs w:val="22"/>
        </w:rPr>
        <w:t xml:space="preserve"> </w:t>
      </w:r>
    </w:p>
    <w:p w14:paraId="28F5451C" w14:textId="77777777" w:rsidR="00C43020" w:rsidRDefault="00175260" w:rsidP="00C43020">
      <w:pPr>
        <w:tabs>
          <w:tab w:val="left" w:pos="9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Accounts Receivable?</w:t>
      </w:r>
    </w:p>
    <w:p w14:paraId="2EC7568F" w14:textId="77777777" w:rsidR="00C43020" w:rsidRDefault="00C43020" w:rsidP="00C43020">
      <w:pPr>
        <w:tabs>
          <w:tab w:val="left" w:pos="900"/>
        </w:tabs>
        <w:ind w:left="576"/>
        <w:rPr>
          <w:rFonts w:ascii="Times New Roman" w:eastAsia="Times New Roman" w:hAnsi="Times New Roman" w:cs="Times New Roman"/>
          <w:color w:val="000000"/>
          <w:sz w:val="22"/>
          <w:szCs w:val="22"/>
        </w:rPr>
      </w:pPr>
    </w:p>
    <w:p w14:paraId="0BF7FE0F" w14:textId="77777777" w:rsidR="00C43020" w:rsidRDefault="00C43020" w:rsidP="00C43020">
      <w:pPr>
        <w:tabs>
          <w:tab w:val="center" w:pos="4320"/>
        </w:tabs>
        <w:ind w:left="576"/>
        <w:rPr>
          <w:rFonts w:ascii="MingLiU" w:eastAsia="MingLiU" w:hAnsi="MingLiU" w:cs="MingLiU"/>
          <w:color w:val="000000"/>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Winslow’s Auto Body</w:t>
      </w:r>
    </w:p>
    <w:p w14:paraId="41FE4CF3" w14:textId="26B5430A" w:rsidR="00516D1F" w:rsidRPr="00021DCB" w:rsidRDefault="00C43020" w:rsidP="00C43020">
      <w:pPr>
        <w:tabs>
          <w:tab w:val="center" w:pos="4320"/>
        </w:tabs>
        <w:ind w:left="576"/>
        <w:rPr>
          <w:rFonts w:ascii="Times New Roman" w:hAnsi="Times New Roman" w:cs="Times New Roman"/>
          <w:sz w:val="22"/>
          <w:szCs w:val="22"/>
        </w:rPr>
      </w:pPr>
      <w:r>
        <w:rPr>
          <w:rFonts w:ascii="MingLiU" w:eastAsia="MingLiU" w:hAnsi="MingLiU" w:cs="MingLiU"/>
          <w:color w:val="000000"/>
          <w:sz w:val="22"/>
          <w:szCs w:val="22"/>
        </w:rPr>
        <w:tab/>
      </w:r>
      <w:r w:rsidR="00516D1F" w:rsidRPr="00021DCB">
        <w:rPr>
          <w:rFonts w:ascii="Times New Roman" w:eastAsia="Times New Roman" w:hAnsi="Times New Roman" w:cs="Times New Roman"/>
          <w:color w:val="000000"/>
          <w:sz w:val="22"/>
          <w:szCs w:val="22"/>
        </w:rPr>
        <w:t>Trial Balance</w:t>
      </w:r>
    </w:p>
    <w:p w14:paraId="53DACDFC" w14:textId="1EBBA1D6" w:rsidR="00516D1F" w:rsidRPr="00C43020" w:rsidRDefault="00C43020" w:rsidP="00C43020">
      <w:pPr>
        <w:pStyle w:val="p"/>
        <w:tabs>
          <w:tab w:val="center" w:pos="4320"/>
        </w:tabs>
        <w:ind w:left="576"/>
        <w:rPr>
          <w:rFonts w:ascii="Times New Roman" w:hAnsi="Times New Roman" w:cs="Times New Roman"/>
          <w:sz w:val="22"/>
          <w:szCs w:val="22"/>
          <w:u w:val="single"/>
        </w:rPr>
      </w:pPr>
      <w:r>
        <w:rPr>
          <w:rFonts w:ascii="Times New Roman" w:eastAsia="Times New Roman" w:hAnsi="Times New Roman" w:cs="Times New Roman"/>
          <w:color w:val="000000"/>
          <w:sz w:val="22"/>
          <w:szCs w:val="22"/>
        </w:rPr>
        <w:tab/>
      </w:r>
      <w:r w:rsidR="00516D1F" w:rsidRPr="00C43020">
        <w:rPr>
          <w:rFonts w:ascii="Times New Roman" w:eastAsia="Times New Roman" w:hAnsi="Times New Roman" w:cs="Times New Roman"/>
          <w:color w:val="000000"/>
          <w:sz w:val="22"/>
          <w:szCs w:val="22"/>
          <w:u w:val="single"/>
        </w:rPr>
        <w:t>For Month Ending April 30</w:t>
      </w:r>
    </w:p>
    <w:p w14:paraId="796E7CEE" w14:textId="77777777" w:rsidR="00C43020" w:rsidRDefault="00C43020" w:rsidP="00C43020">
      <w:pPr>
        <w:pStyle w:val="p"/>
        <w:tabs>
          <w:tab w:val="right" w:pos="6480"/>
          <w:tab w:val="right" w:pos="7920"/>
        </w:tabs>
        <w:ind w:left="576"/>
        <w:rPr>
          <w:rFonts w:ascii="Times New Roman" w:eastAsia="Times New Roman" w:hAnsi="Times New Roman" w:cs="Times New Roman"/>
          <w:color w:val="000000"/>
          <w:sz w:val="22"/>
          <w:szCs w:val="22"/>
        </w:rPr>
      </w:pPr>
    </w:p>
    <w:p w14:paraId="0C1D0FDF" w14:textId="77777777" w:rsidR="00516D1F" w:rsidRPr="00021DCB" w:rsidRDefault="00516D1F" w:rsidP="00C43020">
      <w:pPr>
        <w:pStyle w:val="p"/>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Cash</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19,475</w:t>
      </w:r>
    </w:p>
    <w:p w14:paraId="51F690E3" w14:textId="77777777" w:rsidR="00516D1F" w:rsidRPr="00021DCB" w:rsidRDefault="00516D1F" w:rsidP="00C43020">
      <w:pPr>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Receivable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7B213B1D" w14:textId="77777777" w:rsidR="00516D1F" w:rsidRPr="00021DCB" w:rsidRDefault="00516D1F" w:rsidP="00C43020">
      <w:pPr>
        <w:pStyle w:val="p"/>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Supplies</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1,000</w:t>
      </w:r>
    </w:p>
    <w:p w14:paraId="44E5C1E5" w14:textId="77777777" w:rsidR="00516D1F" w:rsidRPr="00021DCB" w:rsidRDefault="00516D1F" w:rsidP="00C43020">
      <w:pPr>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Equipment</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15,000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3D4C397F" w14:textId="77777777" w:rsidR="00516D1F" w:rsidRPr="00021DCB" w:rsidRDefault="00516D1F" w:rsidP="00C43020">
      <w:pPr>
        <w:pStyle w:val="p"/>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Prepaid Insurance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500</w:t>
      </w:r>
    </w:p>
    <w:p w14:paraId="304685AB" w14:textId="77777777" w:rsidR="00516D1F" w:rsidRPr="00021DCB" w:rsidRDefault="00516D1F" w:rsidP="00C43020">
      <w:pPr>
        <w:pStyle w:val="p"/>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Payable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2,500</w:t>
      </w:r>
    </w:p>
    <w:p w14:paraId="1C82C45E" w14:textId="77777777" w:rsidR="00516D1F" w:rsidRPr="00021DCB" w:rsidRDefault="00516D1F" w:rsidP="00C43020">
      <w:pPr>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Common Stock</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17,000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5FB41C6B" w14:textId="77777777" w:rsidR="00516D1F" w:rsidRPr="00021DCB" w:rsidRDefault="00516D1F" w:rsidP="00C43020">
      <w:pPr>
        <w:pStyle w:val="p"/>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Dividends</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1,000</w:t>
      </w:r>
    </w:p>
    <w:p w14:paraId="1BB31FA5" w14:textId="77777777" w:rsidR="00516D1F" w:rsidRPr="00021DCB" w:rsidRDefault="00516D1F" w:rsidP="00C43020">
      <w:pPr>
        <w:pStyle w:val="p"/>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Fees Earned</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49,600</w:t>
      </w:r>
    </w:p>
    <w:p w14:paraId="41D1D090" w14:textId="77777777" w:rsidR="00516D1F" w:rsidRPr="00021DCB" w:rsidRDefault="00516D1F" w:rsidP="00C43020">
      <w:pPr>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Salary Expense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14,500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293AF310" w14:textId="77777777" w:rsidR="00516D1F" w:rsidRPr="00021DCB" w:rsidRDefault="00516D1F" w:rsidP="00C43020">
      <w:pPr>
        <w:pStyle w:val="p"/>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Rent Expense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9,000</w:t>
      </w:r>
    </w:p>
    <w:p w14:paraId="558B82FB" w14:textId="77777777" w:rsidR="00516D1F" w:rsidRPr="00021DCB" w:rsidRDefault="00516D1F" w:rsidP="00C43020">
      <w:pPr>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Utilities Expense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1,400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642CACAD" w14:textId="77777777" w:rsidR="00516D1F" w:rsidRPr="00021DCB" w:rsidRDefault="00516D1F" w:rsidP="00C43020">
      <w:pPr>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Supplies Expense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3,900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p>
    <w:p w14:paraId="20E94C5B" w14:textId="06A4C036" w:rsidR="00516D1F" w:rsidRPr="00021DCB" w:rsidRDefault="00516D1F" w:rsidP="00C43020">
      <w:pPr>
        <w:pStyle w:val="p"/>
        <w:tabs>
          <w:tab w:val="right" w:pos="6480"/>
          <w:tab w:val="left" w:pos="720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Miscellaneous Expense</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u w:val="single"/>
        </w:rPr>
        <w:t xml:space="preserve"> </w:t>
      </w:r>
      <w:r w:rsidRPr="00021DCB">
        <w:rPr>
          <w:rFonts w:ascii="Times New Roman" w:eastAsia="Times New Roman" w:hAnsi="Times New Roman" w:cs="Times New Roman"/>
          <w:color w:val="000000"/>
          <w:sz w:val="22"/>
          <w:szCs w:val="22"/>
          <w:u w:val="single"/>
        </w:rPr>
        <w:t>250</w:t>
      </w:r>
      <w:r w:rsidRPr="00021DCB">
        <w:rPr>
          <w:rFonts w:ascii="Times New Roman" w:hAnsi="Times New Roman" w:cs="Times New Roman"/>
          <w:sz w:val="22"/>
          <w:szCs w:val="22"/>
        </w:rPr>
        <w:tab/>
      </w:r>
      <w:r w:rsidR="00C43020">
        <w:rPr>
          <w:rFonts w:ascii="Times New Roman" w:eastAsia="Times New Roman" w:hAnsi="Times New Roman" w:cs="Times New Roman"/>
          <w:color w:val="000000"/>
          <w:sz w:val="22"/>
          <w:szCs w:val="22"/>
          <w:u w:val="single"/>
        </w:rPr>
        <w:tab/>
      </w:r>
      <w:r w:rsidRPr="00021DCB">
        <w:rPr>
          <w:rFonts w:ascii="Times New Roman" w:eastAsia="Times New Roman" w:hAnsi="Times New Roman" w:cs="Times New Roman"/>
          <w:color w:val="000000"/>
          <w:sz w:val="22"/>
          <w:szCs w:val="22"/>
          <w:u w:val="single"/>
        </w:rPr>
        <w:t>​</w:t>
      </w:r>
    </w:p>
    <w:p w14:paraId="3122FAED" w14:textId="77777777" w:rsidR="00516D1F" w:rsidRPr="00021DCB" w:rsidRDefault="00516D1F" w:rsidP="00C43020">
      <w:pPr>
        <w:pStyle w:val="p"/>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Style w:val="DoubleUnderline"/>
          <w:rFonts w:ascii="Times New Roman" w:eastAsia="Times New Roman" w:hAnsi="Times New Roman" w:cs="Times New Roman"/>
          <w:color w:val="000000"/>
          <w:sz w:val="22"/>
          <w:szCs w:val="22"/>
          <w:u w:val="double"/>
        </w:rPr>
        <w:t>55,000</w:t>
      </w:r>
      <w:r w:rsidRPr="00021DCB">
        <w:rPr>
          <w:rFonts w:ascii="Times New Roman" w:hAnsi="Times New Roman" w:cs="Times New Roman"/>
          <w:sz w:val="22"/>
          <w:szCs w:val="22"/>
        </w:rPr>
        <w:tab/>
      </w:r>
      <w:r w:rsidRPr="00021DCB">
        <w:rPr>
          <w:rStyle w:val="DoubleUnderline"/>
          <w:rFonts w:ascii="Times New Roman" w:eastAsia="Times New Roman" w:hAnsi="Times New Roman" w:cs="Times New Roman"/>
          <w:color w:val="000000"/>
          <w:sz w:val="22"/>
          <w:szCs w:val="22"/>
          <w:u w:val="double"/>
        </w:rPr>
        <w:t>81,575</w:t>
      </w:r>
    </w:p>
    <w:p w14:paraId="260134F5" w14:textId="77777777" w:rsidR="00516D1F" w:rsidRDefault="00516D1F" w:rsidP="005958BB">
      <w:pPr>
        <w:tabs>
          <w:tab w:val="left" w:pos="3600"/>
        </w:tabs>
        <w:ind w:left="576"/>
        <w:rPr>
          <w:rFonts w:ascii="Times New Roman" w:hAnsi="Times New Roman" w:cs="Times New Roman"/>
          <w:sz w:val="22"/>
          <w:szCs w:val="22"/>
        </w:rPr>
      </w:pPr>
    </w:p>
    <w:p w14:paraId="24BFEB87" w14:textId="77777777" w:rsidR="004F0DE4" w:rsidRPr="00021DCB" w:rsidRDefault="004F0DE4" w:rsidP="00C43020">
      <w:pPr>
        <w:tabs>
          <w:tab w:val="left" w:pos="3600"/>
          <w:tab w:val="left" w:pos="3960"/>
          <w:tab w:val="left" w:pos="4320"/>
        </w:tabs>
        <w:ind w:left="576"/>
        <w:rPr>
          <w:rFonts w:ascii="Times New Roman" w:hAnsi="Times New Roman" w:cs="Times New Roman"/>
          <w:vanish/>
          <w:sz w:val="22"/>
          <w:szCs w:val="22"/>
        </w:rPr>
      </w:pPr>
    </w:p>
    <w:p w14:paraId="17597333" w14:textId="44A9F6D0" w:rsidR="00516D1F" w:rsidRPr="00021DCB" w:rsidRDefault="00516D1F" w:rsidP="00C43020">
      <w:pPr>
        <w:tabs>
          <w:tab w:val="left" w:pos="3600"/>
          <w:tab w:val="left" w:pos="3960"/>
          <w:tab w:val="left" w:pos="432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(a)</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w:t>
      </w:r>
      <w:r w:rsidR="00C43020">
        <w:rPr>
          <w:rFonts w:ascii="Times New Roman" w:hAnsi="Times New Roman" w:cs="Times New Roman"/>
          <w:sz w:val="22"/>
          <w:szCs w:val="22"/>
        </w:rPr>
        <w:tab/>
        <w:t>I</w:t>
      </w:r>
      <w:r w:rsidRPr="00021DCB">
        <w:rPr>
          <w:rFonts w:ascii="Times New Roman" w:eastAsia="Times New Roman" w:hAnsi="Times New Roman" w:cs="Times New Roman"/>
          <w:color w:val="000000"/>
          <w:sz w:val="22"/>
          <w:szCs w:val="22"/>
        </w:rPr>
        <w:t>n the heading, the date should be April 30; not for a period of time.</w:t>
      </w:r>
    </w:p>
    <w:p w14:paraId="5DA516FC" w14:textId="30D1E072" w:rsidR="00516D1F" w:rsidRPr="00021DCB" w:rsidRDefault="00516D1F" w:rsidP="00C43020">
      <w:pPr>
        <w:tabs>
          <w:tab w:val="left" w:pos="3600"/>
          <w:tab w:val="left" w:pos="3960"/>
          <w:tab w:val="left" w:pos="43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C43020">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(2)</w:t>
      </w:r>
      <w:r w:rsidR="00C43020">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The Cash balance should be a debit.</w:t>
      </w:r>
    </w:p>
    <w:p w14:paraId="216FA8E0" w14:textId="4BA238EB" w:rsidR="00516D1F" w:rsidRPr="00021DCB" w:rsidRDefault="00516D1F" w:rsidP="00C43020">
      <w:pPr>
        <w:tabs>
          <w:tab w:val="left" w:pos="3600"/>
          <w:tab w:val="left" w:pos="3960"/>
          <w:tab w:val="left" w:pos="43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C43020">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(3)</w:t>
      </w:r>
      <w:r w:rsidR="00C43020">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The Accounts Receivable balance is missing.</w:t>
      </w:r>
    </w:p>
    <w:p w14:paraId="53AE5F5B" w14:textId="0A909C43" w:rsidR="00516D1F" w:rsidRPr="00021DCB" w:rsidRDefault="00516D1F" w:rsidP="00C43020">
      <w:pPr>
        <w:tabs>
          <w:tab w:val="left" w:pos="3600"/>
          <w:tab w:val="left" w:pos="3960"/>
          <w:tab w:val="left" w:pos="43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C43020">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(4)</w:t>
      </w:r>
      <w:r w:rsidR="00C43020">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The Supplies balance should be a debit.</w:t>
      </w:r>
    </w:p>
    <w:p w14:paraId="65B211EE" w14:textId="77777777" w:rsidR="00C43020" w:rsidRDefault="00516D1F" w:rsidP="00C43020">
      <w:pPr>
        <w:tabs>
          <w:tab w:val="left" w:pos="3600"/>
          <w:tab w:val="left" w:pos="3960"/>
          <w:tab w:val="left" w:pos="432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C43020">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(5)</w:t>
      </w:r>
      <w:r w:rsidR="00C43020">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xml:space="preserve">The Prepaid Insurance balance should be a debit and this account should </w:t>
      </w:r>
    </w:p>
    <w:p w14:paraId="638D18EC" w14:textId="31641DD7" w:rsidR="00516D1F" w:rsidRPr="00021DCB" w:rsidRDefault="00C43020" w:rsidP="00C43020">
      <w:pPr>
        <w:tabs>
          <w:tab w:val="left" w:pos="3600"/>
          <w:tab w:val="left" w:pos="3960"/>
          <w:tab w:val="left" w:pos="432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follow Accounts Receivable.</w:t>
      </w:r>
    </w:p>
    <w:p w14:paraId="37020108" w14:textId="68D98537" w:rsidR="00516D1F" w:rsidRPr="00021DCB" w:rsidRDefault="00516D1F" w:rsidP="00C43020">
      <w:pPr>
        <w:tabs>
          <w:tab w:val="left" w:pos="3600"/>
          <w:tab w:val="left" w:pos="3960"/>
          <w:tab w:val="left" w:pos="43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C43020">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(6)</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The Common Stock balance should be a credit.</w:t>
      </w:r>
    </w:p>
    <w:p w14:paraId="62EE6DF0" w14:textId="7BD86D16" w:rsidR="00516D1F" w:rsidRPr="00021DCB" w:rsidRDefault="00516D1F" w:rsidP="00C43020">
      <w:pPr>
        <w:tabs>
          <w:tab w:val="left" w:pos="3600"/>
          <w:tab w:val="left" w:pos="3960"/>
          <w:tab w:val="left" w:pos="43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C43020">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(7)</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The Dividends balance should be a debit.</w:t>
      </w:r>
    </w:p>
    <w:p w14:paraId="6FFC8ED0" w14:textId="38DDEA97" w:rsidR="00516D1F" w:rsidRPr="00021DCB" w:rsidRDefault="00516D1F" w:rsidP="00C43020">
      <w:pPr>
        <w:tabs>
          <w:tab w:val="left" w:pos="3600"/>
          <w:tab w:val="left" w:pos="3960"/>
          <w:tab w:val="left" w:pos="43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C43020">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(8)</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Rent Expense should be a debit.</w:t>
      </w:r>
    </w:p>
    <w:p w14:paraId="46FFC0B7" w14:textId="347D779A" w:rsidR="00516D1F" w:rsidRPr="00021DCB" w:rsidRDefault="00516D1F" w:rsidP="00C43020">
      <w:pPr>
        <w:tabs>
          <w:tab w:val="left" w:pos="3600"/>
          <w:tab w:val="left" w:pos="3960"/>
          <w:tab w:val="left" w:pos="43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C43020">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(9)</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The trial balance does not balance.</w:t>
      </w:r>
    </w:p>
    <w:p w14:paraId="5C910FC2" w14:textId="77777777" w:rsidR="00516D1F" w:rsidRPr="00021DCB" w:rsidRDefault="00516D1F" w:rsidP="00C43020">
      <w:pPr>
        <w:pStyle w:val="p"/>
        <w:tabs>
          <w:tab w:val="left" w:pos="3600"/>
          <w:tab w:val="left" w:pos="3960"/>
          <w:tab w:val="left" w:pos="43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p w14:paraId="6984BE10" w14:textId="77777777" w:rsidR="00C43020" w:rsidRDefault="00C43020" w:rsidP="00C43020">
      <w:pPr>
        <w:pStyle w:val="p"/>
        <w:tabs>
          <w:tab w:val="left" w:pos="3600"/>
          <w:tab w:val="left" w:pos="3960"/>
          <w:tab w:val="left" w:pos="432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xml:space="preserve">The new total for credits would be $69,100 ($2,500 accounts payable + </w:t>
      </w:r>
    </w:p>
    <w:p w14:paraId="54ED5828" w14:textId="77777777" w:rsidR="00C43020" w:rsidRDefault="00C43020" w:rsidP="00C43020">
      <w:pPr>
        <w:pStyle w:val="p"/>
        <w:tabs>
          <w:tab w:val="left" w:pos="3600"/>
          <w:tab w:val="left" w:pos="3960"/>
          <w:tab w:val="left" w:pos="432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 xml:space="preserve">$49,600 fees earned + $17,000 common stock). Accounts receivable would </w:t>
      </w:r>
    </w:p>
    <w:p w14:paraId="2D332B7B" w14:textId="4161561E" w:rsidR="00516D1F" w:rsidRPr="00021DCB" w:rsidRDefault="00C43020" w:rsidP="00C43020">
      <w:pPr>
        <w:pStyle w:val="p"/>
        <w:tabs>
          <w:tab w:val="left" w:pos="3600"/>
          <w:tab w:val="left" w:pos="3960"/>
          <w:tab w:val="left" w:pos="432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be $3,075 ($69,100 total credits − $66,025 corrected debits).</w:t>
      </w:r>
    </w:p>
    <w:p w14:paraId="5F84C16D" w14:textId="77777777" w:rsidR="00C43020"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C43020">
        <w:rPr>
          <w:rFonts w:ascii="Times New Roman" w:eastAsia="Times New Roman" w:hAnsi="Times New Roman" w:cs="Times New Roman"/>
          <w:color w:val="000000"/>
          <w:sz w:val="22"/>
          <w:szCs w:val="22"/>
        </w:rPr>
        <w:t>Challenging</w:t>
      </w:r>
    </w:p>
    <w:p w14:paraId="1F17E4C1" w14:textId="4BC606B6" w:rsidR="00516D1F" w:rsidRPr="00021DCB" w:rsidRDefault="00C43020"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Bloom's: Applying</w:t>
      </w:r>
    </w:p>
    <w:p w14:paraId="72AF7622" w14:textId="6946C490" w:rsidR="00516D1F" w:rsidRPr="00021DCB" w:rsidRDefault="00516D1F"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FNMN.WARD.16.02-04 - LO: 02-04</w:t>
      </w:r>
    </w:p>
    <w:p w14:paraId="18393954" w14:textId="77777777" w:rsidR="00C43020"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w:t>
      </w:r>
      <w:r w:rsidR="00C43020">
        <w:rPr>
          <w:rFonts w:ascii="Times New Roman" w:eastAsia="Times New Roman" w:hAnsi="Times New Roman" w:cs="Times New Roman"/>
          <w:color w:val="000000"/>
          <w:sz w:val="22"/>
          <w:szCs w:val="22"/>
        </w:rPr>
        <w:t>ACBSP.APC.05 - Accounting Cycle</w:t>
      </w:r>
    </w:p>
    <w:p w14:paraId="58990492" w14:textId="77777777" w:rsidR="00C43020" w:rsidRDefault="00C43020"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40996D63" w14:textId="62C0FD84" w:rsidR="00C43020" w:rsidRDefault="00C43020"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5053F521" w14:textId="20CA9FB3" w:rsidR="00516D1F" w:rsidRPr="00021DCB" w:rsidRDefault="00C43020"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BUSPROG: Analytic</w:t>
      </w:r>
    </w:p>
    <w:p w14:paraId="380CF223" w14:textId="63B20360" w:rsidR="001D53AA" w:rsidRPr="00021DCB" w:rsidRDefault="00C43020" w:rsidP="004F0DE4">
      <w:pPr>
        <w:tabs>
          <w:tab w:val="left" w:pos="3600"/>
        </w:tabs>
        <w:rPr>
          <w:rFonts w:ascii="Times New Roman" w:hAnsi="Times New Roman" w:cs="Times New Roman"/>
          <w:sz w:val="22"/>
          <w:szCs w:val="22"/>
        </w:rPr>
      </w:pPr>
      <w:r>
        <w:rPr>
          <w:rFonts w:ascii="Times New Roman" w:hAnsi="Times New Roman" w:cs="Times New Roman"/>
          <w:sz w:val="22"/>
          <w:szCs w:val="22"/>
        </w:rPr>
        <w:br w:type="page"/>
      </w:r>
    </w:p>
    <w:p w14:paraId="4DEED4FD" w14:textId="3F3871D6" w:rsidR="00516D1F" w:rsidRPr="00021DCB" w:rsidRDefault="00516D1F"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Answer the following questions for each of the errors listed below, considered individually:</w:t>
      </w:r>
    </w:p>
    <w:p w14:paraId="5E6DDBE7" w14:textId="77777777" w:rsidR="00516D1F" w:rsidRPr="00021DCB" w:rsidRDefault="00516D1F" w:rsidP="00C43020">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roofErr w:type="spellStart"/>
      <w:r w:rsidRPr="00021DCB">
        <w:rPr>
          <w:rFonts w:ascii="Times New Roman" w:eastAsia="Times New Roman" w:hAnsi="Times New Roman" w:cs="Times New Roman"/>
          <w:color w:val="000000"/>
          <w:sz w:val="22"/>
          <w:szCs w:val="22"/>
        </w:rPr>
        <w:t>a</w:t>
      </w:r>
      <w:proofErr w:type="spellEnd"/>
      <w:r w:rsidRPr="00021DCB">
        <w:rPr>
          <w:rFonts w:ascii="Times New Roman" w:eastAsia="Times New Roman" w:hAnsi="Times New Roman" w:cs="Times New Roman"/>
          <w:color w:val="000000"/>
          <w:sz w:val="22"/>
          <w:szCs w:val="22"/>
        </w:rPr>
        <w:t>)</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Did the error cause the trial balance totals to be unequal?</w:t>
      </w:r>
    </w:p>
    <w:p w14:paraId="379A1FA2" w14:textId="77777777" w:rsidR="00516D1F" w:rsidRPr="00021DCB" w:rsidRDefault="00516D1F" w:rsidP="00C43020">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(b)</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What is the amount of the difference between the trial balance totals (where applicable)?</w:t>
      </w:r>
    </w:p>
    <w:p w14:paraId="2EBC6737" w14:textId="77777777" w:rsidR="00516D1F" w:rsidRPr="00021DCB" w:rsidRDefault="00516D1F" w:rsidP="00C43020">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Which of the trial balance totals, debit or credit, is the larger (where applicable)?</w:t>
      </w:r>
    </w:p>
    <w:p w14:paraId="0CD068E6" w14:textId="77777777" w:rsidR="00516D1F" w:rsidRPr="00021DCB" w:rsidRDefault="00516D1F" w:rsidP="005958BB">
      <w:pPr>
        <w:pStyle w:val="p"/>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p w14:paraId="3254F0B5" w14:textId="77777777" w:rsidR="00516D1F" w:rsidRPr="00021DCB" w:rsidRDefault="00516D1F" w:rsidP="005958BB">
      <w:pPr>
        <w:pStyle w:val="p"/>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Present your answers in columnar form, using the following headings:</w:t>
      </w:r>
      <w:r w:rsidRPr="00021DCB">
        <w:rPr>
          <w:rFonts w:ascii="Times New Roman" w:eastAsia="Times New Roman" w:hAnsi="Times New Roman" w:cs="Times New Roman"/>
          <w:color w:val="000000"/>
          <w:sz w:val="22"/>
          <w:szCs w:val="22"/>
        </w:rPr>
        <w:br/>
      </w:r>
    </w:p>
    <w:p w14:paraId="7FA32F95" w14:textId="59B76399" w:rsidR="00516D1F" w:rsidRPr="00021DCB" w:rsidRDefault="00C43020" w:rsidP="006B58E3">
      <w:pPr>
        <w:pStyle w:val="p"/>
        <w:tabs>
          <w:tab w:val="center" w:pos="2160"/>
          <w:tab w:val="center" w:pos="4320"/>
          <w:tab w:val="center" w:pos="6480"/>
          <w:tab w:val="center" w:pos="864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Error</w:t>
      </w:r>
      <w:r>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Totals</w:t>
      </w:r>
      <w:r>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Difference in Totals</w:t>
      </w:r>
      <w:r w:rsidR="006B58E3">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Larger of Totals</w:t>
      </w:r>
    </w:p>
    <w:p w14:paraId="3265738C" w14:textId="066B9882" w:rsidR="00516D1F" w:rsidRPr="00021DCB" w:rsidRDefault="00C43020" w:rsidP="006B58E3">
      <w:pPr>
        <w:pStyle w:val="p"/>
        <w:tabs>
          <w:tab w:val="center" w:pos="2160"/>
          <w:tab w:val="center" w:pos="4320"/>
          <w:tab w:val="center" w:pos="6480"/>
          <w:tab w:val="center" w:pos="8640"/>
        </w:tabs>
        <w:ind w:left="576"/>
        <w:rPr>
          <w:rFonts w:ascii="Times New Roman" w:hAnsi="Times New Roman" w:cs="Times New Roman"/>
          <w:sz w:val="22"/>
          <w:szCs w:val="22"/>
        </w:rPr>
      </w:pPr>
      <w:r w:rsidRPr="006B58E3">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u w:val="single"/>
        </w:rPr>
        <w:t>(identifying number)</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u w:val="single"/>
        </w:rPr>
        <w:t>(equal or unequal)</w:t>
      </w:r>
      <w:r w:rsidR="006B58E3">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u w:val="single"/>
        </w:rPr>
        <w:t>(amount)</w:t>
      </w:r>
      <w:r w:rsidR="006B58E3">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u w:val="single"/>
        </w:rPr>
        <w:t>(debit or credit)</w:t>
      </w:r>
    </w:p>
    <w:p w14:paraId="790E849E" w14:textId="77777777" w:rsidR="00516D1F" w:rsidRPr="00021DCB" w:rsidRDefault="00516D1F" w:rsidP="005958BB">
      <w:pPr>
        <w:pStyle w:val="p"/>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Errors:</w:t>
      </w:r>
    </w:p>
    <w:p w14:paraId="7373F129" w14:textId="77777777" w:rsidR="00C43020" w:rsidRDefault="00516D1F" w:rsidP="00C43020">
      <w:pPr>
        <w:tabs>
          <w:tab w:val="left" w:pos="9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color w:val="000000"/>
          <w:sz w:val="22"/>
          <w:szCs w:val="22"/>
        </w:rPr>
        <w:t>(1)</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xml:space="preserve">A dividend of $3,000 cash to shareholders was recorded by a debit of $3,000 to Salary Expense and a credit of </w:t>
      </w:r>
    </w:p>
    <w:p w14:paraId="3D029B88" w14:textId="5558C7C3" w:rsidR="00516D1F" w:rsidRPr="00021DCB" w:rsidRDefault="00C43020" w:rsidP="00C43020">
      <w:pPr>
        <w:tabs>
          <w:tab w:val="left" w:pos="9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$3,000 to Cash.</w:t>
      </w:r>
    </w:p>
    <w:p w14:paraId="49F45A4F" w14:textId="77777777" w:rsidR="00C43020" w:rsidRDefault="00516D1F" w:rsidP="00C43020">
      <w:pPr>
        <w:tabs>
          <w:tab w:val="left" w:pos="9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color w:val="000000"/>
          <w:sz w:val="22"/>
          <w:szCs w:val="22"/>
        </w:rPr>
        <w:t>(2)</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xml:space="preserve">A $650 purchase of supplies on account was recorded as a debit of $1,650 to Equipment and a credit of $1,650 </w:t>
      </w:r>
    </w:p>
    <w:p w14:paraId="28158D3F" w14:textId="384CF369" w:rsidR="00516D1F" w:rsidRPr="00021DCB" w:rsidRDefault="00C43020" w:rsidP="00C43020">
      <w:pPr>
        <w:tabs>
          <w:tab w:val="left" w:pos="9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to Accounts Payable.</w:t>
      </w:r>
    </w:p>
    <w:p w14:paraId="5DD85F62" w14:textId="77777777" w:rsidR="00516D1F" w:rsidRPr="00021DCB" w:rsidRDefault="00516D1F" w:rsidP="00C43020">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(3)</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 purchase of equipment for $3,450 on account was not recorded.</w:t>
      </w:r>
    </w:p>
    <w:p w14:paraId="50D026F7" w14:textId="77777777" w:rsidR="00516D1F" w:rsidRPr="00021DCB" w:rsidRDefault="00516D1F" w:rsidP="00C43020">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(4)</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 $870 receipt on account was recorded as a $870 debit to Cash and a $780 credit to Accounts Receivable.</w:t>
      </w:r>
    </w:p>
    <w:p w14:paraId="5C73AEF1" w14:textId="77777777" w:rsidR="00516D1F" w:rsidRPr="00021DCB" w:rsidRDefault="00516D1F" w:rsidP="00C43020">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(5)</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 payment of $1,530 cash on account was recorded only as a credit to Cash.</w:t>
      </w:r>
    </w:p>
    <w:p w14:paraId="5D0B2BE4" w14:textId="77777777" w:rsidR="00516D1F" w:rsidRPr="00021DCB" w:rsidRDefault="00516D1F" w:rsidP="00C43020">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(6)</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Cash sales of $8,500 were recorded as a credit of $8,500 to Cash and a credit of $8,500 to Fees Earned.</w:t>
      </w:r>
    </w:p>
    <w:p w14:paraId="109FA997" w14:textId="77777777" w:rsidR="00516D1F" w:rsidRPr="00021DCB" w:rsidRDefault="00516D1F" w:rsidP="00C43020">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(7)</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The debit to record a $4,000 cash receipt on account was posted twice; the credit was posted once.</w:t>
      </w:r>
    </w:p>
    <w:p w14:paraId="5839BE93" w14:textId="77777777" w:rsidR="00516D1F" w:rsidRPr="00021DCB" w:rsidRDefault="00516D1F" w:rsidP="00C43020">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(8)</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The credit to record a $300 cash payment on account was posted twice; the debit was posted once.</w:t>
      </w:r>
    </w:p>
    <w:p w14:paraId="3A50FA80" w14:textId="77777777" w:rsidR="00516D1F" w:rsidRPr="00021DCB" w:rsidRDefault="00516D1F" w:rsidP="00C43020">
      <w:pPr>
        <w:tabs>
          <w:tab w:val="left" w:pos="9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(9)</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The debit balance of $7,400 in Accounts Receivable was recorded in the trial balance as a debit of $7,200.</w:t>
      </w:r>
    </w:p>
    <w:p w14:paraId="4FA6C5F5" w14:textId="77777777" w:rsidR="00516D1F" w:rsidRDefault="00516D1F" w:rsidP="005958BB">
      <w:pPr>
        <w:tabs>
          <w:tab w:val="left" w:pos="3600"/>
        </w:tabs>
        <w:ind w:left="576"/>
        <w:rPr>
          <w:rFonts w:ascii="Times New Roman" w:hAnsi="Times New Roman" w:cs="Times New Roman"/>
          <w:sz w:val="22"/>
          <w:szCs w:val="22"/>
        </w:rPr>
      </w:pPr>
    </w:p>
    <w:p w14:paraId="71BB6771" w14:textId="77777777" w:rsidR="004F0DE4" w:rsidRPr="00021DCB" w:rsidRDefault="004F0DE4" w:rsidP="006B58E3">
      <w:pPr>
        <w:tabs>
          <w:tab w:val="left" w:pos="3600"/>
          <w:tab w:val="center" w:pos="4680"/>
          <w:tab w:val="center" w:pos="6120"/>
          <w:tab w:val="center" w:pos="8010"/>
        </w:tabs>
        <w:ind w:left="576"/>
        <w:rPr>
          <w:rFonts w:ascii="Times New Roman" w:hAnsi="Times New Roman" w:cs="Times New Roman"/>
          <w:vanish/>
          <w:sz w:val="22"/>
          <w:szCs w:val="22"/>
        </w:rPr>
      </w:pPr>
    </w:p>
    <w:p w14:paraId="4C053074" w14:textId="0AED29BD" w:rsidR="00516D1F" w:rsidRPr="00021DCB" w:rsidRDefault="00516D1F" w:rsidP="006B58E3">
      <w:pPr>
        <w:tabs>
          <w:tab w:val="left" w:pos="3600"/>
          <w:tab w:val="center" w:pos="4680"/>
          <w:tab w:val="center" w:pos="6120"/>
          <w:tab w:val="center" w:pos="801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u w:val="single"/>
        </w:rPr>
        <w:t>Error</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u w:val="single"/>
        </w:rPr>
        <w:t>Totals</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u w:val="single"/>
        </w:rPr>
        <w:t>Difference in Totals</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u w:val="single"/>
        </w:rPr>
        <w:t>Larger of Totals</w:t>
      </w:r>
      <w:r w:rsidRPr="00021DCB">
        <w:rPr>
          <w:rFonts w:ascii="Times New Roman" w:hAnsi="Times New Roman" w:cs="Times New Roman"/>
          <w:sz w:val="22"/>
          <w:szCs w:val="22"/>
        </w:rPr>
        <w:tab/>
      </w:r>
    </w:p>
    <w:p w14:paraId="2A820DB6" w14:textId="77777777" w:rsidR="006B58E3" w:rsidRDefault="006B58E3" w:rsidP="006B58E3">
      <w:pPr>
        <w:tabs>
          <w:tab w:val="left" w:pos="3600"/>
          <w:tab w:val="center" w:pos="4680"/>
          <w:tab w:val="center" w:pos="6120"/>
          <w:tab w:val="center" w:pos="801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(1)</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equal</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w:t>
      </w:r>
      <w:r w:rsidR="00516D1F" w:rsidRPr="00021DCB">
        <w:rPr>
          <w:rFonts w:ascii="Times New Roman" w:hAnsi="Times New Roman" w:cs="Times New Roman"/>
          <w:sz w:val="22"/>
          <w:szCs w:val="22"/>
        </w:rPr>
        <w:tab/>
      </w:r>
    </w:p>
    <w:p w14:paraId="47A34026" w14:textId="360911E8" w:rsidR="00516D1F" w:rsidRPr="00021DCB" w:rsidRDefault="006B58E3" w:rsidP="006B58E3">
      <w:pPr>
        <w:tabs>
          <w:tab w:val="left" w:pos="3600"/>
          <w:tab w:val="center" w:pos="4680"/>
          <w:tab w:val="center" w:pos="6120"/>
          <w:tab w:val="center" w:pos="8010"/>
        </w:tabs>
        <w:ind w:left="576"/>
        <w:rPr>
          <w:rFonts w:ascii="Times New Roman" w:hAnsi="Times New Roman" w:cs="Times New Roman"/>
          <w:sz w:val="22"/>
          <w:szCs w:val="22"/>
        </w:rPr>
      </w:pPr>
      <w:r>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(2)</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equal</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p>
    <w:p w14:paraId="5CE0BC5B" w14:textId="2A52187C" w:rsidR="00516D1F" w:rsidRPr="00021DCB" w:rsidRDefault="006B58E3" w:rsidP="006B58E3">
      <w:pPr>
        <w:tabs>
          <w:tab w:val="left" w:pos="3600"/>
          <w:tab w:val="center" w:pos="4680"/>
          <w:tab w:val="center" w:pos="6120"/>
          <w:tab w:val="center" w:pos="801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(3)</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equal</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r w:rsidR="00516D1F" w:rsidRPr="00021DCB">
        <w:rPr>
          <w:rFonts w:ascii="Times New Roman" w:hAnsi="Times New Roman" w:cs="Times New Roman"/>
          <w:sz w:val="22"/>
          <w:szCs w:val="22"/>
        </w:rPr>
        <w:tab/>
      </w:r>
    </w:p>
    <w:p w14:paraId="34A6E4FF" w14:textId="1500B70B" w:rsidR="00516D1F" w:rsidRPr="00021DCB" w:rsidRDefault="006B58E3" w:rsidP="006B58E3">
      <w:pPr>
        <w:tabs>
          <w:tab w:val="left" w:pos="3600"/>
          <w:tab w:val="center" w:pos="4680"/>
          <w:tab w:val="center" w:pos="6120"/>
          <w:tab w:val="center" w:pos="801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(4)</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unequal</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w:t>
      </w:r>
      <w:r w:rsidR="00021DCB">
        <w:rPr>
          <w:rFonts w:ascii="Times New Roman" w:eastAsia="Times New Roman" w:hAnsi="Times New Roman" w:cs="Times New Roman"/>
          <w:color w:val="000000"/>
          <w:sz w:val="22"/>
          <w:szCs w:val="22"/>
        </w:rPr>
        <w:t xml:space="preserve"> </w:t>
      </w:r>
      <w:r w:rsidR="00516D1F" w:rsidRPr="00021DCB">
        <w:rPr>
          <w:rFonts w:ascii="Times New Roman" w:eastAsia="Times New Roman" w:hAnsi="Times New Roman" w:cs="Times New Roman"/>
          <w:color w:val="000000"/>
          <w:sz w:val="22"/>
          <w:szCs w:val="22"/>
        </w:rPr>
        <w:t>90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debit </w:t>
      </w:r>
      <w:r w:rsidR="00516D1F" w:rsidRPr="00021DCB">
        <w:rPr>
          <w:rFonts w:ascii="Times New Roman" w:hAnsi="Times New Roman" w:cs="Times New Roman"/>
          <w:sz w:val="22"/>
          <w:szCs w:val="22"/>
        </w:rPr>
        <w:tab/>
      </w:r>
    </w:p>
    <w:p w14:paraId="01ABE0BC" w14:textId="577AEF98" w:rsidR="00516D1F" w:rsidRPr="00021DCB" w:rsidRDefault="006B58E3" w:rsidP="006B58E3">
      <w:pPr>
        <w:tabs>
          <w:tab w:val="left" w:pos="3600"/>
          <w:tab w:val="center" w:pos="4680"/>
          <w:tab w:val="center" w:pos="6120"/>
          <w:tab w:val="center" w:pos="801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(5)</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unequal</w:t>
      </w:r>
      <w:r w:rsidR="00516D1F"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516D1F" w:rsidRPr="00021DCB">
        <w:rPr>
          <w:rFonts w:ascii="Times New Roman" w:eastAsia="Times New Roman" w:hAnsi="Times New Roman" w:cs="Times New Roman"/>
          <w:color w:val="000000"/>
          <w:sz w:val="22"/>
          <w:szCs w:val="22"/>
        </w:rPr>
        <w:t>1,530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credit</w:t>
      </w:r>
      <w:r w:rsidR="00516D1F" w:rsidRPr="00021DCB">
        <w:rPr>
          <w:rFonts w:ascii="Times New Roman" w:hAnsi="Times New Roman" w:cs="Times New Roman"/>
          <w:sz w:val="22"/>
          <w:szCs w:val="22"/>
        </w:rPr>
        <w:tab/>
      </w:r>
    </w:p>
    <w:p w14:paraId="39D93476" w14:textId="224688D1" w:rsidR="00516D1F" w:rsidRPr="00021DCB" w:rsidRDefault="006B58E3" w:rsidP="006B58E3">
      <w:pPr>
        <w:tabs>
          <w:tab w:val="left" w:pos="3600"/>
          <w:tab w:val="center" w:pos="4680"/>
          <w:tab w:val="center" w:pos="6120"/>
          <w:tab w:val="center" w:pos="801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(6)</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unequal</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17,000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credit</w:t>
      </w:r>
      <w:r w:rsidR="00516D1F" w:rsidRPr="00021DCB">
        <w:rPr>
          <w:rFonts w:ascii="Times New Roman" w:hAnsi="Times New Roman" w:cs="Times New Roman"/>
          <w:sz w:val="22"/>
          <w:szCs w:val="22"/>
        </w:rPr>
        <w:tab/>
      </w:r>
    </w:p>
    <w:p w14:paraId="5CBE5421" w14:textId="06FB714D" w:rsidR="00516D1F" w:rsidRPr="00021DCB" w:rsidRDefault="006B58E3" w:rsidP="006B58E3">
      <w:pPr>
        <w:tabs>
          <w:tab w:val="left" w:pos="3600"/>
          <w:tab w:val="center" w:pos="4680"/>
          <w:tab w:val="center" w:pos="6120"/>
          <w:tab w:val="center" w:pos="801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(7)</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unequal</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4,000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debit </w:t>
      </w:r>
      <w:r w:rsidR="00516D1F" w:rsidRPr="00021DCB">
        <w:rPr>
          <w:rFonts w:ascii="Times New Roman" w:hAnsi="Times New Roman" w:cs="Times New Roman"/>
          <w:sz w:val="22"/>
          <w:szCs w:val="22"/>
        </w:rPr>
        <w:tab/>
      </w:r>
    </w:p>
    <w:p w14:paraId="0CAE6EDA" w14:textId="7736535D" w:rsidR="00516D1F" w:rsidRPr="00021DCB" w:rsidRDefault="006B58E3" w:rsidP="006B58E3">
      <w:pPr>
        <w:tabs>
          <w:tab w:val="left" w:pos="3600"/>
          <w:tab w:val="center" w:pos="4680"/>
          <w:tab w:val="center" w:pos="6120"/>
          <w:tab w:val="center" w:pos="801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(8)</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unequal</w:t>
      </w:r>
      <w:r w:rsidR="00516D1F"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516D1F" w:rsidRPr="00021DCB">
        <w:rPr>
          <w:rFonts w:ascii="Times New Roman" w:eastAsia="Times New Roman" w:hAnsi="Times New Roman" w:cs="Times New Roman"/>
          <w:color w:val="000000"/>
          <w:sz w:val="22"/>
          <w:szCs w:val="22"/>
        </w:rPr>
        <w:t>300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credit</w:t>
      </w:r>
      <w:r w:rsidR="00516D1F" w:rsidRPr="00021DCB">
        <w:rPr>
          <w:rFonts w:ascii="Times New Roman" w:hAnsi="Times New Roman" w:cs="Times New Roman"/>
          <w:sz w:val="22"/>
          <w:szCs w:val="22"/>
        </w:rPr>
        <w:tab/>
      </w:r>
    </w:p>
    <w:p w14:paraId="04ABFD11" w14:textId="7A29000E" w:rsidR="00516D1F" w:rsidRPr="00021DCB" w:rsidRDefault="006B58E3" w:rsidP="006B58E3">
      <w:pPr>
        <w:tabs>
          <w:tab w:val="left" w:pos="3600"/>
          <w:tab w:val="center" w:pos="4680"/>
          <w:tab w:val="center" w:pos="6120"/>
          <w:tab w:val="center" w:pos="801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(9)</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unequal</w:t>
      </w:r>
      <w:r w:rsidR="00516D1F"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rPr>
        <w:t xml:space="preserve"> </w:t>
      </w:r>
      <w:r w:rsidR="00516D1F" w:rsidRPr="00021DCB">
        <w:rPr>
          <w:rFonts w:ascii="Times New Roman" w:eastAsia="Times New Roman" w:hAnsi="Times New Roman" w:cs="Times New Roman"/>
          <w:color w:val="000000"/>
          <w:sz w:val="22"/>
          <w:szCs w:val="22"/>
        </w:rPr>
        <w:t>200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credit</w:t>
      </w:r>
      <w:r w:rsidR="00516D1F" w:rsidRPr="00021DCB">
        <w:rPr>
          <w:rFonts w:ascii="Times New Roman" w:hAnsi="Times New Roman" w:cs="Times New Roman"/>
          <w:sz w:val="22"/>
          <w:szCs w:val="22"/>
        </w:rPr>
        <w:tab/>
      </w:r>
    </w:p>
    <w:p w14:paraId="1EDD5360" w14:textId="77777777" w:rsidR="006B58E3"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6B58E3">
        <w:rPr>
          <w:rFonts w:ascii="Times New Roman" w:eastAsia="Times New Roman" w:hAnsi="Times New Roman" w:cs="Times New Roman"/>
          <w:color w:val="000000"/>
          <w:sz w:val="22"/>
          <w:szCs w:val="22"/>
        </w:rPr>
        <w:t>Challenging</w:t>
      </w:r>
    </w:p>
    <w:p w14:paraId="55181EAF" w14:textId="09C3A60B" w:rsidR="00516D1F" w:rsidRPr="00021DCB" w:rsidRDefault="006B58E3"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Bloom's: Applying</w:t>
      </w:r>
    </w:p>
    <w:p w14:paraId="195E118B" w14:textId="50A95B6C" w:rsidR="00516D1F" w:rsidRPr="00021DCB" w:rsidRDefault="00516D1F"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FNMN.WARD.16.02-04 - LO: 02-04</w:t>
      </w:r>
    </w:p>
    <w:p w14:paraId="0460B988" w14:textId="77777777" w:rsidR="006B58E3"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w:t>
      </w:r>
      <w:r w:rsidR="006B58E3">
        <w:rPr>
          <w:rFonts w:ascii="Times New Roman" w:eastAsia="Times New Roman" w:hAnsi="Times New Roman" w:cs="Times New Roman"/>
          <w:color w:val="000000"/>
          <w:sz w:val="22"/>
          <w:szCs w:val="22"/>
        </w:rPr>
        <w:t>ACBSP.APC.05 - Accounting Cycle</w:t>
      </w:r>
    </w:p>
    <w:p w14:paraId="527C7F7C" w14:textId="77777777" w:rsidR="006B58E3" w:rsidRDefault="006B58E3"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726DCFDF" w14:textId="46791985" w:rsidR="006B58E3" w:rsidRDefault="006B58E3"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48D3BF89" w14:textId="2ED4F0B7" w:rsidR="00516D1F" w:rsidRPr="00021DCB" w:rsidRDefault="006B58E3"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BUSPROG: Analytic</w:t>
      </w:r>
    </w:p>
    <w:p w14:paraId="1E88C242" w14:textId="7F91296D" w:rsidR="001D53AA" w:rsidRPr="00021DCB" w:rsidRDefault="006B58E3" w:rsidP="006B58E3">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03B5286F" w14:textId="77777777" w:rsidR="00516D1F" w:rsidRPr="00021DCB" w:rsidRDefault="00516D1F" w:rsidP="006B58E3">
      <w:pPr>
        <w:pStyle w:val="p"/>
        <w:tabs>
          <w:tab w:val="left" w:pos="3600"/>
        </w:tabs>
        <w:rPr>
          <w:rFonts w:ascii="Times New Roman" w:hAnsi="Times New Roman" w:cs="Times New Roman"/>
          <w:sz w:val="22"/>
          <w:szCs w:val="22"/>
        </w:rPr>
      </w:pPr>
      <w:r w:rsidRPr="00021DCB">
        <w:rPr>
          <w:rFonts w:ascii="Times New Roman" w:eastAsia="Times New Roman" w:hAnsi="Times New Roman" w:cs="Times New Roman"/>
          <w:b/>
          <w:bCs/>
          <w:color w:val="000000"/>
          <w:sz w:val="22"/>
          <w:szCs w:val="22"/>
        </w:rPr>
        <w:lastRenderedPageBreak/>
        <w:t>Exhibit 2-1</w:t>
      </w:r>
      <w:r w:rsidRPr="00021DCB">
        <w:rPr>
          <w:rFonts w:ascii="Times New Roman" w:eastAsia="Times New Roman" w:hAnsi="Times New Roman" w:cs="Times New Roman"/>
          <w:b/>
          <w:bCs/>
          <w:color w:val="000000"/>
          <w:sz w:val="22"/>
          <w:szCs w:val="22"/>
        </w:rPr>
        <w:br/>
      </w:r>
      <w:r w:rsidRPr="00021DCB">
        <w:rPr>
          <w:rFonts w:ascii="Times New Roman" w:eastAsia="Times New Roman" w:hAnsi="Times New Roman" w:cs="Times New Roman"/>
          <w:color w:val="000000"/>
          <w:sz w:val="22"/>
          <w:szCs w:val="22"/>
        </w:rPr>
        <w:t>All nine transactions for Ralston Sports Co. for September, the first month of operations, are recorded in the following T accounts:</w:t>
      </w:r>
      <w:r w:rsidRPr="00021DCB">
        <w:rPr>
          <w:rFonts w:ascii="Times New Roman" w:eastAsia="Times New Roman" w:hAnsi="Times New Roman" w:cs="Times New Roman"/>
          <w:color w:val="000000"/>
          <w:sz w:val="22"/>
          <w:szCs w:val="22"/>
        </w:rPr>
        <w:br/>
      </w:r>
    </w:p>
    <w:tbl>
      <w:tblPr>
        <w:tblW w:w="0" w:type="auto"/>
        <w:tblCellMar>
          <w:left w:w="0" w:type="dxa"/>
          <w:right w:w="0" w:type="dxa"/>
        </w:tblCellMar>
        <w:tblLook w:val="04A0" w:firstRow="1" w:lastRow="0" w:firstColumn="1" w:lastColumn="0" w:noHBand="0" w:noVBand="1"/>
      </w:tblPr>
      <w:tblGrid>
        <w:gridCol w:w="720"/>
        <w:gridCol w:w="720"/>
        <w:gridCol w:w="720"/>
        <w:gridCol w:w="720"/>
        <w:gridCol w:w="720"/>
        <w:gridCol w:w="720"/>
        <w:gridCol w:w="720"/>
        <w:gridCol w:w="720"/>
        <w:gridCol w:w="720"/>
      </w:tblGrid>
      <w:tr w:rsidR="00AA72B4" w:rsidRPr="00021DCB" w14:paraId="31697120" w14:textId="77777777" w:rsidTr="00B616EA">
        <w:tc>
          <w:tcPr>
            <w:tcW w:w="2880" w:type="dxa"/>
            <w:gridSpan w:val="4"/>
            <w:tcBorders>
              <w:bottom w:val="single" w:sz="4" w:space="0" w:color="auto"/>
            </w:tcBorders>
            <w:tcMar>
              <w:top w:w="0" w:type="dxa"/>
              <w:left w:w="0" w:type="dxa"/>
              <w:bottom w:w="0" w:type="dxa"/>
              <w:right w:w="0" w:type="dxa"/>
            </w:tcMar>
            <w:vAlign w:val="center"/>
          </w:tcPr>
          <w:p w14:paraId="57DCECA2" w14:textId="77777777" w:rsidR="00AA72B4" w:rsidRPr="00021DCB" w:rsidRDefault="00AA72B4" w:rsidP="00021DCB">
            <w:pPr>
              <w:pStyle w:val="p"/>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Cash</w:t>
            </w:r>
          </w:p>
        </w:tc>
        <w:tc>
          <w:tcPr>
            <w:tcW w:w="720" w:type="dxa"/>
            <w:tcMar>
              <w:top w:w="0" w:type="dxa"/>
              <w:left w:w="0" w:type="dxa"/>
              <w:bottom w:w="0" w:type="dxa"/>
              <w:right w:w="0" w:type="dxa"/>
            </w:tcMar>
            <w:vAlign w:val="center"/>
          </w:tcPr>
          <w:p w14:paraId="516EF98A" w14:textId="77777777" w:rsidR="00AA72B4" w:rsidRPr="00021DCB" w:rsidRDefault="00AA72B4"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880" w:type="dxa"/>
            <w:gridSpan w:val="4"/>
            <w:tcBorders>
              <w:bottom w:val="single" w:sz="4" w:space="0" w:color="auto"/>
            </w:tcBorders>
            <w:tcMar>
              <w:top w:w="0" w:type="dxa"/>
              <w:left w:w="0" w:type="dxa"/>
              <w:bottom w:w="0" w:type="dxa"/>
              <w:right w:w="0" w:type="dxa"/>
            </w:tcMar>
            <w:vAlign w:val="center"/>
          </w:tcPr>
          <w:p w14:paraId="13C2C0C1" w14:textId="77777777" w:rsidR="00AA72B4" w:rsidRPr="00021DCB" w:rsidRDefault="00AA72B4" w:rsidP="00021DCB">
            <w:pPr>
              <w:pStyle w:val="p"/>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Common Stock</w:t>
            </w:r>
          </w:p>
        </w:tc>
      </w:tr>
      <w:tr w:rsidR="00516D1F" w:rsidRPr="00021DCB" w14:paraId="0F587246" w14:textId="77777777" w:rsidTr="00B616EA">
        <w:tc>
          <w:tcPr>
            <w:tcW w:w="720" w:type="dxa"/>
            <w:tcBorders>
              <w:top w:val="single" w:sz="4" w:space="0" w:color="auto"/>
            </w:tcBorders>
            <w:tcMar>
              <w:top w:w="0" w:type="dxa"/>
              <w:left w:w="0" w:type="dxa"/>
              <w:bottom w:w="0" w:type="dxa"/>
              <w:right w:w="0" w:type="dxa"/>
            </w:tcMar>
            <w:vAlign w:val="center"/>
          </w:tcPr>
          <w:p w14:paraId="35259744"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w:t>
            </w:r>
          </w:p>
        </w:tc>
        <w:tc>
          <w:tcPr>
            <w:tcW w:w="720" w:type="dxa"/>
            <w:tcBorders>
              <w:top w:val="single" w:sz="4" w:space="0" w:color="auto"/>
              <w:right w:val="single" w:sz="4" w:space="0" w:color="auto"/>
            </w:tcBorders>
            <w:tcMar>
              <w:top w:w="0" w:type="dxa"/>
              <w:left w:w="0" w:type="dxa"/>
              <w:bottom w:w="0" w:type="dxa"/>
              <w:right w:w="0" w:type="dxa"/>
            </w:tcMar>
          </w:tcPr>
          <w:p w14:paraId="7E28DFD8" w14:textId="23068AB3" w:rsidR="00516D1F" w:rsidRPr="00021DCB" w:rsidRDefault="00516D1F" w:rsidP="00AA72B4">
            <w:pPr>
              <w:pStyle w:val="p"/>
              <w:ind w:right="72"/>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25,000</w:t>
            </w:r>
          </w:p>
        </w:tc>
        <w:tc>
          <w:tcPr>
            <w:tcW w:w="720" w:type="dxa"/>
            <w:tcBorders>
              <w:top w:val="single" w:sz="4" w:space="0" w:color="auto"/>
              <w:left w:val="single" w:sz="4" w:space="0" w:color="auto"/>
            </w:tcBorders>
            <w:tcMar>
              <w:top w:w="0" w:type="dxa"/>
              <w:left w:w="0" w:type="dxa"/>
              <w:bottom w:w="0" w:type="dxa"/>
              <w:right w:w="0" w:type="dxa"/>
            </w:tcMar>
            <w:vAlign w:val="center"/>
          </w:tcPr>
          <w:p w14:paraId="01206100" w14:textId="77777777" w:rsidR="00516D1F" w:rsidRPr="00021DCB" w:rsidRDefault="00516D1F" w:rsidP="00B616EA">
            <w:pPr>
              <w:ind w:left="72"/>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(3)</w:t>
            </w:r>
          </w:p>
        </w:tc>
        <w:tc>
          <w:tcPr>
            <w:tcW w:w="720" w:type="dxa"/>
            <w:tcBorders>
              <w:top w:val="single" w:sz="4" w:space="0" w:color="auto"/>
            </w:tcBorders>
            <w:tcMar>
              <w:top w:w="0" w:type="dxa"/>
              <w:left w:w="0" w:type="dxa"/>
              <w:bottom w:w="0" w:type="dxa"/>
              <w:right w:w="0" w:type="dxa"/>
            </w:tcMar>
          </w:tcPr>
          <w:p w14:paraId="5235F678" w14:textId="77777777" w:rsidR="00516D1F" w:rsidRPr="00021DCB" w:rsidRDefault="00516D1F" w:rsidP="00021DCB">
            <w:pPr>
              <w:pStyle w:val="p"/>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12,500</w:t>
            </w:r>
          </w:p>
        </w:tc>
        <w:tc>
          <w:tcPr>
            <w:tcW w:w="720" w:type="dxa"/>
            <w:tcMar>
              <w:top w:w="0" w:type="dxa"/>
              <w:left w:w="0" w:type="dxa"/>
              <w:bottom w:w="0" w:type="dxa"/>
              <w:right w:w="0" w:type="dxa"/>
            </w:tcMar>
            <w:vAlign w:val="center"/>
          </w:tcPr>
          <w:p w14:paraId="7B3D3FA5"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top w:val="single" w:sz="4" w:space="0" w:color="auto"/>
            </w:tcBorders>
            <w:tcMar>
              <w:top w:w="0" w:type="dxa"/>
              <w:left w:w="0" w:type="dxa"/>
              <w:bottom w:w="0" w:type="dxa"/>
              <w:right w:w="0" w:type="dxa"/>
            </w:tcMar>
            <w:vAlign w:val="center"/>
          </w:tcPr>
          <w:p w14:paraId="77BF9160"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top w:val="single" w:sz="4" w:space="0" w:color="auto"/>
              <w:right w:val="single" w:sz="4" w:space="0" w:color="auto"/>
            </w:tcBorders>
            <w:tcMar>
              <w:top w:w="0" w:type="dxa"/>
              <w:left w:w="0" w:type="dxa"/>
              <w:bottom w:w="0" w:type="dxa"/>
              <w:right w:w="0" w:type="dxa"/>
            </w:tcMar>
            <w:vAlign w:val="center"/>
          </w:tcPr>
          <w:p w14:paraId="0B391A92"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top w:val="single" w:sz="4" w:space="0" w:color="auto"/>
              <w:left w:val="single" w:sz="4" w:space="0" w:color="auto"/>
            </w:tcBorders>
            <w:tcMar>
              <w:top w:w="0" w:type="dxa"/>
              <w:left w:w="0" w:type="dxa"/>
              <w:bottom w:w="0" w:type="dxa"/>
              <w:right w:w="0" w:type="dxa"/>
            </w:tcMar>
            <w:vAlign w:val="center"/>
          </w:tcPr>
          <w:p w14:paraId="28BD0EE9" w14:textId="77777777" w:rsidR="00516D1F" w:rsidRPr="00021DCB" w:rsidRDefault="00516D1F" w:rsidP="00B616EA">
            <w:pPr>
              <w:ind w:left="72"/>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w:t>
            </w:r>
          </w:p>
        </w:tc>
        <w:tc>
          <w:tcPr>
            <w:tcW w:w="720" w:type="dxa"/>
            <w:tcBorders>
              <w:top w:val="single" w:sz="4" w:space="0" w:color="auto"/>
            </w:tcBorders>
            <w:tcMar>
              <w:top w:w="0" w:type="dxa"/>
              <w:left w:w="0" w:type="dxa"/>
              <w:bottom w:w="0" w:type="dxa"/>
              <w:right w:w="0" w:type="dxa"/>
            </w:tcMar>
            <w:vAlign w:val="center"/>
          </w:tcPr>
          <w:p w14:paraId="77F1B923" w14:textId="77777777" w:rsidR="00516D1F" w:rsidRPr="00021DCB" w:rsidRDefault="00516D1F" w:rsidP="00021DCB">
            <w:pPr>
              <w:pStyle w:val="p"/>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25,000</w:t>
            </w:r>
          </w:p>
        </w:tc>
      </w:tr>
      <w:tr w:rsidR="00516D1F" w:rsidRPr="00021DCB" w14:paraId="44B99360" w14:textId="77777777" w:rsidTr="00B616EA">
        <w:tc>
          <w:tcPr>
            <w:tcW w:w="720" w:type="dxa"/>
            <w:tcMar>
              <w:top w:w="0" w:type="dxa"/>
              <w:left w:w="0" w:type="dxa"/>
              <w:bottom w:w="0" w:type="dxa"/>
              <w:right w:w="0" w:type="dxa"/>
            </w:tcMar>
            <w:vAlign w:val="center"/>
          </w:tcPr>
          <w:p w14:paraId="4F2492F6"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(7)</w:t>
            </w:r>
          </w:p>
        </w:tc>
        <w:tc>
          <w:tcPr>
            <w:tcW w:w="720" w:type="dxa"/>
            <w:tcBorders>
              <w:right w:val="single" w:sz="4" w:space="0" w:color="auto"/>
            </w:tcBorders>
            <w:tcMar>
              <w:top w:w="0" w:type="dxa"/>
              <w:left w:w="0" w:type="dxa"/>
              <w:bottom w:w="0" w:type="dxa"/>
              <w:right w:w="0" w:type="dxa"/>
            </w:tcMar>
          </w:tcPr>
          <w:p w14:paraId="4926D5A9" w14:textId="4D03B431" w:rsidR="00516D1F" w:rsidRPr="00021DCB" w:rsidRDefault="00516D1F" w:rsidP="00AA72B4">
            <w:pPr>
              <w:pStyle w:val="p"/>
              <w:ind w:right="72"/>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11,900</w:t>
            </w:r>
          </w:p>
        </w:tc>
        <w:tc>
          <w:tcPr>
            <w:tcW w:w="720" w:type="dxa"/>
            <w:tcBorders>
              <w:left w:val="single" w:sz="4" w:space="0" w:color="auto"/>
            </w:tcBorders>
            <w:tcMar>
              <w:top w:w="0" w:type="dxa"/>
              <w:left w:w="0" w:type="dxa"/>
              <w:bottom w:w="0" w:type="dxa"/>
              <w:right w:w="0" w:type="dxa"/>
            </w:tcMar>
            <w:vAlign w:val="center"/>
          </w:tcPr>
          <w:p w14:paraId="71DF9C9E" w14:textId="77777777" w:rsidR="00516D1F" w:rsidRPr="00021DCB" w:rsidRDefault="00516D1F" w:rsidP="00B616EA">
            <w:pPr>
              <w:ind w:left="72"/>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(5)</w:t>
            </w:r>
          </w:p>
        </w:tc>
        <w:tc>
          <w:tcPr>
            <w:tcW w:w="720" w:type="dxa"/>
            <w:tcMar>
              <w:top w:w="0" w:type="dxa"/>
              <w:left w:w="0" w:type="dxa"/>
              <w:bottom w:w="0" w:type="dxa"/>
              <w:right w:w="0" w:type="dxa"/>
            </w:tcMar>
          </w:tcPr>
          <w:p w14:paraId="2A884CA4" w14:textId="77777777" w:rsidR="00516D1F" w:rsidRPr="00021DCB" w:rsidRDefault="00516D1F" w:rsidP="00021DCB">
            <w:pPr>
              <w:pStyle w:val="p"/>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7,600</w:t>
            </w:r>
          </w:p>
        </w:tc>
        <w:tc>
          <w:tcPr>
            <w:tcW w:w="720" w:type="dxa"/>
            <w:tcMar>
              <w:top w:w="0" w:type="dxa"/>
              <w:left w:w="0" w:type="dxa"/>
              <w:bottom w:w="0" w:type="dxa"/>
              <w:right w:w="0" w:type="dxa"/>
            </w:tcMar>
            <w:vAlign w:val="center"/>
          </w:tcPr>
          <w:p w14:paraId="49F0F124"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Mar>
              <w:top w:w="0" w:type="dxa"/>
              <w:left w:w="0" w:type="dxa"/>
              <w:bottom w:w="0" w:type="dxa"/>
              <w:right w:w="0" w:type="dxa"/>
            </w:tcMar>
            <w:vAlign w:val="center"/>
          </w:tcPr>
          <w:p w14:paraId="3B5FC972"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right w:val="single" w:sz="4" w:space="0" w:color="auto"/>
            </w:tcBorders>
            <w:tcMar>
              <w:top w:w="0" w:type="dxa"/>
              <w:left w:w="0" w:type="dxa"/>
              <w:bottom w:w="0" w:type="dxa"/>
              <w:right w:w="0" w:type="dxa"/>
            </w:tcMar>
            <w:vAlign w:val="center"/>
          </w:tcPr>
          <w:p w14:paraId="64BFEC4F"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left w:val="single" w:sz="4" w:space="0" w:color="auto"/>
            </w:tcBorders>
            <w:tcMar>
              <w:top w:w="0" w:type="dxa"/>
              <w:left w:w="0" w:type="dxa"/>
              <w:bottom w:w="0" w:type="dxa"/>
              <w:right w:w="0" w:type="dxa"/>
            </w:tcMar>
            <w:vAlign w:val="center"/>
          </w:tcPr>
          <w:p w14:paraId="31D980FF" w14:textId="77777777" w:rsidR="00516D1F" w:rsidRPr="00021DCB" w:rsidRDefault="00516D1F" w:rsidP="00B616EA">
            <w:pPr>
              <w:ind w:left="72"/>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Mar>
              <w:top w:w="0" w:type="dxa"/>
              <w:left w:w="0" w:type="dxa"/>
              <w:bottom w:w="0" w:type="dxa"/>
              <w:right w:w="0" w:type="dxa"/>
            </w:tcMar>
            <w:vAlign w:val="center"/>
          </w:tcPr>
          <w:p w14:paraId="00367881"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516D1F" w:rsidRPr="00021DCB" w14:paraId="6C9F9661" w14:textId="77777777" w:rsidTr="00B616EA">
        <w:tc>
          <w:tcPr>
            <w:tcW w:w="720" w:type="dxa"/>
            <w:tcMar>
              <w:top w:w="0" w:type="dxa"/>
              <w:left w:w="0" w:type="dxa"/>
              <w:bottom w:w="0" w:type="dxa"/>
              <w:right w:w="0" w:type="dxa"/>
            </w:tcMar>
            <w:vAlign w:val="center"/>
          </w:tcPr>
          <w:p w14:paraId="1E57B1A8"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(9)</w:t>
            </w:r>
          </w:p>
        </w:tc>
        <w:tc>
          <w:tcPr>
            <w:tcW w:w="720" w:type="dxa"/>
            <w:tcBorders>
              <w:right w:val="single" w:sz="4" w:space="0" w:color="auto"/>
            </w:tcBorders>
            <w:tcMar>
              <w:top w:w="0" w:type="dxa"/>
              <w:left w:w="0" w:type="dxa"/>
              <w:bottom w:w="0" w:type="dxa"/>
              <w:right w:w="0" w:type="dxa"/>
            </w:tcMar>
          </w:tcPr>
          <w:p w14:paraId="25472B7C" w14:textId="22249A5D" w:rsidR="00516D1F" w:rsidRPr="00021DCB" w:rsidRDefault="00516D1F" w:rsidP="00AA72B4">
            <w:pPr>
              <w:pStyle w:val="p"/>
              <w:ind w:right="72"/>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9,700</w:t>
            </w:r>
          </w:p>
        </w:tc>
        <w:tc>
          <w:tcPr>
            <w:tcW w:w="720" w:type="dxa"/>
            <w:tcBorders>
              <w:left w:val="single" w:sz="4" w:space="0" w:color="auto"/>
            </w:tcBorders>
            <w:tcMar>
              <w:top w:w="0" w:type="dxa"/>
              <w:left w:w="0" w:type="dxa"/>
              <w:bottom w:w="0" w:type="dxa"/>
              <w:right w:w="0" w:type="dxa"/>
            </w:tcMar>
            <w:vAlign w:val="center"/>
          </w:tcPr>
          <w:p w14:paraId="365C0964" w14:textId="77777777" w:rsidR="00516D1F" w:rsidRPr="00021DCB" w:rsidRDefault="00516D1F" w:rsidP="00B616EA">
            <w:pPr>
              <w:ind w:left="72"/>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(6)</w:t>
            </w:r>
          </w:p>
        </w:tc>
        <w:tc>
          <w:tcPr>
            <w:tcW w:w="720" w:type="dxa"/>
            <w:tcMar>
              <w:top w:w="0" w:type="dxa"/>
              <w:left w:w="0" w:type="dxa"/>
              <w:bottom w:w="0" w:type="dxa"/>
              <w:right w:w="0" w:type="dxa"/>
            </w:tcMar>
          </w:tcPr>
          <w:p w14:paraId="03E116E6" w14:textId="77777777" w:rsidR="00516D1F" w:rsidRPr="00021DCB" w:rsidRDefault="00516D1F" w:rsidP="00021DCB">
            <w:pPr>
              <w:pStyle w:val="p"/>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10,500</w:t>
            </w:r>
          </w:p>
        </w:tc>
        <w:tc>
          <w:tcPr>
            <w:tcW w:w="720" w:type="dxa"/>
            <w:tcMar>
              <w:top w:w="0" w:type="dxa"/>
              <w:left w:w="0" w:type="dxa"/>
              <w:bottom w:w="0" w:type="dxa"/>
              <w:right w:w="0" w:type="dxa"/>
            </w:tcMar>
            <w:vAlign w:val="center"/>
          </w:tcPr>
          <w:p w14:paraId="6D3839A9"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Mar>
              <w:top w:w="0" w:type="dxa"/>
              <w:left w:w="0" w:type="dxa"/>
              <w:bottom w:w="0" w:type="dxa"/>
              <w:right w:w="0" w:type="dxa"/>
            </w:tcMar>
            <w:vAlign w:val="center"/>
          </w:tcPr>
          <w:p w14:paraId="21090CDF"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right w:val="single" w:sz="4" w:space="0" w:color="auto"/>
            </w:tcBorders>
            <w:tcMar>
              <w:top w:w="0" w:type="dxa"/>
              <w:left w:w="0" w:type="dxa"/>
              <w:bottom w:w="0" w:type="dxa"/>
              <w:right w:w="0" w:type="dxa"/>
            </w:tcMar>
            <w:vAlign w:val="center"/>
          </w:tcPr>
          <w:p w14:paraId="733F7FE1"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left w:val="single" w:sz="4" w:space="0" w:color="auto"/>
            </w:tcBorders>
            <w:tcMar>
              <w:top w:w="0" w:type="dxa"/>
              <w:left w:w="0" w:type="dxa"/>
              <w:bottom w:w="0" w:type="dxa"/>
              <w:right w:w="0" w:type="dxa"/>
            </w:tcMar>
            <w:vAlign w:val="center"/>
          </w:tcPr>
          <w:p w14:paraId="6619D5C5" w14:textId="77777777" w:rsidR="00516D1F" w:rsidRPr="00021DCB" w:rsidRDefault="00516D1F" w:rsidP="00B616EA">
            <w:pPr>
              <w:ind w:left="72"/>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Mar>
              <w:top w:w="0" w:type="dxa"/>
              <w:left w:w="0" w:type="dxa"/>
              <w:bottom w:w="0" w:type="dxa"/>
              <w:right w:w="0" w:type="dxa"/>
            </w:tcMar>
            <w:vAlign w:val="center"/>
          </w:tcPr>
          <w:p w14:paraId="082ACA4D"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r w:rsidR="00516D1F" w:rsidRPr="00021DCB" w14:paraId="60D88DEE" w14:textId="77777777" w:rsidTr="00B616EA">
        <w:tc>
          <w:tcPr>
            <w:tcW w:w="720" w:type="dxa"/>
            <w:tcMar>
              <w:top w:w="0" w:type="dxa"/>
              <w:left w:w="0" w:type="dxa"/>
              <w:bottom w:w="0" w:type="dxa"/>
              <w:right w:w="0" w:type="dxa"/>
            </w:tcMar>
            <w:vAlign w:val="center"/>
          </w:tcPr>
          <w:p w14:paraId="41590019"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right w:val="single" w:sz="4" w:space="0" w:color="auto"/>
            </w:tcBorders>
            <w:tcMar>
              <w:top w:w="0" w:type="dxa"/>
              <w:left w:w="0" w:type="dxa"/>
              <w:bottom w:w="0" w:type="dxa"/>
              <w:right w:w="0" w:type="dxa"/>
            </w:tcMar>
          </w:tcPr>
          <w:p w14:paraId="0E65987A" w14:textId="77777777" w:rsidR="00516D1F" w:rsidRPr="00021DCB" w:rsidRDefault="00516D1F" w:rsidP="00AA72B4">
            <w:pPr>
              <w:ind w:right="72"/>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left w:val="single" w:sz="4" w:space="0" w:color="auto"/>
            </w:tcBorders>
            <w:tcMar>
              <w:top w:w="0" w:type="dxa"/>
              <w:left w:w="0" w:type="dxa"/>
              <w:bottom w:w="0" w:type="dxa"/>
              <w:right w:w="0" w:type="dxa"/>
            </w:tcMar>
            <w:vAlign w:val="center"/>
          </w:tcPr>
          <w:p w14:paraId="6A97282E" w14:textId="77777777" w:rsidR="00516D1F" w:rsidRPr="00021DCB" w:rsidRDefault="00516D1F" w:rsidP="00B616EA">
            <w:pPr>
              <w:ind w:left="72"/>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(8)</w:t>
            </w:r>
          </w:p>
        </w:tc>
        <w:tc>
          <w:tcPr>
            <w:tcW w:w="720" w:type="dxa"/>
            <w:tcMar>
              <w:top w:w="0" w:type="dxa"/>
              <w:left w:w="0" w:type="dxa"/>
              <w:bottom w:w="0" w:type="dxa"/>
              <w:right w:w="0" w:type="dxa"/>
            </w:tcMar>
          </w:tcPr>
          <w:p w14:paraId="43ED5ED4" w14:textId="77777777" w:rsidR="00516D1F" w:rsidRPr="00021DCB" w:rsidRDefault="00516D1F" w:rsidP="00021DCB">
            <w:pPr>
              <w:pStyle w:val="p"/>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7,000</w:t>
            </w:r>
          </w:p>
        </w:tc>
        <w:tc>
          <w:tcPr>
            <w:tcW w:w="720" w:type="dxa"/>
            <w:tcMar>
              <w:top w:w="0" w:type="dxa"/>
              <w:left w:w="0" w:type="dxa"/>
              <w:bottom w:w="0" w:type="dxa"/>
              <w:right w:w="0" w:type="dxa"/>
            </w:tcMar>
            <w:vAlign w:val="center"/>
          </w:tcPr>
          <w:p w14:paraId="045BB6FF"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Mar>
              <w:top w:w="0" w:type="dxa"/>
              <w:left w:w="0" w:type="dxa"/>
              <w:bottom w:w="0" w:type="dxa"/>
              <w:right w:w="0" w:type="dxa"/>
            </w:tcMar>
            <w:vAlign w:val="center"/>
          </w:tcPr>
          <w:p w14:paraId="4D880F28"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right w:val="single" w:sz="4" w:space="0" w:color="auto"/>
            </w:tcBorders>
            <w:tcMar>
              <w:top w:w="0" w:type="dxa"/>
              <w:left w:w="0" w:type="dxa"/>
              <w:bottom w:w="0" w:type="dxa"/>
              <w:right w:w="0" w:type="dxa"/>
            </w:tcMar>
            <w:vAlign w:val="center"/>
          </w:tcPr>
          <w:p w14:paraId="77BA460C"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left w:val="single" w:sz="4" w:space="0" w:color="auto"/>
            </w:tcBorders>
            <w:tcMar>
              <w:top w:w="0" w:type="dxa"/>
              <w:left w:w="0" w:type="dxa"/>
              <w:bottom w:w="0" w:type="dxa"/>
              <w:right w:w="0" w:type="dxa"/>
            </w:tcMar>
            <w:vAlign w:val="center"/>
          </w:tcPr>
          <w:p w14:paraId="401E365E" w14:textId="77777777" w:rsidR="00516D1F" w:rsidRPr="00021DCB" w:rsidRDefault="00516D1F" w:rsidP="00B616EA">
            <w:pPr>
              <w:ind w:left="72"/>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Mar>
              <w:top w:w="0" w:type="dxa"/>
              <w:left w:w="0" w:type="dxa"/>
              <w:bottom w:w="0" w:type="dxa"/>
              <w:right w:w="0" w:type="dxa"/>
            </w:tcMar>
            <w:vAlign w:val="center"/>
          </w:tcPr>
          <w:p w14:paraId="62187F4D"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bl>
    <w:p w14:paraId="6EC9BEF2" w14:textId="77777777" w:rsidR="00516D1F" w:rsidRPr="00021DCB" w:rsidRDefault="00516D1F" w:rsidP="00021DCB">
      <w:pPr>
        <w:pStyle w:val="p"/>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tbl>
      <w:tblPr>
        <w:tblW w:w="6480" w:type="dxa"/>
        <w:tblCellMar>
          <w:left w:w="0" w:type="dxa"/>
          <w:right w:w="0" w:type="dxa"/>
        </w:tblCellMar>
        <w:tblLook w:val="04A0" w:firstRow="1" w:lastRow="0" w:firstColumn="1" w:lastColumn="0" w:noHBand="0" w:noVBand="1"/>
      </w:tblPr>
      <w:tblGrid>
        <w:gridCol w:w="720"/>
        <w:gridCol w:w="720"/>
        <w:gridCol w:w="720"/>
        <w:gridCol w:w="720"/>
        <w:gridCol w:w="720"/>
        <w:gridCol w:w="720"/>
        <w:gridCol w:w="720"/>
        <w:gridCol w:w="720"/>
        <w:gridCol w:w="720"/>
      </w:tblGrid>
      <w:tr w:rsidR="00AA72B4" w:rsidRPr="00021DCB" w14:paraId="2758F470" w14:textId="77777777" w:rsidTr="00B616EA">
        <w:tc>
          <w:tcPr>
            <w:tcW w:w="2880" w:type="dxa"/>
            <w:gridSpan w:val="4"/>
            <w:tcBorders>
              <w:bottom w:val="single" w:sz="4" w:space="0" w:color="auto"/>
            </w:tcBorders>
            <w:tcMar>
              <w:top w:w="0" w:type="dxa"/>
              <w:left w:w="0" w:type="dxa"/>
              <w:bottom w:w="0" w:type="dxa"/>
              <w:right w:w="0" w:type="dxa"/>
            </w:tcMar>
            <w:vAlign w:val="center"/>
          </w:tcPr>
          <w:p w14:paraId="4CAF41CD" w14:textId="067A36FF" w:rsidR="00AA72B4" w:rsidRPr="00021DCB" w:rsidRDefault="00AA72B4" w:rsidP="00AA72B4">
            <w:pPr>
              <w:pStyle w:val="p"/>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Receivable</w:t>
            </w:r>
          </w:p>
        </w:tc>
        <w:tc>
          <w:tcPr>
            <w:tcW w:w="720" w:type="dxa"/>
            <w:tcMar>
              <w:top w:w="0" w:type="dxa"/>
              <w:left w:w="0" w:type="dxa"/>
              <w:bottom w:w="0" w:type="dxa"/>
              <w:right w:w="0" w:type="dxa"/>
            </w:tcMar>
            <w:vAlign w:val="center"/>
          </w:tcPr>
          <w:p w14:paraId="7A7C20EC" w14:textId="77777777" w:rsidR="00AA72B4" w:rsidRPr="00021DCB" w:rsidRDefault="00AA72B4"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880" w:type="dxa"/>
            <w:gridSpan w:val="4"/>
            <w:tcBorders>
              <w:bottom w:val="single" w:sz="4" w:space="0" w:color="auto"/>
            </w:tcBorders>
            <w:tcMar>
              <w:top w:w="0" w:type="dxa"/>
              <w:left w:w="0" w:type="dxa"/>
              <w:bottom w:w="0" w:type="dxa"/>
              <w:right w:w="0" w:type="dxa"/>
            </w:tcMar>
            <w:vAlign w:val="center"/>
          </w:tcPr>
          <w:p w14:paraId="0CAB6BF3" w14:textId="77777777" w:rsidR="00AA72B4" w:rsidRPr="00021DCB" w:rsidRDefault="00AA72B4" w:rsidP="00021DCB">
            <w:pPr>
              <w:pStyle w:val="p"/>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Dividends</w:t>
            </w:r>
          </w:p>
        </w:tc>
      </w:tr>
      <w:tr w:rsidR="00516D1F" w:rsidRPr="00021DCB" w14:paraId="5A042566" w14:textId="77777777" w:rsidTr="00B616EA">
        <w:tc>
          <w:tcPr>
            <w:tcW w:w="720" w:type="dxa"/>
            <w:tcBorders>
              <w:top w:val="single" w:sz="4" w:space="0" w:color="auto"/>
            </w:tcBorders>
            <w:tcMar>
              <w:top w:w="0" w:type="dxa"/>
              <w:left w:w="0" w:type="dxa"/>
              <w:bottom w:w="0" w:type="dxa"/>
              <w:right w:w="0" w:type="dxa"/>
            </w:tcMar>
            <w:vAlign w:val="center"/>
          </w:tcPr>
          <w:p w14:paraId="1AA63825"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(4)</w:t>
            </w:r>
          </w:p>
        </w:tc>
        <w:tc>
          <w:tcPr>
            <w:tcW w:w="720" w:type="dxa"/>
            <w:tcBorders>
              <w:top w:val="single" w:sz="4" w:space="0" w:color="auto"/>
              <w:right w:val="single" w:sz="4" w:space="0" w:color="auto"/>
            </w:tcBorders>
            <w:tcMar>
              <w:top w:w="0" w:type="dxa"/>
              <w:left w:w="0" w:type="dxa"/>
              <w:bottom w:w="0" w:type="dxa"/>
              <w:right w:w="0" w:type="dxa"/>
            </w:tcMar>
            <w:vAlign w:val="center"/>
          </w:tcPr>
          <w:p w14:paraId="75C4938B" w14:textId="71429E1A" w:rsidR="00516D1F" w:rsidRPr="00021DCB" w:rsidRDefault="00516D1F" w:rsidP="00AA72B4">
            <w:pPr>
              <w:pStyle w:val="p"/>
              <w:ind w:right="72"/>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9,900</w:t>
            </w:r>
          </w:p>
        </w:tc>
        <w:tc>
          <w:tcPr>
            <w:tcW w:w="720" w:type="dxa"/>
            <w:tcBorders>
              <w:top w:val="single" w:sz="4" w:space="0" w:color="auto"/>
              <w:left w:val="single" w:sz="4" w:space="0" w:color="auto"/>
            </w:tcBorders>
            <w:tcMar>
              <w:top w:w="0" w:type="dxa"/>
              <w:left w:w="0" w:type="dxa"/>
              <w:bottom w:w="0" w:type="dxa"/>
              <w:right w:w="0" w:type="dxa"/>
            </w:tcMar>
            <w:vAlign w:val="center"/>
          </w:tcPr>
          <w:p w14:paraId="115D2CDE" w14:textId="77777777" w:rsidR="00516D1F" w:rsidRPr="00021DCB" w:rsidRDefault="00516D1F" w:rsidP="00B616EA">
            <w:pPr>
              <w:ind w:left="72"/>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(9)</w:t>
            </w:r>
          </w:p>
        </w:tc>
        <w:tc>
          <w:tcPr>
            <w:tcW w:w="720" w:type="dxa"/>
            <w:tcBorders>
              <w:top w:val="single" w:sz="4" w:space="0" w:color="auto"/>
            </w:tcBorders>
            <w:tcMar>
              <w:top w:w="0" w:type="dxa"/>
              <w:left w:w="0" w:type="dxa"/>
              <w:bottom w:w="0" w:type="dxa"/>
              <w:right w:w="0" w:type="dxa"/>
            </w:tcMar>
            <w:vAlign w:val="center"/>
          </w:tcPr>
          <w:p w14:paraId="3E8EED62" w14:textId="77777777" w:rsidR="00516D1F" w:rsidRPr="00021DCB" w:rsidRDefault="00516D1F" w:rsidP="00021DCB">
            <w:pPr>
              <w:pStyle w:val="p"/>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9,700</w:t>
            </w:r>
          </w:p>
        </w:tc>
        <w:tc>
          <w:tcPr>
            <w:tcW w:w="720" w:type="dxa"/>
            <w:tcMar>
              <w:top w:w="0" w:type="dxa"/>
              <w:left w:w="0" w:type="dxa"/>
              <w:bottom w:w="0" w:type="dxa"/>
              <w:right w:w="0" w:type="dxa"/>
            </w:tcMar>
            <w:vAlign w:val="center"/>
          </w:tcPr>
          <w:p w14:paraId="0C358CF1"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top w:val="single" w:sz="4" w:space="0" w:color="auto"/>
            </w:tcBorders>
            <w:tcMar>
              <w:top w:w="0" w:type="dxa"/>
              <w:left w:w="0" w:type="dxa"/>
              <w:bottom w:w="0" w:type="dxa"/>
              <w:right w:w="0" w:type="dxa"/>
            </w:tcMar>
            <w:vAlign w:val="center"/>
          </w:tcPr>
          <w:p w14:paraId="7D6C9FD6"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(8)</w:t>
            </w:r>
          </w:p>
        </w:tc>
        <w:tc>
          <w:tcPr>
            <w:tcW w:w="720" w:type="dxa"/>
            <w:tcBorders>
              <w:top w:val="single" w:sz="4" w:space="0" w:color="auto"/>
              <w:right w:val="single" w:sz="4" w:space="0" w:color="auto"/>
            </w:tcBorders>
            <w:tcMar>
              <w:top w:w="0" w:type="dxa"/>
              <w:left w:w="0" w:type="dxa"/>
              <w:bottom w:w="0" w:type="dxa"/>
              <w:right w:w="0" w:type="dxa"/>
            </w:tcMar>
            <w:vAlign w:val="center"/>
          </w:tcPr>
          <w:p w14:paraId="4B3CCDFA" w14:textId="23B82DC1" w:rsidR="00516D1F" w:rsidRPr="00021DCB" w:rsidRDefault="00516D1F" w:rsidP="00AA72B4">
            <w:pPr>
              <w:pStyle w:val="p"/>
              <w:ind w:right="72"/>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7,000</w:t>
            </w:r>
          </w:p>
        </w:tc>
        <w:tc>
          <w:tcPr>
            <w:tcW w:w="720" w:type="dxa"/>
            <w:tcBorders>
              <w:top w:val="single" w:sz="4" w:space="0" w:color="auto"/>
              <w:left w:val="single" w:sz="4" w:space="0" w:color="auto"/>
            </w:tcBorders>
            <w:tcMar>
              <w:top w:w="0" w:type="dxa"/>
              <w:left w:w="0" w:type="dxa"/>
              <w:bottom w:w="0" w:type="dxa"/>
              <w:right w:w="0" w:type="dxa"/>
            </w:tcMar>
            <w:vAlign w:val="center"/>
          </w:tcPr>
          <w:p w14:paraId="76B6C5C3"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top w:val="single" w:sz="4" w:space="0" w:color="auto"/>
            </w:tcBorders>
            <w:tcMar>
              <w:top w:w="0" w:type="dxa"/>
              <w:left w:w="0" w:type="dxa"/>
              <w:bottom w:w="0" w:type="dxa"/>
              <w:right w:w="0" w:type="dxa"/>
            </w:tcMar>
            <w:vAlign w:val="center"/>
          </w:tcPr>
          <w:p w14:paraId="5CCDB0CA"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bl>
    <w:p w14:paraId="6C1BA919" w14:textId="77777777" w:rsidR="00516D1F" w:rsidRPr="00021DCB" w:rsidRDefault="00516D1F" w:rsidP="00021DCB">
      <w:pPr>
        <w:pStyle w:val="p"/>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tbl>
      <w:tblPr>
        <w:tblW w:w="6480" w:type="dxa"/>
        <w:tblCellMar>
          <w:left w:w="0" w:type="dxa"/>
          <w:right w:w="0" w:type="dxa"/>
        </w:tblCellMar>
        <w:tblLook w:val="04A0" w:firstRow="1" w:lastRow="0" w:firstColumn="1" w:lastColumn="0" w:noHBand="0" w:noVBand="1"/>
      </w:tblPr>
      <w:tblGrid>
        <w:gridCol w:w="720"/>
        <w:gridCol w:w="720"/>
        <w:gridCol w:w="720"/>
        <w:gridCol w:w="720"/>
        <w:gridCol w:w="720"/>
        <w:gridCol w:w="720"/>
        <w:gridCol w:w="720"/>
        <w:gridCol w:w="720"/>
        <w:gridCol w:w="720"/>
      </w:tblGrid>
      <w:tr w:rsidR="00AA72B4" w:rsidRPr="00021DCB" w14:paraId="0E851CE5" w14:textId="77777777" w:rsidTr="00B616EA">
        <w:tc>
          <w:tcPr>
            <w:tcW w:w="2880" w:type="dxa"/>
            <w:gridSpan w:val="4"/>
            <w:tcBorders>
              <w:bottom w:val="single" w:sz="4" w:space="0" w:color="auto"/>
            </w:tcBorders>
            <w:tcMar>
              <w:top w:w="0" w:type="dxa"/>
              <w:left w:w="0" w:type="dxa"/>
              <w:bottom w:w="0" w:type="dxa"/>
              <w:right w:w="0" w:type="dxa"/>
            </w:tcMar>
            <w:vAlign w:val="center"/>
          </w:tcPr>
          <w:p w14:paraId="7C330543" w14:textId="714CA2ED" w:rsidR="00AA72B4" w:rsidRPr="00021DCB" w:rsidRDefault="00AA72B4" w:rsidP="00021DCB">
            <w:pPr>
              <w:pStyle w:val="p"/>
              <w:jc w:val="center"/>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Supplies</w:t>
            </w:r>
          </w:p>
        </w:tc>
        <w:tc>
          <w:tcPr>
            <w:tcW w:w="720" w:type="dxa"/>
            <w:tcMar>
              <w:top w:w="0" w:type="dxa"/>
              <w:left w:w="0" w:type="dxa"/>
              <w:bottom w:w="0" w:type="dxa"/>
              <w:right w:w="0" w:type="dxa"/>
            </w:tcMar>
            <w:vAlign w:val="center"/>
          </w:tcPr>
          <w:p w14:paraId="24908ED8" w14:textId="77777777" w:rsidR="00AA72B4" w:rsidRPr="00021DCB" w:rsidRDefault="00AA72B4"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880" w:type="dxa"/>
            <w:gridSpan w:val="4"/>
            <w:tcBorders>
              <w:bottom w:val="single" w:sz="4" w:space="0" w:color="auto"/>
            </w:tcBorders>
            <w:tcMar>
              <w:top w:w="0" w:type="dxa"/>
              <w:left w:w="0" w:type="dxa"/>
              <w:bottom w:w="0" w:type="dxa"/>
              <w:right w:w="0" w:type="dxa"/>
            </w:tcMar>
            <w:vAlign w:val="center"/>
          </w:tcPr>
          <w:p w14:paraId="58C4BCA0" w14:textId="77777777" w:rsidR="00AA72B4" w:rsidRPr="00021DCB" w:rsidRDefault="00AA72B4" w:rsidP="00021DCB">
            <w:pPr>
              <w:pStyle w:val="p"/>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Fees Earned</w:t>
            </w:r>
          </w:p>
        </w:tc>
      </w:tr>
      <w:tr w:rsidR="00516D1F" w:rsidRPr="00021DCB" w14:paraId="614A04C9" w14:textId="77777777" w:rsidTr="00B616EA">
        <w:tc>
          <w:tcPr>
            <w:tcW w:w="720" w:type="dxa"/>
            <w:tcBorders>
              <w:top w:val="single" w:sz="4" w:space="0" w:color="auto"/>
            </w:tcBorders>
            <w:tcMar>
              <w:top w:w="0" w:type="dxa"/>
              <w:left w:w="0" w:type="dxa"/>
              <w:bottom w:w="0" w:type="dxa"/>
              <w:right w:w="0" w:type="dxa"/>
            </w:tcMar>
            <w:vAlign w:val="center"/>
          </w:tcPr>
          <w:p w14:paraId="23B23DB5"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(3)</w:t>
            </w:r>
          </w:p>
        </w:tc>
        <w:tc>
          <w:tcPr>
            <w:tcW w:w="720" w:type="dxa"/>
            <w:tcBorders>
              <w:top w:val="single" w:sz="4" w:space="0" w:color="auto"/>
              <w:right w:val="single" w:sz="4" w:space="0" w:color="auto"/>
            </w:tcBorders>
            <w:tcMar>
              <w:top w:w="0" w:type="dxa"/>
              <w:left w:w="0" w:type="dxa"/>
              <w:bottom w:w="0" w:type="dxa"/>
              <w:right w:w="0" w:type="dxa"/>
            </w:tcMar>
            <w:vAlign w:val="center"/>
          </w:tcPr>
          <w:p w14:paraId="07F60B4B" w14:textId="77777777" w:rsidR="00516D1F" w:rsidRPr="00021DCB" w:rsidRDefault="00516D1F" w:rsidP="00AA72B4">
            <w:pPr>
              <w:pStyle w:val="p"/>
              <w:ind w:right="72"/>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12,500</w:t>
            </w:r>
          </w:p>
        </w:tc>
        <w:tc>
          <w:tcPr>
            <w:tcW w:w="720" w:type="dxa"/>
            <w:tcBorders>
              <w:top w:val="single" w:sz="4" w:space="0" w:color="auto"/>
              <w:left w:val="single" w:sz="4" w:space="0" w:color="auto"/>
            </w:tcBorders>
            <w:tcMar>
              <w:top w:w="0" w:type="dxa"/>
              <w:left w:w="0" w:type="dxa"/>
              <w:bottom w:w="0" w:type="dxa"/>
              <w:right w:w="0" w:type="dxa"/>
            </w:tcMar>
            <w:vAlign w:val="center"/>
          </w:tcPr>
          <w:p w14:paraId="051BFB1D"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top w:val="single" w:sz="4" w:space="0" w:color="auto"/>
            </w:tcBorders>
            <w:tcMar>
              <w:top w:w="0" w:type="dxa"/>
              <w:left w:w="0" w:type="dxa"/>
              <w:bottom w:w="0" w:type="dxa"/>
              <w:right w:w="0" w:type="dxa"/>
            </w:tcMar>
            <w:vAlign w:val="center"/>
          </w:tcPr>
          <w:p w14:paraId="1D7D4A39"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Mar>
              <w:top w:w="0" w:type="dxa"/>
              <w:left w:w="0" w:type="dxa"/>
              <w:bottom w:w="0" w:type="dxa"/>
              <w:right w:w="0" w:type="dxa"/>
            </w:tcMar>
            <w:vAlign w:val="center"/>
          </w:tcPr>
          <w:p w14:paraId="6A953982"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top w:val="single" w:sz="4" w:space="0" w:color="auto"/>
            </w:tcBorders>
            <w:tcMar>
              <w:top w:w="0" w:type="dxa"/>
              <w:left w:w="0" w:type="dxa"/>
              <w:bottom w:w="0" w:type="dxa"/>
              <w:right w:w="0" w:type="dxa"/>
            </w:tcMar>
            <w:vAlign w:val="center"/>
          </w:tcPr>
          <w:p w14:paraId="79CC1108"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top w:val="single" w:sz="4" w:space="0" w:color="auto"/>
              <w:right w:val="single" w:sz="4" w:space="0" w:color="auto"/>
            </w:tcBorders>
            <w:tcMar>
              <w:top w:w="0" w:type="dxa"/>
              <w:left w:w="0" w:type="dxa"/>
              <w:bottom w:w="0" w:type="dxa"/>
              <w:right w:w="0" w:type="dxa"/>
            </w:tcMar>
            <w:vAlign w:val="center"/>
          </w:tcPr>
          <w:p w14:paraId="24B653D3"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top w:val="single" w:sz="4" w:space="0" w:color="auto"/>
              <w:left w:val="single" w:sz="4" w:space="0" w:color="auto"/>
            </w:tcBorders>
            <w:tcMar>
              <w:top w:w="0" w:type="dxa"/>
              <w:left w:w="0" w:type="dxa"/>
              <w:bottom w:w="0" w:type="dxa"/>
              <w:right w:w="0" w:type="dxa"/>
            </w:tcMar>
            <w:vAlign w:val="center"/>
          </w:tcPr>
          <w:p w14:paraId="01BA7922" w14:textId="77777777" w:rsidR="00516D1F" w:rsidRPr="00021DCB" w:rsidRDefault="00516D1F" w:rsidP="00B616EA">
            <w:pPr>
              <w:ind w:left="72"/>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(4)</w:t>
            </w:r>
          </w:p>
        </w:tc>
        <w:tc>
          <w:tcPr>
            <w:tcW w:w="720" w:type="dxa"/>
            <w:tcBorders>
              <w:top w:val="single" w:sz="4" w:space="0" w:color="auto"/>
            </w:tcBorders>
            <w:tcMar>
              <w:top w:w="0" w:type="dxa"/>
              <w:left w:w="0" w:type="dxa"/>
              <w:bottom w:w="0" w:type="dxa"/>
              <w:right w:w="0" w:type="dxa"/>
            </w:tcMar>
            <w:vAlign w:val="center"/>
          </w:tcPr>
          <w:p w14:paraId="69C5B8A8" w14:textId="77777777" w:rsidR="00516D1F" w:rsidRPr="00021DCB" w:rsidRDefault="00516D1F" w:rsidP="00021DCB">
            <w:pPr>
              <w:pStyle w:val="p"/>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9,900</w:t>
            </w:r>
          </w:p>
        </w:tc>
      </w:tr>
      <w:tr w:rsidR="00516D1F" w:rsidRPr="00021DCB" w14:paraId="3218DE35" w14:textId="77777777" w:rsidTr="00B616EA">
        <w:tc>
          <w:tcPr>
            <w:tcW w:w="720" w:type="dxa"/>
            <w:tcMar>
              <w:top w:w="0" w:type="dxa"/>
              <w:left w:w="0" w:type="dxa"/>
              <w:bottom w:w="0" w:type="dxa"/>
              <w:right w:w="0" w:type="dxa"/>
            </w:tcMar>
            <w:vAlign w:val="center"/>
          </w:tcPr>
          <w:p w14:paraId="6FA6783F"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right w:val="single" w:sz="4" w:space="0" w:color="auto"/>
            </w:tcBorders>
            <w:tcMar>
              <w:top w:w="0" w:type="dxa"/>
              <w:left w:w="0" w:type="dxa"/>
              <w:bottom w:w="0" w:type="dxa"/>
              <w:right w:w="0" w:type="dxa"/>
            </w:tcMar>
            <w:vAlign w:val="center"/>
          </w:tcPr>
          <w:p w14:paraId="605FF1EF" w14:textId="77777777" w:rsidR="00516D1F" w:rsidRPr="00021DCB" w:rsidRDefault="00516D1F" w:rsidP="00AA72B4">
            <w:pPr>
              <w:ind w:right="72"/>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left w:val="single" w:sz="4" w:space="0" w:color="auto"/>
            </w:tcBorders>
            <w:tcMar>
              <w:top w:w="0" w:type="dxa"/>
              <w:left w:w="0" w:type="dxa"/>
              <w:bottom w:w="0" w:type="dxa"/>
              <w:right w:w="0" w:type="dxa"/>
            </w:tcMar>
            <w:vAlign w:val="center"/>
          </w:tcPr>
          <w:p w14:paraId="5BD15123"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Mar>
              <w:top w:w="0" w:type="dxa"/>
              <w:left w:w="0" w:type="dxa"/>
              <w:bottom w:w="0" w:type="dxa"/>
              <w:right w:w="0" w:type="dxa"/>
            </w:tcMar>
            <w:vAlign w:val="center"/>
          </w:tcPr>
          <w:p w14:paraId="08229A76"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Mar>
              <w:top w:w="0" w:type="dxa"/>
              <w:left w:w="0" w:type="dxa"/>
              <w:bottom w:w="0" w:type="dxa"/>
              <w:right w:w="0" w:type="dxa"/>
            </w:tcMar>
            <w:vAlign w:val="center"/>
          </w:tcPr>
          <w:p w14:paraId="328C662D"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Mar>
              <w:top w:w="0" w:type="dxa"/>
              <w:left w:w="0" w:type="dxa"/>
              <w:bottom w:w="0" w:type="dxa"/>
              <w:right w:w="0" w:type="dxa"/>
            </w:tcMar>
            <w:vAlign w:val="center"/>
          </w:tcPr>
          <w:p w14:paraId="4F38A6DC"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right w:val="single" w:sz="4" w:space="0" w:color="auto"/>
            </w:tcBorders>
            <w:tcMar>
              <w:top w:w="0" w:type="dxa"/>
              <w:left w:w="0" w:type="dxa"/>
              <w:bottom w:w="0" w:type="dxa"/>
              <w:right w:w="0" w:type="dxa"/>
            </w:tcMar>
            <w:vAlign w:val="center"/>
          </w:tcPr>
          <w:p w14:paraId="4B662FF2"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left w:val="single" w:sz="4" w:space="0" w:color="auto"/>
            </w:tcBorders>
            <w:tcMar>
              <w:top w:w="0" w:type="dxa"/>
              <w:left w:w="0" w:type="dxa"/>
              <w:bottom w:w="0" w:type="dxa"/>
              <w:right w:w="0" w:type="dxa"/>
            </w:tcMar>
            <w:vAlign w:val="center"/>
          </w:tcPr>
          <w:p w14:paraId="2A4A3194" w14:textId="77777777" w:rsidR="00516D1F" w:rsidRPr="00021DCB" w:rsidRDefault="00516D1F" w:rsidP="00B616EA">
            <w:pPr>
              <w:ind w:left="72"/>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(7)</w:t>
            </w:r>
          </w:p>
        </w:tc>
        <w:tc>
          <w:tcPr>
            <w:tcW w:w="720" w:type="dxa"/>
            <w:tcMar>
              <w:top w:w="0" w:type="dxa"/>
              <w:left w:w="0" w:type="dxa"/>
              <w:bottom w:w="0" w:type="dxa"/>
              <w:right w:w="0" w:type="dxa"/>
            </w:tcMar>
            <w:vAlign w:val="center"/>
          </w:tcPr>
          <w:p w14:paraId="7B5CCC5C" w14:textId="77777777" w:rsidR="00516D1F" w:rsidRPr="00021DCB" w:rsidRDefault="00516D1F" w:rsidP="00021DCB">
            <w:pPr>
              <w:pStyle w:val="p"/>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11,900</w:t>
            </w:r>
          </w:p>
        </w:tc>
      </w:tr>
    </w:tbl>
    <w:p w14:paraId="7F116999" w14:textId="77777777" w:rsidR="00516D1F" w:rsidRPr="00021DCB" w:rsidRDefault="00516D1F" w:rsidP="00021DCB">
      <w:pPr>
        <w:pStyle w:val="p"/>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tbl>
      <w:tblPr>
        <w:tblW w:w="6480" w:type="dxa"/>
        <w:tblCellMar>
          <w:left w:w="0" w:type="dxa"/>
          <w:right w:w="0" w:type="dxa"/>
        </w:tblCellMar>
        <w:tblLook w:val="04A0" w:firstRow="1" w:lastRow="0" w:firstColumn="1" w:lastColumn="0" w:noHBand="0" w:noVBand="1"/>
      </w:tblPr>
      <w:tblGrid>
        <w:gridCol w:w="720"/>
        <w:gridCol w:w="720"/>
        <w:gridCol w:w="720"/>
        <w:gridCol w:w="720"/>
        <w:gridCol w:w="720"/>
        <w:gridCol w:w="720"/>
        <w:gridCol w:w="720"/>
        <w:gridCol w:w="720"/>
        <w:gridCol w:w="720"/>
      </w:tblGrid>
      <w:tr w:rsidR="00AA72B4" w:rsidRPr="00021DCB" w14:paraId="0485C610" w14:textId="77777777" w:rsidTr="00B616EA">
        <w:tc>
          <w:tcPr>
            <w:tcW w:w="2880" w:type="dxa"/>
            <w:gridSpan w:val="4"/>
            <w:tcBorders>
              <w:bottom w:val="single" w:sz="4" w:space="0" w:color="auto"/>
            </w:tcBorders>
            <w:tcMar>
              <w:top w:w="0" w:type="dxa"/>
              <w:left w:w="0" w:type="dxa"/>
              <w:bottom w:w="0" w:type="dxa"/>
              <w:right w:w="0" w:type="dxa"/>
            </w:tcMar>
            <w:vAlign w:val="center"/>
          </w:tcPr>
          <w:p w14:paraId="5A0D0452" w14:textId="77777777" w:rsidR="00AA72B4" w:rsidRPr="00021DCB" w:rsidRDefault="00AA72B4" w:rsidP="00021DCB">
            <w:pPr>
              <w:pStyle w:val="p"/>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Equipment</w:t>
            </w:r>
          </w:p>
        </w:tc>
        <w:tc>
          <w:tcPr>
            <w:tcW w:w="720" w:type="dxa"/>
            <w:tcMar>
              <w:top w:w="0" w:type="dxa"/>
              <w:left w:w="0" w:type="dxa"/>
              <w:bottom w:w="0" w:type="dxa"/>
              <w:right w:w="0" w:type="dxa"/>
            </w:tcMar>
            <w:vAlign w:val="center"/>
          </w:tcPr>
          <w:p w14:paraId="7EDD9C88" w14:textId="77777777" w:rsidR="00AA72B4" w:rsidRPr="00021DCB" w:rsidRDefault="00AA72B4"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2880" w:type="dxa"/>
            <w:gridSpan w:val="4"/>
            <w:tcBorders>
              <w:bottom w:val="single" w:sz="4" w:space="0" w:color="auto"/>
            </w:tcBorders>
            <w:tcMar>
              <w:top w:w="0" w:type="dxa"/>
              <w:left w:w="0" w:type="dxa"/>
              <w:bottom w:w="0" w:type="dxa"/>
              <w:right w:w="0" w:type="dxa"/>
            </w:tcMar>
            <w:vAlign w:val="center"/>
          </w:tcPr>
          <w:p w14:paraId="16CAFE2D" w14:textId="77777777" w:rsidR="00AA72B4" w:rsidRPr="00021DCB" w:rsidRDefault="00AA72B4" w:rsidP="00021DCB">
            <w:pPr>
              <w:pStyle w:val="p"/>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Operating Expense</w:t>
            </w:r>
          </w:p>
        </w:tc>
      </w:tr>
      <w:tr w:rsidR="00516D1F" w:rsidRPr="00021DCB" w14:paraId="1F7251D2" w14:textId="77777777" w:rsidTr="00B616EA">
        <w:tc>
          <w:tcPr>
            <w:tcW w:w="720" w:type="dxa"/>
            <w:tcBorders>
              <w:top w:val="single" w:sz="4" w:space="0" w:color="auto"/>
            </w:tcBorders>
            <w:tcMar>
              <w:top w:w="0" w:type="dxa"/>
              <w:left w:w="0" w:type="dxa"/>
              <w:bottom w:w="0" w:type="dxa"/>
              <w:right w:w="0" w:type="dxa"/>
            </w:tcMar>
            <w:vAlign w:val="center"/>
          </w:tcPr>
          <w:p w14:paraId="1B0C12C1"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(2)</w:t>
            </w:r>
          </w:p>
        </w:tc>
        <w:tc>
          <w:tcPr>
            <w:tcW w:w="720" w:type="dxa"/>
            <w:tcBorders>
              <w:top w:val="single" w:sz="4" w:space="0" w:color="auto"/>
              <w:right w:val="single" w:sz="4" w:space="0" w:color="auto"/>
            </w:tcBorders>
            <w:tcMar>
              <w:top w:w="0" w:type="dxa"/>
              <w:left w:w="0" w:type="dxa"/>
              <w:bottom w:w="0" w:type="dxa"/>
              <w:right w:w="0" w:type="dxa"/>
            </w:tcMar>
            <w:vAlign w:val="center"/>
          </w:tcPr>
          <w:p w14:paraId="39383FC5" w14:textId="77777777" w:rsidR="00516D1F" w:rsidRPr="00021DCB" w:rsidRDefault="00516D1F" w:rsidP="00AA72B4">
            <w:pPr>
              <w:pStyle w:val="p"/>
              <w:ind w:right="72"/>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9,500</w:t>
            </w:r>
          </w:p>
        </w:tc>
        <w:tc>
          <w:tcPr>
            <w:tcW w:w="720" w:type="dxa"/>
            <w:tcBorders>
              <w:top w:val="single" w:sz="4" w:space="0" w:color="auto"/>
              <w:left w:val="single" w:sz="4" w:space="0" w:color="auto"/>
            </w:tcBorders>
            <w:tcMar>
              <w:top w:w="0" w:type="dxa"/>
              <w:left w:w="0" w:type="dxa"/>
              <w:bottom w:w="0" w:type="dxa"/>
              <w:right w:w="0" w:type="dxa"/>
            </w:tcMar>
            <w:vAlign w:val="center"/>
          </w:tcPr>
          <w:p w14:paraId="3DF3313F"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top w:val="single" w:sz="4" w:space="0" w:color="auto"/>
            </w:tcBorders>
            <w:tcMar>
              <w:top w:w="0" w:type="dxa"/>
              <w:left w:w="0" w:type="dxa"/>
              <w:bottom w:w="0" w:type="dxa"/>
              <w:right w:w="0" w:type="dxa"/>
            </w:tcMar>
            <w:vAlign w:val="center"/>
          </w:tcPr>
          <w:p w14:paraId="35B51F12"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Mar>
              <w:top w:w="0" w:type="dxa"/>
              <w:left w:w="0" w:type="dxa"/>
              <w:bottom w:w="0" w:type="dxa"/>
              <w:right w:w="0" w:type="dxa"/>
            </w:tcMar>
            <w:vAlign w:val="center"/>
          </w:tcPr>
          <w:p w14:paraId="0075BF93"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top w:val="single" w:sz="4" w:space="0" w:color="auto"/>
            </w:tcBorders>
            <w:tcMar>
              <w:top w:w="0" w:type="dxa"/>
              <w:left w:w="0" w:type="dxa"/>
              <w:bottom w:w="0" w:type="dxa"/>
              <w:right w:w="0" w:type="dxa"/>
            </w:tcMar>
            <w:vAlign w:val="center"/>
          </w:tcPr>
          <w:p w14:paraId="40430933"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(6)</w:t>
            </w:r>
          </w:p>
        </w:tc>
        <w:tc>
          <w:tcPr>
            <w:tcW w:w="720" w:type="dxa"/>
            <w:tcBorders>
              <w:top w:val="single" w:sz="4" w:space="0" w:color="auto"/>
              <w:right w:val="single" w:sz="4" w:space="0" w:color="auto"/>
            </w:tcBorders>
            <w:tcMar>
              <w:top w:w="0" w:type="dxa"/>
              <w:left w:w="0" w:type="dxa"/>
              <w:bottom w:w="0" w:type="dxa"/>
              <w:right w:w="0" w:type="dxa"/>
            </w:tcMar>
            <w:vAlign w:val="center"/>
          </w:tcPr>
          <w:p w14:paraId="66C4B61A" w14:textId="77777777" w:rsidR="00516D1F" w:rsidRPr="00021DCB" w:rsidRDefault="00516D1F" w:rsidP="00AA72B4">
            <w:pPr>
              <w:pStyle w:val="p"/>
              <w:ind w:right="72"/>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10,500</w:t>
            </w:r>
          </w:p>
        </w:tc>
        <w:tc>
          <w:tcPr>
            <w:tcW w:w="720" w:type="dxa"/>
            <w:tcBorders>
              <w:top w:val="single" w:sz="4" w:space="0" w:color="auto"/>
              <w:left w:val="single" w:sz="4" w:space="0" w:color="auto"/>
            </w:tcBorders>
            <w:tcMar>
              <w:top w:w="0" w:type="dxa"/>
              <w:left w:w="0" w:type="dxa"/>
              <w:bottom w:w="0" w:type="dxa"/>
              <w:right w:w="0" w:type="dxa"/>
            </w:tcMar>
            <w:vAlign w:val="center"/>
          </w:tcPr>
          <w:p w14:paraId="238B012D"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c>
          <w:tcPr>
            <w:tcW w:w="720" w:type="dxa"/>
            <w:tcBorders>
              <w:top w:val="single" w:sz="4" w:space="0" w:color="auto"/>
            </w:tcBorders>
            <w:tcMar>
              <w:top w:w="0" w:type="dxa"/>
              <w:left w:w="0" w:type="dxa"/>
              <w:bottom w:w="0" w:type="dxa"/>
              <w:right w:w="0" w:type="dxa"/>
            </w:tcMar>
            <w:vAlign w:val="center"/>
          </w:tcPr>
          <w:p w14:paraId="26B8ED3F" w14:textId="77777777" w:rsidR="00516D1F" w:rsidRPr="00021DCB" w:rsidRDefault="00516D1F"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p>
        </w:tc>
      </w:tr>
    </w:tbl>
    <w:p w14:paraId="7FB9A726" w14:textId="77777777" w:rsidR="00516D1F" w:rsidRPr="00021DCB" w:rsidRDefault="00516D1F" w:rsidP="00021DCB">
      <w:pPr>
        <w:pStyle w:val="p"/>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tbl>
      <w:tblPr>
        <w:tblW w:w="2880" w:type="dxa"/>
        <w:tblCellMar>
          <w:left w:w="0" w:type="dxa"/>
          <w:right w:w="0" w:type="dxa"/>
        </w:tblCellMar>
        <w:tblLook w:val="04A0" w:firstRow="1" w:lastRow="0" w:firstColumn="1" w:lastColumn="0" w:noHBand="0" w:noVBand="1"/>
      </w:tblPr>
      <w:tblGrid>
        <w:gridCol w:w="720"/>
        <w:gridCol w:w="720"/>
        <w:gridCol w:w="720"/>
        <w:gridCol w:w="720"/>
      </w:tblGrid>
      <w:tr w:rsidR="00AA72B4" w:rsidRPr="00021DCB" w14:paraId="66F43E19" w14:textId="77777777" w:rsidTr="00B616EA">
        <w:tc>
          <w:tcPr>
            <w:tcW w:w="2880" w:type="dxa"/>
            <w:gridSpan w:val="4"/>
            <w:tcBorders>
              <w:bottom w:val="single" w:sz="4" w:space="0" w:color="auto"/>
            </w:tcBorders>
            <w:tcMar>
              <w:top w:w="0" w:type="dxa"/>
              <w:left w:w="0" w:type="dxa"/>
              <w:bottom w:w="0" w:type="dxa"/>
              <w:right w:w="0" w:type="dxa"/>
            </w:tcMar>
            <w:vAlign w:val="center"/>
          </w:tcPr>
          <w:p w14:paraId="104E500C" w14:textId="77777777" w:rsidR="00AA72B4" w:rsidRPr="00021DCB" w:rsidRDefault="00AA72B4" w:rsidP="00021DCB">
            <w:pPr>
              <w:pStyle w:val="p"/>
              <w:jc w:val="cente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Payable</w:t>
            </w:r>
          </w:p>
        </w:tc>
      </w:tr>
      <w:tr w:rsidR="00AA72B4" w:rsidRPr="00021DCB" w14:paraId="507EA324" w14:textId="77777777" w:rsidTr="00B616EA">
        <w:tc>
          <w:tcPr>
            <w:tcW w:w="720" w:type="dxa"/>
            <w:tcBorders>
              <w:top w:val="single" w:sz="4" w:space="0" w:color="auto"/>
            </w:tcBorders>
            <w:tcMar>
              <w:top w:w="0" w:type="dxa"/>
              <w:left w:w="0" w:type="dxa"/>
              <w:bottom w:w="0" w:type="dxa"/>
              <w:right w:w="0" w:type="dxa"/>
            </w:tcMar>
            <w:vAlign w:val="center"/>
          </w:tcPr>
          <w:p w14:paraId="42FF3D58" w14:textId="77777777" w:rsidR="00AA72B4" w:rsidRPr="00021DCB" w:rsidRDefault="00AA72B4" w:rsidP="00021DCB">
            <w:pPr>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(5)</w:t>
            </w:r>
          </w:p>
        </w:tc>
        <w:tc>
          <w:tcPr>
            <w:tcW w:w="720" w:type="dxa"/>
            <w:tcBorders>
              <w:top w:val="single" w:sz="4" w:space="0" w:color="auto"/>
              <w:right w:val="single" w:sz="4" w:space="0" w:color="auto"/>
            </w:tcBorders>
            <w:tcMar>
              <w:top w:w="0" w:type="dxa"/>
              <w:left w:w="0" w:type="dxa"/>
              <w:bottom w:w="0" w:type="dxa"/>
              <w:right w:w="0" w:type="dxa"/>
            </w:tcMar>
            <w:vAlign w:val="center"/>
          </w:tcPr>
          <w:p w14:paraId="54E120E6" w14:textId="77777777" w:rsidR="00AA72B4" w:rsidRPr="00021DCB" w:rsidRDefault="00AA72B4" w:rsidP="00AA72B4">
            <w:pPr>
              <w:pStyle w:val="p"/>
              <w:ind w:right="72"/>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7,600</w:t>
            </w:r>
          </w:p>
        </w:tc>
        <w:tc>
          <w:tcPr>
            <w:tcW w:w="720" w:type="dxa"/>
            <w:tcBorders>
              <w:top w:val="single" w:sz="4" w:space="0" w:color="auto"/>
              <w:left w:val="single" w:sz="4" w:space="0" w:color="auto"/>
            </w:tcBorders>
            <w:tcMar>
              <w:top w:w="0" w:type="dxa"/>
              <w:left w:w="0" w:type="dxa"/>
              <w:bottom w:w="0" w:type="dxa"/>
              <w:right w:w="0" w:type="dxa"/>
            </w:tcMar>
            <w:vAlign w:val="center"/>
          </w:tcPr>
          <w:p w14:paraId="5BB7FFC7" w14:textId="77777777" w:rsidR="00AA72B4" w:rsidRPr="00021DCB" w:rsidRDefault="00AA72B4" w:rsidP="00B616EA">
            <w:pPr>
              <w:ind w:left="72"/>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(2)</w:t>
            </w:r>
          </w:p>
        </w:tc>
        <w:tc>
          <w:tcPr>
            <w:tcW w:w="720" w:type="dxa"/>
            <w:tcBorders>
              <w:top w:val="single" w:sz="4" w:space="0" w:color="auto"/>
            </w:tcBorders>
            <w:tcMar>
              <w:top w:w="0" w:type="dxa"/>
              <w:left w:w="0" w:type="dxa"/>
              <w:bottom w:w="0" w:type="dxa"/>
              <w:right w:w="0" w:type="dxa"/>
            </w:tcMar>
            <w:vAlign w:val="center"/>
          </w:tcPr>
          <w:p w14:paraId="3CDC6888" w14:textId="77777777" w:rsidR="00AA72B4" w:rsidRPr="00021DCB" w:rsidRDefault="00AA72B4" w:rsidP="00021DCB">
            <w:pPr>
              <w:pStyle w:val="p"/>
              <w:jc w:val="right"/>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9,500</w:t>
            </w:r>
          </w:p>
        </w:tc>
      </w:tr>
    </w:tbl>
    <w:p w14:paraId="25456F66" w14:textId="77777777" w:rsidR="00516D1F" w:rsidRPr="00021DCB" w:rsidRDefault="00516D1F" w:rsidP="00021DCB">
      <w:pPr>
        <w:pStyle w:val="p"/>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p w14:paraId="2862AEA2" w14:textId="3D7C4C3E" w:rsidR="001D53AA" w:rsidRPr="00021DCB" w:rsidRDefault="00516D1F" w:rsidP="004F0DE4">
      <w:pPr>
        <w:pStyle w:val="p"/>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p w14:paraId="04BBF22F" w14:textId="34A024AC" w:rsidR="00516D1F" w:rsidRPr="00021DCB" w:rsidRDefault="00516D1F"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xml:space="preserve">Refer to </w:t>
      </w:r>
      <w:r w:rsidRPr="00021DCB">
        <w:rPr>
          <w:rFonts w:ascii="Times New Roman" w:eastAsia="Times New Roman" w:hAnsi="Times New Roman" w:cs="Times New Roman"/>
          <w:b/>
          <w:bCs/>
          <w:color w:val="000000"/>
          <w:sz w:val="22"/>
          <w:szCs w:val="22"/>
        </w:rPr>
        <w:t>Exhibit 2-1</w:t>
      </w:r>
      <w:r w:rsidRPr="00021DCB">
        <w:rPr>
          <w:rFonts w:ascii="Times New Roman" w:eastAsia="Times New Roman" w:hAnsi="Times New Roman" w:cs="Times New Roman"/>
          <w:color w:val="000000"/>
          <w:sz w:val="22"/>
          <w:szCs w:val="22"/>
        </w:rPr>
        <w:t>.</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Prepare a trial balance, listing the accounts in their proper order.</w:t>
      </w:r>
    </w:p>
    <w:p w14:paraId="6485B978" w14:textId="77777777" w:rsidR="004F0DE4" w:rsidRDefault="004F0DE4" w:rsidP="005958BB">
      <w:pPr>
        <w:pStyle w:val="p"/>
        <w:tabs>
          <w:tab w:val="left" w:pos="3600"/>
        </w:tabs>
        <w:ind w:left="576"/>
        <w:outlineLvl w:val="0"/>
        <w:rPr>
          <w:rFonts w:ascii="Times New Roman" w:eastAsia="Times New Roman" w:hAnsi="Times New Roman" w:cs="Times New Roman"/>
          <w:i/>
          <w:iCs/>
          <w:color w:val="000000"/>
          <w:sz w:val="22"/>
          <w:szCs w:val="22"/>
        </w:rPr>
      </w:pPr>
    </w:p>
    <w:p w14:paraId="1CC66AE1" w14:textId="77777777" w:rsidR="00B616EA" w:rsidRDefault="00516D1F" w:rsidP="00B616EA">
      <w:pPr>
        <w:pStyle w:val="p"/>
        <w:tabs>
          <w:tab w:val="center" w:pos="6840"/>
        </w:tabs>
        <w:ind w:left="576"/>
        <w:outlineLvl w:val="0"/>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w:t>
      </w:r>
      <w:r w:rsidR="00B616EA">
        <w:rPr>
          <w:rFonts w:ascii="Times New Roman" w:eastAsia="Times New Roman" w:hAnsi="Times New Roman" w:cs="Times New Roman"/>
          <w:color w:val="000000"/>
          <w:sz w:val="22"/>
          <w:szCs w:val="22"/>
        </w:rPr>
        <w:t>Ralston Sports Company</w:t>
      </w:r>
    </w:p>
    <w:p w14:paraId="26EC1E3D" w14:textId="77777777" w:rsidR="00B616EA" w:rsidRDefault="00B616EA" w:rsidP="00B616EA">
      <w:pPr>
        <w:pStyle w:val="p"/>
        <w:tabs>
          <w:tab w:val="center" w:pos="6840"/>
        </w:tabs>
        <w:ind w:left="576"/>
        <w:outlineLvl w:val="0"/>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Trial Balance</w:t>
      </w:r>
    </w:p>
    <w:p w14:paraId="6F698717" w14:textId="74459F59" w:rsidR="00516D1F" w:rsidRPr="00B616EA" w:rsidRDefault="00B616EA" w:rsidP="00B616EA">
      <w:pPr>
        <w:pStyle w:val="p"/>
        <w:tabs>
          <w:tab w:val="center" w:pos="6840"/>
        </w:tabs>
        <w:ind w:left="576"/>
        <w:outlineLvl w:val="0"/>
        <w:rPr>
          <w:rFonts w:ascii="Times New Roman" w:hAnsi="Times New Roman" w:cs="Times New Roman"/>
          <w:sz w:val="22"/>
          <w:szCs w:val="22"/>
          <w:u w:val="single"/>
        </w:rPr>
      </w:pPr>
      <w:r>
        <w:rPr>
          <w:rFonts w:ascii="Times New Roman" w:hAnsi="Times New Roman" w:cs="Times New Roman"/>
          <w:sz w:val="22"/>
          <w:szCs w:val="22"/>
        </w:rPr>
        <w:tab/>
      </w:r>
      <w:r w:rsidR="00516D1F" w:rsidRPr="00B616EA">
        <w:rPr>
          <w:rFonts w:ascii="Times New Roman" w:eastAsia="Times New Roman" w:hAnsi="Times New Roman" w:cs="Times New Roman"/>
          <w:color w:val="000000"/>
          <w:sz w:val="22"/>
          <w:szCs w:val="22"/>
          <w:u w:val="single"/>
        </w:rPr>
        <w:t>September 30</w:t>
      </w:r>
    </w:p>
    <w:p w14:paraId="2DFF15A4" w14:textId="77777777" w:rsidR="00B616EA" w:rsidRDefault="00B616EA" w:rsidP="005958BB">
      <w:pPr>
        <w:tabs>
          <w:tab w:val="left" w:pos="3600"/>
        </w:tabs>
        <w:ind w:left="576"/>
        <w:rPr>
          <w:rFonts w:ascii="Times New Roman" w:eastAsia="Times New Roman" w:hAnsi="Times New Roman" w:cs="Times New Roman"/>
          <w:color w:val="000000"/>
          <w:sz w:val="22"/>
          <w:szCs w:val="22"/>
        </w:rPr>
      </w:pPr>
    </w:p>
    <w:p w14:paraId="3E705FBD" w14:textId="2DEDF53E" w:rsidR="00516D1F" w:rsidRPr="00021DCB" w:rsidRDefault="00B616EA" w:rsidP="00B616EA">
      <w:pPr>
        <w:tabs>
          <w:tab w:val="left" w:pos="360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Cash</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9,000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p>
    <w:p w14:paraId="78159C2A" w14:textId="1CE61C00" w:rsidR="00516D1F" w:rsidRPr="00021DCB" w:rsidRDefault="00B616EA" w:rsidP="00B616EA">
      <w:pPr>
        <w:tabs>
          <w:tab w:val="left" w:pos="360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Accounts Receivable</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200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p>
    <w:p w14:paraId="7014F489" w14:textId="42CCE29F" w:rsidR="00516D1F" w:rsidRPr="00021DCB" w:rsidRDefault="00B616EA" w:rsidP="00B616EA">
      <w:pPr>
        <w:tabs>
          <w:tab w:val="left" w:pos="360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Supplies</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12,500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p>
    <w:p w14:paraId="6EF62095" w14:textId="491ED78F" w:rsidR="00516D1F" w:rsidRPr="00021DCB" w:rsidRDefault="00B616EA" w:rsidP="00B616EA">
      <w:pPr>
        <w:tabs>
          <w:tab w:val="left" w:pos="360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Equipment</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9,500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p>
    <w:p w14:paraId="734CD4DC" w14:textId="3F407512" w:rsidR="00516D1F" w:rsidRPr="00021DCB" w:rsidRDefault="00B616EA" w:rsidP="00B616EA">
      <w:pPr>
        <w:pStyle w:val="p"/>
        <w:tabs>
          <w:tab w:val="left" w:pos="360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Accounts Payable</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1,900</w:t>
      </w:r>
    </w:p>
    <w:p w14:paraId="658EE8F1" w14:textId="26D81180" w:rsidR="00516D1F" w:rsidRPr="00021DCB" w:rsidRDefault="00B616EA" w:rsidP="00B616EA">
      <w:pPr>
        <w:pStyle w:val="p"/>
        <w:tabs>
          <w:tab w:val="left" w:pos="360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Common Stock</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25,000</w:t>
      </w:r>
    </w:p>
    <w:p w14:paraId="368B4A7B" w14:textId="4A242CCC" w:rsidR="00516D1F" w:rsidRPr="00021DCB" w:rsidRDefault="00B616EA" w:rsidP="00B616EA">
      <w:pPr>
        <w:tabs>
          <w:tab w:val="left" w:pos="360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Dividends</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7,000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p>
    <w:p w14:paraId="18B51DDD" w14:textId="68D76B05" w:rsidR="00516D1F" w:rsidRPr="00021DCB" w:rsidRDefault="00B616EA" w:rsidP="00B616EA">
      <w:pPr>
        <w:pStyle w:val="p"/>
        <w:tabs>
          <w:tab w:val="left" w:pos="360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Fees Earned</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 </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21,800</w:t>
      </w:r>
    </w:p>
    <w:p w14:paraId="77475E34" w14:textId="32A56F37" w:rsidR="00516D1F" w:rsidRPr="00021DCB" w:rsidRDefault="00B616EA" w:rsidP="00B616EA">
      <w:pPr>
        <w:pStyle w:val="p"/>
        <w:tabs>
          <w:tab w:val="left" w:pos="3600"/>
          <w:tab w:val="right" w:pos="8640"/>
          <w:tab w:val="left" w:pos="936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Operating Expense</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u w:val="single"/>
        </w:rPr>
        <w:t>10,500</w:t>
      </w:r>
      <w:r w:rsidR="00516D1F" w:rsidRPr="00021DCB">
        <w:rPr>
          <w:rFonts w:ascii="Times New Roman" w:hAnsi="Times New Roman" w:cs="Times New Roman"/>
          <w:sz w:val="22"/>
          <w:szCs w:val="22"/>
        </w:rPr>
        <w:tab/>
      </w:r>
      <w:r>
        <w:rPr>
          <w:rFonts w:ascii="Times New Roman" w:eastAsia="Times New Roman" w:hAnsi="Times New Roman" w:cs="Times New Roman"/>
          <w:color w:val="000000"/>
          <w:sz w:val="22"/>
          <w:szCs w:val="22"/>
          <w:u w:val="single"/>
        </w:rPr>
        <w:tab/>
      </w:r>
      <w:r w:rsidR="00516D1F" w:rsidRPr="00021DCB">
        <w:rPr>
          <w:rFonts w:ascii="Times New Roman" w:eastAsia="Times New Roman" w:hAnsi="Times New Roman" w:cs="Times New Roman"/>
          <w:color w:val="000000"/>
          <w:sz w:val="22"/>
          <w:szCs w:val="22"/>
          <w:u w:val="single"/>
        </w:rPr>
        <w:t>​</w:t>
      </w:r>
    </w:p>
    <w:p w14:paraId="07F5F691" w14:textId="25478730" w:rsidR="00516D1F" w:rsidRPr="00021DCB" w:rsidRDefault="00516D1F" w:rsidP="00B616EA">
      <w:pPr>
        <w:pStyle w:val="p"/>
        <w:tabs>
          <w:tab w:val="left" w:pos="3600"/>
          <w:tab w:val="right" w:pos="8640"/>
          <w:tab w:val="right" w:pos="1008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00B616EA">
        <w:rPr>
          <w:rFonts w:ascii="Times New Roman" w:hAnsi="Times New Roman" w:cs="Times New Roman"/>
          <w:sz w:val="22"/>
          <w:szCs w:val="22"/>
        </w:rPr>
        <w:tab/>
      </w:r>
      <w:r w:rsidRPr="00021DCB">
        <w:rPr>
          <w:rStyle w:val="DoubleUnderline"/>
          <w:rFonts w:ascii="Times New Roman" w:eastAsia="Times New Roman" w:hAnsi="Times New Roman" w:cs="Times New Roman"/>
          <w:color w:val="000000"/>
          <w:sz w:val="22"/>
          <w:szCs w:val="22"/>
          <w:u w:val="double"/>
        </w:rPr>
        <w:t>48,700</w:t>
      </w:r>
      <w:r w:rsidRPr="00021DCB">
        <w:rPr>
          <w:rFonts w:ascii="Times New Roman" w:hAnsi="Times New Roman" w:cs="Times New Roman"/>
          <w:sz w:val="22"/>
          <w:szCs w:val="22"/>
        </w:rPr>
        <w:tab/>
      </w:r>
      <w:r w:rsidRPr="00021DCB">
        <w:rPr>
          <w:rStyle w:val="DoubleUnderline"/>
          <w:rFonts w:ascii="Times New Roman" w:eastAsia="Times New Roman" w:hAnsi="Times New Roman" w:cs="Times New Roman"/>
          <w:color w:val="000000"/>
          <w:sz w:val="22"/>
          <w:szCs w:val="22"/>
          <w:u w:val="double"/>
        </w:rPr>
        <w:t>48,700</w:t>
      </w:r>
    </w:p>
    <w:p w14:paraId="0200CDF4" w14:textId="77777777" w:rsidR="00516D1F" w:rsidRPr="00021DCB" w:rsidRDefault="00516D1F" w:rsidP="005958BB">
      <w:pPr>
        <w:tabs>
          <w:tab w:val="left" w:pos="3600"/>
        </w:tabs>
        <w:ind w:left="576"/>
        <w:rPr>
          <w:rFonts w:ascii="Times New Roman" w:hAnsi="Times New Roman" w:cs="Times New Roman"/>
          <w:sz w:val="22"/>
          <w:szCs w:val="22"/>
        </w:rPr>
      </w:pPr>
    </w:p>
    <w:p w14:paraId="6EA38CC2" w14:textId="77777777" w:rsidR="00B616EA"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B616EA">
        <w:rPr>
          <w:rFonts w:ascii="Times New Roman" w:eastAsia="Times New Roman" w:hAnsi="Times New Roman" w:cs="Times New Roman"/>
          <w:color w:val="000000"/>
          <w:sz w:val="22"/>
          <w:szCs w:val="22"/>
        </w:rPr>
        <w:t>Easy</w:t>
      </w:r>
    </w:p>
    <w:p w14:paraId="73E9C2BC" w14:textId="450F06EE" w:rsidR="00516D1F" w:rsidRPr="00021DCB" w:rsidRDefault="00B616EA"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Bloom's: Applying</w:t>
      </w:r>
    </w:p>
    <w:p w14:paraId="69E08FDF" w14:textId="1FD42ABC" w:rsidR="00516D1F" w:rsidRPr="00021DCB" w:rsidRDefault="00516D1F"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FNMN.WARD.16.02-04 - LO: 02-04</w:t>
      </w:r>
    </w:p>
    <w:p w14:paraId="77C6B9F2" w14:textId="77777777" w:rsidR="00B616EA"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ACCT.</w:t>
      </w:r>
      <w:r w:rsidR="00B616EA">
        <w:rPr>
          <w:rFonts w:ascii="Times New Roman" w:eastAsia="Times New Roman" w:hAnsi="Times New Roman" w:cs="Times New Roman"/>
          <w:color w:val="000000"/>
          <w:sz w:val="22"/>
          <w:szCs w:val="22"/>
        </w:rPr>
        <w:t>ACBSP.APC.05 - Accounting Cycle</w:t>
      </w:r>
    </w:p>
    <w:p w14:paraId="3FF84413" w14:textId="77777777" w:rsidR="00B616EA" w:rsidRDefault="00B616EA"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3F9F22B7" w14:textId="5BFFFA04" w:rsidR="00B616EA" w:rsidRDefault="00B616EA"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66FC4C3B" w14:textId="062755DB" w:rsidR="00516D1F" w:rsidRPr="00021DCB" w:rsidRDefault="00B616EA"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BUSPROG: Analytic</w:t>
      </w:r>
    </w:p>
    <w:p w14:paraId="40F9BA86" w14:textId="47756E63" w:rsidR="001D53AA" w:rsidRPr="00021DCB" w:rsidRDefault="00B616EA" w:rsidP="00B616EA">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4AE26561" w14:textId="00BA148B" w:rsidR="00516D1F" w:rsidRPr="00021DCB" w:rsidRDefault="00516D1F"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Lewis Company has a condensed income statement as shown:</w:t>
      </w:r>
    </w:p>
    <w:p w14:paraId="6A5821C9" w14:textId="77777777" w:rsidR="00516D1F" w:rsidRPr="00021DCB" w:rsidRDefault="00516D1F" w:rsidP="00B616EA">
      <w:pPr>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b/>
          <w:bCs/>
          <w:color w:val="000000"/>
          <w:sz w:val="22"/>
          <w:szCs w:val="22"/>
        </w:rPr>
        <w:t>Year 2</w:t>
      </w:r>
      <w:r w:rsidRPr="00021DCB">
        <w:rPr>
          <w:rFonts w:ascii="Times New Roman" w:hAnsi="Times New Roman" w:cs="Times New Roman"/>
          <w:sz w:val="22"/>
          <w:szCs w:val="22"/>
        </w:rPr>
        <w:tab/>
      </w:r>
      <w:r w:rsidRPr="00021DCB">
        <w:rPr>
          <w:rFonts w:ascii="Times New Roman" w:eastAsia="Times New Roman" w:hAnsi="Times New Roman" w:cs="Times New Roman"/>
          <w:b/>
          <w:bCs/>
          <w:color w:val="000000"/>
          <w:sz w:val="22"/>
          <w:szCs w:val="22"/>
        </w:rPr>
        <w:t>Year 1</w:t>
      </w:r>
    </w:p>
    <w:p w14:paraId="52151D45" w14:textId="77777777" w:rsidR="00516D1F" w:rsidRPr="00021DCB" w:rsidRDefault="00516D1F" w:rsidP="00B616EA">
      <w:pPr>
        <w:pStyle w:val="p"/>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Sales</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$178,400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$162,500</w:t>
      </w:r>
    </w:p>
    <w:p w14:paraId="0F10C692" w14:textId="2DCCB4EA" w:rsidR="00516D1F" w:rsidRPr="00021DCB" w:rsidRDefault="00516D1F" w:rsidP="00B616EA">
      <w:pPr>
        <w:pStyle w:val="p"/>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Wage expense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$100,000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92,500</w:t>
      </w:r>
    </w:p>
    <w:p w14:paraId="119E951A" w14:textId="77777777" w:rsidR="00516D1F" w:rsidRPr="00021DCB" w:rsidRDefault="00516D1F" w:rsidP="00B616EA">
      <w:pPr>
        <w:pStyle w:val="p"/>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Rent expense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33,000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30,000</w:t>
      </w:r>
    </w:p>
    <w:p w14:paraId="0BCAB38E" w14:textId="745DD458" w:rsidR="00516D1F" w:rsidRPr="00021DCB" w:rsidRDefault="00516D1F" w:rsidP="00B616EA">
      <w:pPr>
        <w:pStyle w:val="p"/>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Utilities expense</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u w:val="single"/>
        </w:rPr>
        <w:t xml:space="preserve"> </w:t>
      </w:r>
      <w:r w:rsidRPr="00021DCB">
        <w:rPr>
          <w:rFonts w:ascii="Times New Roman" w:eastAsia="Times New Roman" w:hAnsi="Times New Roman" w:cs="Times New Roman"/>
          <w:color w:val="000000"/>
          <w:sz w:val="22"/>
          <w:szCs w:val="22"/>
          <w:u w:val="single"/>
        </w:rPr>
        <w:t>30,000</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u w:val="single"/>
        </w:rPr>
        <w:t xml:space="preserve"> </w:t>
      </w:r>
      <w:r w:rsidRPr="00021DCB">
        <w:rPr>
          <w:rFonts w:ascii="Times New Roman" w:eastAsia="Times New Roman" w:hAnsi="Times New Roman" w:cs="Times New Roman"/>
          <w:color w:val="000000"/>
          <w:sz w:val="22"/>
          <w:szCs w:val="22"/>
          <w:u w:val="single"/>
        </w:rPr>
        <w:t>25,000</w:t>
      </w:r>
    </w:p>
    <w:p w14:paraId="7A570F65" w14:textId="77777777" w:rsidR="00516D1F" w:rsidRPr="00021DCB" w:rsidRDefault="00516D1F" w:rsidP="00B616EA">
      <w:pPr>
        <w:pStyle w:val="p"/>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Total operating expenses</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u w:val="single"/>
        </w:rPr>
        <w:t>$163,000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u w:val="single"/>
        </w:rPr>
        <w:t>$147,500</w:t>
      </w:r>
    </w:p>
    <w:p w14:paraId="78F69A76" w14:textId="5430391F" w:rsidR="00516D1F" w:rsidRPr="00021DCB" w:rsidRDefault="00516D1F" w:rsidP="00B616EA">
      <w:pPr>
        <w:pStyle w:val="p"/>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Net income</w:t>
      </w:r>
      <w:r w:rsidRPr="00021DCB">
        <w:rPr>
          <w:rFonts w:ascii="Times New Roman" w:hAnsi="Times New Roman" w:cs="Times New Roman"/>
          <w:sz w:val="22"/>
          <w:szCs w:val="22"/>
        </w:rPr>
        <w:tab/>
      </w:r>
      <w:r w:rsidRPr="00021DCB">
        <w:rPr>
          <w:rStyle w:val="DoubleUnderline"/>
          <w:rFonts w:ascii="Times New Roman" w:eastAsia="Times New Roman" w:hAnsi="Times New Roman" w:cs="Times New Roman"/>
          <w:color w:val="000000"/>
          <w:sz w:val="22"/>
          <w:szCs w:val="22"/>
          <w:u w:val="double"/>
        </w:rPr>
        <w:t>$</w:t>
      </w:r>
      <w:r w:rsidR="00021DCB">
        <w:rPr>
          <w:rStyle w:val="DoubleUnderline"/>
          <w:rFonts w:ascii="Times New Roman" w:eastAsia="Times New Roman" w:hAnsi="Times New Roman" w:cs="Times New Roman"/>
          <w:color w:val="000000"/>
          <w:sz w:val="22"/>
          <w:szCs w:val="22"/>
          <w:u w:val="double"/>
        </w:rPr>
        <w:t xml:space="preserve"> </w:t>
      </w:r>
      <w:r w:rsidRPr="00021DCB">
        <w:rPr>
          <w:rStyle w:val="DoubleUnderline"/>
          <w:rFonts w:ascii="Times New Roman" w:eastAsia="Times New Roman" w:hAnsi="Times New Roman" w:cs="Times New Roman"/>
          <w:color w:val="000000"/>
          <w:sz w:val="22"/>
          <w:szCs w:val="22"/>
          <w:u w:val="double"/>
        </w:rPr>
        <w:t>15,400</w:t>
      </w:r>
      <w:r w:rsidRPr="00021DCB">
        <w:rPr>
          <w:rFonts w:ascii="Times New Roman" w:hAnsi="Times New Roman" w:cs="Times New Roman"/>
          <w:sz w:val="22"/>
          <w:szCs w:val="22"/>
        </w:rPr>
        <w:tab/>
      </w:r>
      <w:r w:rsidRPr="00021DCB">
        <w:rPr>
          <w:rStyle w:val="DoubleUnderline"/>
          <w:rFonts w:ascii="Times New Roman" w:eastAsia="Times New Roman" w:hAnsi="Times New Roman" w:cs="Times New Roman"/>
          <w:color w:val="000000"/>
          <w:sz w:val="22"/>
          <w:szCs w:val="22"/>
          <w:u w:val="double"/>
        </w:rPr>
        <w:t>$</w:t>
      </w:r>
      <w:r w:rsidR="00021DCB">
        <w:rPr>
          <w:rStyle w:val="DoubleUnderline"/>
          <w:rFonts w:ascii="Times New Roman" w:eastAsia="Times New Roman" w:hAnsi="Times New Roman" w:cs="Times New Roman"/>
          <w:color w:val="000000"/>
          <w:sz w:val="22"/>
          <w:szCs w:val="22"/>
          <w:u w:val="double"/>
        </w:rPr>
        <w:t xml:space="preserve"> </w:t>
      </w:r>
      <w:r w:rsidRPr="00021DCB">
        <w:rPr>
          <w:rStyle w:val="DoubleUnderline"/>
          <w:rFonts w:ascii="Times New Roman" w:eastAsia="Times New Roman" w:hAnsi="Times New Roman" w:cs="Times New Roman"/>
          <w:color w:val="000000"/>
          <w:sz w:val="22"/>
          <w:szCs w:val="22"/>
          <w:u w:val="double"/>
        </w:rPr>
        <w:t>15,000</w:t>
      </w:r>
    </w:p>
    <w:p w14:paraId="27909BFA" w14:textId="77777777" w:rsidR="00516D1F" w:rsidRPr="00021DCB" w:rsidRDefault="00516D1F" w:rsidP="005958BB">
      <w:pPr>
        <w:pStyle w:val="p"/>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p w14:paraId="71BC8A14" w14:textId="77777777" w:rsidR="00516D1F" w:rsidRPr="00021DCB" w:rsidRDefault="00516D1F" w:rsidP="005958BB">
      <w:pPr>
        <w:pStyle w:val="p"/>
        <w:tabs>
          <w:tab w:val="left" w:pos="3600"/>
        </w:tabs>
        <w:ind w:left="576"/>
        <w:rPr>
          <w:rFonts w:ascii="Times New Roman" w:hAnsi="Times New Roman" w:cs="Times New Roman"/>
          <w:sz w:val="22"/>
          <w:szCs w:val="22"/>
        </w:rPr>
      </w:pPr>
      <w:r w:rsidRPr="00B616EA">
        <w:rPr>
          <w:rFonts w:ascii="Times New Roman" w:eastAsia="Times New Roman" w:hAnsi="Times New Roman" w:cs="Times New Roman"/>
          <w:b/>
          <w:color w:val="000000"/>
          <w:sz w:val="22"/>
          <w:szCs w:val="22"/>
        </w:rPr>
        <w:t>REQUIRED:</w:t>
      </w:r>
      <w:r w:rsidRPr="00021DCB">
        <w:rPr>
          <w:rFonts w:ascii="Times New Roman" w:eastAsia="Times New Roman" w:hAnsi="Times New Roman" w:cs="Times New Roman"/>
          <w:color w:val="000000"/>
          <w:sz w:val="22"/>
          <w:szCs w:val="22"/>
        </w:rPr>
        <w:br/>
        <w:t>Prepare a horizontal analysis of Lewis Company’s income statements. Comment on the trends, both favorable and unfavorable.</w:t>
      </w:r>
    </w:p>
    <w:p w14:paraId="79290D5A" w14:textId="77777777" w:rsidR="004F0DE4" w:rsidRDefault="004F0DE4" w:rsidP="004F0DE4">
      <w:pPr>
        <w:pStyle w:val="p"/>
        <w:tabs>
          <w:tab w:val="left" w:pos="3600"/>
        </w:tabs>
        <w:ind w:left="576"/>
        <w:outlineLvl w:val="0"/>
        <w:rPr>
          <w:rFonts w:ascii="Times New Roman" w:eastAsia="Times New Roman" w:hAnsi="Times New Roman" w:cs="Times New Roman"/>
          <w:i/>
          <w:iCs/>
          <w:color w:val="000000"/>
          <w:sz w:val="22"/>
          <w:szCs w:val="22"/>
        </w:rPr>
      </w:pPr>
    </w:p>
    <w:p w14:paraId="2FA73BD0" w14:textId="19B2F051" w:rsidR="00516D1F" w:rsidRPr="00021DCB" w:rsidRDefault="00516D1F" w:rsidP="002E4F2C">
      <w:pPr>
        <w:pStyle w:val="p"/>
        <w:tabs>
          <w:tab w:val="left" w:pos="3600"/>
          <w:tab w:val="right" w:pos="7020"/>
          <w:tab w:val="right" w:pos="8280"/>
          <w:tab w:val="right" w:pos="9540"/>
          <w:tab w:val="right" w:pos="108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002E4F2C">
        <w:rPr>
          <w:rFonts w:ascii="Times New Roman" w:hAnsi="Times New Roman" w:cs="Times New Roman"/>
          <w:sz w:val="22"/>
          <w:szCs w:val="22"/>
        </w:rPr>
        <w:tab/>
      </w:r>
      <w:r w:rsidR="002E4F2C">
        <w:rPr>
          <w:rFonts w:ascii="Times New Roman" w:hAnsi="Times New Roman" w:cs="Times New Roman"/>
          <w:sz w:val="22"/>
          <w:szCs w:val="22"/>
        </w:rPr>
        <w:tab/>
      </w:r>
      <w:r w:rsidR="002E4F2C">
        <w:rPr>
          <w:rFonts w:ascii="Times New Roman" w:hAnsi="Times New Roman" w:cs="Times New Roman"/>
          <w:sz w:val="22"/>
          <w:szCs w:val="22"/>
        </w:rPr>
        <w:tab/>
      </w:r>
      <w:r w:rsidR="002E4F2C">
        <w:rPr>
          <w:rFonts w:ascii="Times New Roman" w:hAnsi="Times New Roman" w:cs="Times New Roman"/>
          <w:sz w:val="22"/>
          <w:szCs w:val="22"/>
        </w:rPr>
        <w:tab/>
      </w:r>
      <w:r w:rsidR="002E4F2C" w:rsidRPr="00021DCB">
        <w:rPr>
          <w:rFonts w:ascii="Times New Roman" w:eastAsia="Times New Roman" w:hAnsi="Times New Roman" w:cs="Times New Roman"/>
          <w:b/>
          <w:bCs/>
          <w:color w:val="000000"/>
          <w:sz w:val="22"/>
          <w:szCs w:val="22"/>
        </w:rPr>
        <w:t>Increase/</w:t>
      </w:r>
    </w:p>
    <w:p w14:paraId="3DAE7201" w14:textId="62888616" w:rsidR="00516D1F" w:rsidRPr="00021DCB" w:rsidRDefault="002E4F2C" w:rsidP="002E4F2C">
      <w:pPr>
        <w:pStyle w:val="p"/>
        <w:tabs>
          <w:tab w:val="left" w:pos="3600"/>
          <w:tab w:val="right" w:pos="7020"/>
          <w:tab w:val="right" w:pos="8280"/>
          <w:tab w:val="right" w:pos="9540"/>
          <w:tab w:val="right" w:pos="10800"/>
        </w:tabs>
        <w:ind w:left="576"/>
        <w:outlineLvl w:val="0"/>
        <w:rPr>
          <w:rFonts w:ascii="Times New Roman" w:hAnsi="Times New Roman" w:cs="Times New Roman"/>
          <w:sz w:val="22"/>
          <w:szCs w:val="22"/>
        </w:rPr>
      </w:pPr>
      <w:r>
        <w:rPr>
          <w:rFonts w:ascii="Times New Roman" w:eastAsia="Times New Roman" w:hAnsi="Times New Roman" w:cs="Times New Roman"/>
          <w:b/>
          <w:bCs/>
          <w:color w:val="000000"/>
          <w:sz w:val="22"/>
          <w:szCs w:val="22"/>
        </w:rPr>
        <w:tab/>
      </w:r>
      <w:r>
        <w:rPr>
          <w:rFonts w:ascii="Times New Roman" w:eastAsia="Times New Roman" w:hAnsi="Times New Roman" w:cs="Times New Roman"/>
          <w:b/>
          <w:bCs/>
          <w:color w:val="000000"/>
          <w:sz w:val="22"/>
          <w:szCs w:val="22"/>
        </w:rPr>
        <w:tab/>
      </w:r>
      <w:r>
        <w:rPr>
          <w:rFonts w:ascii="Times New Roman" w:eastAsia="Times New Roman" w:hAnsi="Times New Roman" w:cs="Times New Roman"/>
          <w:b/>
          <w:bCs/>
          <w:color w:val="000000"/>
          <w:sz w:val="22"/>
          <w:szCs w:val="22"/>
        </w:rPr>
        <w:tab/>
      </w:r>
      <w:r>
        <w:rPr>
          <w:rFonts w:ascii="Times New Roman" w:eastAsia="Times New Roman" w:hAnsi="Times New Roman" w:cs="Times New Roman"/>
          <w:b/>
          <w:bCs/>
          <w:color w:val="000000"/>
          <w:sz w:val="22"/>
          <w:szCs w:val="22"/>
        </w:rPr>
        <w:tab/>
      </w:r>
      <w:r w:rsidRPr="00021DCB">
        <w:rPr>
          <w:rFonts w:ascii="Times New Roman" w:eastAsia="Times New Roman" w:hAnsi="Times New Roman" w:cs="Times New Roman"/>
          <w:b/>
          <w:bCs/>
          <w:color w:val="000000"/>
          <w:sz w:val="22"/>
          <w:szCs w:val="22"/>
        </w:rPr>
        <w:t>Decrease</w:t>
      </w:r>
      <w:r>
        <w:rPr>
          <w:rFonts w:ascii="Times New Roman" w:eastAsia="Times New Roman" w:hAnsi="Times New Roman" w:cs="Times New Roman"/>
          <w:b/>
          <w:bCs/>
          <w:color w:val="000000"/>
          <w:sz w:val="22"/>
          <w:szCs w:val="22"/>
        </w:rPr>
        <w:tab/>
      </w:r>
      <w:r w:rsidR="00516D1F" w:rsidRPr="00021DCB">
        <w:rPr>
          <w:rFonts w:ascii="Times New Roman" w:eastAsia="Times New Roman" w:hAnsi="Times New Roman" w:cs="Times New Roman"/>
          <w:b/>
          <w:bCs/>
          <w:color w:val="000000"/>
          <w:sz w:val="22"/>
          <w:szCs w:val="22"/>
        </w:rPr>
        <w:t xml:space="preserve">Percent </w:t>
      </w:r>
    </w:p>
    <w:p w14:paraId="5049E0F0" w14:textId="6C6EB617" w:rsidR="002E4F2C" w:rsidRDefault="002E4F2C" w:rsidP="002E4F2C">
      <w:pPr>
        <w:pStyle w:val="p"/>
        <w:tabs>
          <w:tab w:val="left" w:pos="3600"/>
          <w:tab w:val="right" w:pos="7020"/>
          <w:tab w:val="right" w:pos="8280"/>
          <w:tab w:val="right" w:pos="9540"/>
          <w:tab w:val="right" w:pos="108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Pr="00021DCB">
        <w:rPr>
          <w:rFonts w:ascii="Times New Roman" w:eastAsia="Times New Roman" w:hAnsi="Times New Roman" w:cs="Times New Roman"/>
          <w:b/>
          <w:bCs/>
          <w:color w:val="000000"/>
          <w:sz w:val="22"/>
          <w:szCs w:val="22"/>
        </w:rPr>
        <w:t>Year 2</w:t>
      </w:r>
      <w:r>
        <w:rPr>
          <w:rFonts w:ascii="Times New Roman" w:eastAsia="Times New Roman" w:hAnsi="Times New Roman" w:cs="Times New Roman"/>
          <w:b/>
          <w:bCs/>
          <w:color w:val="000000"/>
          <w:sz w:val="22"/>
          <w:szCs w:val="22"/>
        </w:rPr>
        <w:tab/>
      </w:r>
      <w:r w:rsidRPr="00021DCB">
        <w:rPr>
          <w:rFonts w:ascii="Times New Roman" w:eastAsia="Times New Roman" w:hAnsi="Times New Roman" w:cs="Times New Roman"/>
          <w:b/>
          <w:bCs/>
          <w:color w:val="000000"/>
          <w:sz w:val="22"/>
          <w:szCs w:val="22"/>
        </w:rPr>
        <w:t>Year 1</w:t>
      </w:r>
      <w:r>
        <w:rPr>
          <w:rFonts w:ascii="Times New Roman" w:eastAsia="Times New Roman" w:hAnsi="Times New Roman" w:cs="Times New Roman"/>
          <w:b/>
          <w:bCs/>
          <w:color w:val="000000"/>
          <w:sz w:val="22"/>
          <w:szCs w:val="22"/>
        </w:rPr>
        <w:tab/>
      </w:r>
      <w:r w:rsidRPr="00021DCB">
        <w:rPr>
          <w:rFonts w:ascii="Times New Roman" w:eastAsia="Times New Roman" w:hAnsi="Times New Roman" w:cs="Times New Roman"/>
          <w:b/>
          <w:bCs/>
          <w:color w:val="000000"/>
          <w:sz w:val="22"/>
          <w:szCs w:val="22"/>
        </w:rPr>
        <w:t>Amount</w:t>
      </w:r>
      <w:r>
        <w:rPr>
          <w:rFonts w:ascii="Times New Roman" w:eastAsia="Times New Roman" w:hAnsi="Times New Roman" w:cs="Times New Roman"/>
          <w:b/>
          <w:bCs/>
          <w:color w:val="000000"/>
          <w:sz w:val="22"/>
          <w:szCs w:val="22"/>
        </w:rPr>
        <w:tab/>
      </w:r>
      <w:r w:rsidRPr="00021DCB">
        <w:rPr>
          <w:rFonts w:ascii="Times New Roman" w:eastAsia="Times New Roman" w:hAnsi="Times New Roman" w:cs="Times New Roman"/>
          <w:b/>
          <w:bCs/>
          <w:color w:val="000000"/>
          <w:sz w:val="22"/>
          <w:szCs w:val="22"/>
        </w:rPr>
        <w:t>Change</w:t>
      </w:r>
    </w:p>
    <w:p w14:paraId="6858693A" w14:textId="6F75A81C" w:rsidR="00516D1F" w:rsidRPr="00021DCB" w:rsidRDefault="002E4F2C" w:rsidP="002E4F2C">
      <w:pPr>
        <w:pStyle w:val="p"/>
        <w:tabs>
          <w:tab w:val="left" w:pos="3600"/>
          <w:tab w:val="right" w:pos="7020"/>
          <w:tab w:val="right" w:pos="8280"/>
          <w:tab w:val="right" w:pos="9540"/>
          <w:tab w:val="right" w:pos="10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Sales</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$178,400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$162,500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$15,900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9.8%</w:t>
      </w:r>
    </w:p>
    <w:p w14:paraId="22C9C03F" w14:textId="14655D25" w:rsidR="00516D1F" w:rsidRPr="00021DCB" w:rsidRDefault="002E4F2C" w:rsidP="002E4F2C">
      <w:pPr>
        <w:pStyle w:val="p"/>
        <w:tabs>
          <w:tab w:val="left" w:pos="3600"/>
          <w:tab w:val="right" w:pos="7020"/>
          <w:tab w:val="right" w:pos="8280"/>
          <w:tab w:val="right" w:pos="9540"/>
          <w:tab w:val="right" w:pos="10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Wage expense</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$100,000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w:t>
      </w:r>
      <w:r w:rsidR="00021DCB">
        <w:rPr>
          <w:rFonts w:ascii="Times New Roman" w:eastAsia="Times New Roman" w:hAnsi="Times New Roman" w:cs="Times New Roman"/>
          <w:color w:val="000000"/>
          <w:sz w:val="22"/>
          <w:szCs w:val="22"/>
        </w:rPr>
        <w:t xml:space="preserve"> </w:t>
      </w:r>
      <w:r w:rsidR="00516D1F" w:rsidRPr="00021DCB">
        <w:rPr>
          <w:rFonts w:ascii="Times New Roman" w:eastAsia="Times New Roman" w:hAnsi="Times New Roman" w:cs="Times New Roman"/>
          <w:color w:val="000000"/>
          <w:sz w:val="22"/>
          <w:szCs w:val="22"/>
        </w:rPr>
        <w:t>92,500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w:t>
      </w:r>
      <w:r w:rsidR="00021DCB">
        <w:rPr>
          <w:rFonts w:ascii="Times New Roman" w:eastAsia="Times New Roman" w:hAnsi="Times New Roman" w:cs="Times New Roman"/>
          <w:color w:val="000000"/>
          <w:sz w:val="22"/>
          <w:szCs w:val="22"/>
        </w:rPr>
        <w:t xml:space="preserve"> </w:t>
      </w:r>
      <w:r w:rsidR="00516D1F" w:rsidRPr="00021DCB">
        <w:rPr>
          <w:rFonts w:ascii="Times New Roman" w:eastAsia="Times New Roman" w:hAnsi="Times New Roman" w:cs="Times New Roman"/>
          <w:color w:val="000000"/>
          <w:sz w:val="22"/>
          <w:szCs w:val="22"/>
        </w:rPr>
        <w:t>7,500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8.1%</w:t>
      </w:r>
    </w:p>
    <w:p w14:paraId="30E0F320" w14:textId="0FB31868" w:rsidR="00516D1F" w:rsidRPr="00021DCB" w:rsidRDefault="002E4F2C" w:rsidP="002E4F2C">
      <w:pPr>
        <w:pStyle w:val="p"/>
        <w:tabs>
          <w:tab w:val="left" w:pos="3600"/>
          <w:tab w:val="right" w:pos="7020"/>
          <w:tab w:val="right" w:pos="8280"/>
          <w:tab w:val="right" w:pos="9540"/>
          <w:tab w:val="right" w:pos="10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Rent expense</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33,000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30,000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3,000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10.0%</w:t>
      </w:r>
    </w:p>
    <w:p w14:paraId="40DBDBFB" w14:textId="64BBF797" w:rsidR="00516D1F" w:rsidRPr="00021DCB" w:rsidRDefault="002E4F2C" w:rsidP="002E4F2C">
      <w:pPr>
        <w:pStyle w:val="p"/>
        <w:tabs>
          <w:tab w:val="left" w:pos="3600"/>
          <w:tab w:val="right" w:pos="7020"/>
          <w:tab w:val="right" w:pos="8280"/>
          <w:tab w:val="right" w:pos="9540"/>
          <w:tab w:val="right" w:pos="10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Utilities expense</w:t>
      </w:r>
      <w:r w:rsidR="00516D1F"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u w:val="single"/>
        </w:rPr>
        <w:t xml:space="preserve"> </w:t>
      </w:r>
      <w:r w:rsidR="00516D1F" w:rsidRPr="00021DCB">
        <w:rPr>
          <w:rFonts w:ascii="Times New Roman" w:eastAsia="Times New Roman" w:hAnsi="Times New Roman" w:cs="Times New Roman"/>
          <w:color w:val="000000"/>
          <w:sz w:val="22"/>
          <w:szCs w:val="22"/>
          <w:u w:val="single"/>
        </w:rPr>
        <w:t>30,000</w:t>
      </w:r>
      <w:r w:rsidR="00516D1F"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u w:val="single"/>
        </w:rPr>
        <w:t xml:space="preserve"> </w:t>
      </w:r>
      <w:r w:rsidR="00516D1F" w:rsidRPr="00021DCB">
        <w:rPr>
          <w:rFonts w:ascii="Times New Roman" w:eastAsia="Times New Roman" w:hAnsi="Times New Roman" w:cs="Times New Roman"/>
          <w:color w:val="000000"/>
          <w:sz w:val="22"/>
          <w:szCs w:val="22"/>
          <w:u w:val="single"/>
        </w:rPr>
        <w:t>25,000</w:t>
      </w:r>
      <w:r w:rsidR="00516D1F"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u w:val="single"/>
        </w:rPr>
        <w:t xml:space="preserve"> </w:t>
      </w:r>
      <w:r w:rsidR="00516D1F" w:rsidRPr="00021DCB">
        <w:rPr>
          <w:rFonts w:ascii="Times New Roman" w:eastAsia="Times New Roman" w:hAnsi="Times New Roman" w:cs="Times New Roman"/>
          <w:color w:val="000000"/>
          <w:sz w:val="22"/>
          <w:szCs w:val="22"/>
          <w:u w:val="single"/>
        </w:rPr>
        <w:t>5,000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20.0%</w:t>
      </w:r>
    </w:p>
    <w:p w14:paraId="4D92FF5A" w14:textId="1A164356" w:rsidR="00516D1F" w:rsidRPr="00021DCB" w:rsidRDefault="002E4F2C" w:rsidP="002E4F2C">
      <w:pPr>
        <w:pStyle w:val="p"/>
        <w:tabs>
          <w:tab w:val="left" w:pos="3600"/>
          <w:tab w:val="right" w:pos="7020"/>
          <w:tab w:val="right" w:pos="8280"/>
          <w:tab w:val="right" w:pos="9540"/>
          <w:tab w:val="right" w:pos="10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Total operating expenses</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u w:val="single"/>
        </w:rPr>
        <w:t>$163,000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u w:val="single"/>
        </w:rPr>
        <w:t>$147,500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u w:val="single"/>
        </w:rPr>
        <w:t>$15,500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10.5%</w:t>
      </w:r>
    </w:p>
    <w:p w14:paraId="1B5B115D" w14:textId="6321E7CC" w:rsidR="00516D1F" w:rsidRPr="00021DCB" w:rsidRDefault="002E4F2C" w:rsidP="002E4F2C">
      <w:pPr>
        <w:pStyle w:val="p"/>
        <w:tabs>
          <w:tab w:val="left" w:pos="3600"/>
          <w:tab w:val="right" w:pos="7020"/>
          <w:tab w:val="right" w:pos="8280"/>
          <w:tab w:val="right" w:pos="9540"/>
          <w:tab w:val="right" w:pos="10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Net income</w:t>
      </w:r>
      <w:r w:rsidR="00516D1F" w:rsidRPr="00021DCB">
        <w:rPr>
          <w:rFonts w:ascii="Times New Roman" w:hAnsi="Times New Roman" w:cs="Times New Roman"/>
          <w:sz w:val="22"/>
          <w:szCs w:val="22"/>
        </w:rPr>
        <w:tab/>
      </w:r>
      <w:r w:rsidR="00516D1F" w:rsidRPr="00021DCB">
        <w:rPr>
          <w:rStyle w:val="DoubleUnderline"/>
          <w:rFonts w:ascii="Times New Roman" w:eastAsia="Times New Roman" w:hAnsi="Times New Roman" w:cs="Times New Roman"/>
          <w:color w:val="000000"/>
          <w:sz w:val="22"/>
          <w:szCs w:val="22"/>
          <w:u w:val="double"/>
        </w:rPr>
        <w:t>$</w:t>
      </w:r>
      <w:r w:rsidR="00021DCB">
        <w:rPr>
          <w:rStyle w:val="DoubleUnderline"/>
          <w:rFonts w:ascii="Times New Roman" w:eastAsia="Times New Roman" w:hAnsi="Times New Roman" w:cs="Times New Roman"/>
          <w:color w:val="000000"/>
          <w:sz w:val="22"/>
          <w:szCs w:val="22"/>
          <w:u w:val="double"/>
        </w:rPr>
        <w:t xml:space="preserve"> </w:t>
      </w:r>
      <w:r w:rsidR="00516D1F" w:rsidRPr="00021DCB">
        <w:rPr>
          <w:rStyle w:val="DoubleUnderline"/>
          <w:rFonts w:ascii="Times New Roman" w:eastAsia="Times New Roman" w:hAnsi="Times New Roman" w:cs="Times New Roman"/>
          <w:color w:val="000000"/>
          <w:sz w:val="22"/>
          <w:szCs w:val="22"/>
          <w:u w:val="double"/>
        </w:rPr>
        <w:t>15,400</w:t>
      </w:r>
      <w:r w:rsidR="00516D1F" w:rsidRPr="00021DCB">
        <w:rPr>
          <w:rFonts w:ascii="Times New Roman" w:hAnsi="Times New Roman" w:cs="Times New Roman"/>
          <w:sz w:val="22"/>
          <w:szCs w:val="22"/>
        </w:rPr>
        <w:tab/>
      </w:r>
      <w:r w:rsidR="00516D1F" w:rsidRPr="00021DCB">
        <w:rPr>
          <w:rStyle w:val="DoubleUnderline"/>
          <w:rFonts w:ascii="Times New Roman" w:eastAsia="Times New Roman" w:hAnsi="Times New Roman" w:cs="Times New Roman"/>
          <w:color w:val="000000"/>
          <w:sz w:val="22"/>
          <w:szCs w:val="22"/>
          <w:u w:val="double"/>
        </w:rPr>
        <w:t>$</w:t>
      </w:r>
      <w:r w:rsidR="00021DCB">
        <w:rPr>
          <w:rStyle w:val="DoubleUnderline"/>
          <w:rFonts w:ascii="Times New Roman" w:eastAsia="Times New Roman" w:hAnsi="Times New Roman" w:cs="Times New Roman"/>
          <w:color w:val="000000"/>
          <w:sz w:val="22"/>
          <w:szCs w:val="22"/>
          <w:u w:val="double"/>
        </w:rPr>
        <w:t xml:space="preserve"> </w:t>
      </w:r>
      <w:r w:rsidR="00516D1F" w:rsidRPr="00021DCB">
        <w:rPr>
          <w:rStyle w:val="DoubleUnderline"/>
          <w:rFonts w:ascii="Times New Roman" w:eastAsia="Times New Roman" w:hAnsi="Times New Roman" w:cs="Times New Roman"/>
          <w:color w:val="000000"/>
          <w:sz w:val="22"/>
          <w:szCs w:val="22"/>
          <w:u w:val="double"/>
        </w:rPr>
        <w:t>15,000</w:t>
      </w:r>
      <w:r w:rsidR="00516D1F" w:rsidRPr="00021DCB">
        <w:rPr>
          <w:rFonts w:ascii="Times New Roman" w:hAnsi="Times New Roman" w:cs="Times New Roman"/>
          <w:sz w:val="22"/>
          <w:szCs w:val="22"/>
        </w:rPr>
        <w:tab/>
      </w:r>
      <w:r w:rsidR="00516D1F" w:rsidRPr="00021DCB">
        <w:rPr>
          <w:rStyle w:val="DoubleUnderline"/>
          <w:rFonts w:ascii="Times New Roman" w:eastAsia="Times New Roman" w:hAnsi="Times New Roman" w:cs="Times New Roman"/>
          <w:color w:val="000000"/>
          <w:sz w:val="22"/>
          <w:szCs w:val="22"/>
          <w:u w:val="double"/>
        </w:rPr>
        <w:t>$</w:t>
      </w:r>
      <w:r w:rsidR="00021DCB">
        <w:rPr>
          <w:rStyle w:val="DoubleUnderline"/>
          <w:rFonts w:ascii="Times New Roman" w:eastAsia="Times New Roman" w:hAnsi="Times New Roman" w:cs="Times New Roman"/>
          <w:color w:val="000000"/>
          <w:sz w:val="22"/>
          <w:szCs w:val="22"/>
          <w:u w:val="double"/>
        </w:rPr>
        <w:t xml:space="preserve"> </w:t>
      </w:r>
      <w:r w:rsidR="00516D1F" w:rsidRPr="00021DCB">
        <w:rPr>
          <w:rStyle w:val="DoubleUnderline"/>
          <w:rFonts w:ascii="Times New Roman" w:eastAsia="Times New Roman" w:hAnsi="Times New Roman" w:cs="Times New Roman"/>
          <w:color w:val="000000"/>
          <w:sz w:val="22"/>
          <w:szCs w:val="22"/>
          <w:u w:val="double"/>
        </w:rPr>
        <w:t>400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2.7%</w:t>
      </w:r>
    </w:p>
    <w:p w14:paraId="0FB5E552" w14:textId="77777777" w:rsidR="00516D1F" w:rsidRPr="00021DCB" w:rsidRDefault="00516D1F" w:rsidP="002E4F2C">
      <w:pPr>
        <w:pStyle w:val="p"/>
        <w:tabs>
          <w:tab w:val="left" w:pos="3600"/>
          <w:tab w:val="right" w:pos="7020"/>
          <w:tab w:val="right" w:pos="8280"/>
          <w:tab w:val="right" w:pos="9540"/>
          <w:tab w:val="right" w:pos="108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p w14:paraId="24865CFB" w14:textId="77777777" w:rsidR="002E4F2C" w:rsidRDefault="002E4F2C" w:rsidP="002E4F2C">
      <w:pPr>
        <w:pStyle w:val="p"/>
        <w:tabs>
          <w:tab w:val="left" w:pos="3600"/>
          <w:tab w:val="right" w:pos="7020"/>
          <w:tab w:val="right" w:pos="8280"/>
          <w:tab w:val="right" w:pos="9540"/>
          <w:tab w:val="right" w:pos="108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 xml:space="preserve">While the trend in sales revenue is favorable, it is not sufficient enough to offset </w:t>
      </w:r>
    </w:p>
    <w:p w14:paraId="01D982BE" w14:textId="77777777" w:rsidR="002E4F2C" w:rsidRDefault="002E4F2C" w:rsidP="002E4F2C">
      <w:pPr>
        <w:pStyle w:val="p"/>
        <w:tabs>
          <w:tab w:val="left" w:pos="3600"/>
          <w:tab w:val="right" w:pos="7020"/>
          <w:tab w:val="right" w:pos="8280"/>
          <w:tab w:val="right" w:pos="9540"/>
          <w:tab w:val="right" w:pos="108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 xml:space="preserve">the rising expenses, resulting in a positive but small and slowing increase in net </w:t>
      </w:r>
    </w:p>
    <w:p w14:paraId="502B27AC" w14:textId="1E40F873" w:rsidR="00516D1F" w:rsidRPr="00021DCB" w:rsidRDefault="002E4F2C" w:rsidP="002E4F2C">
      <w:pPr>
        <w:pStyle w:val="p"/>
        <w:tabs>
          <w:tab w:val="left" w:pos="3600"/>
          <w:tab w:val="right" w:pos="7020"/>
          <w:tab w:val="right" w:pos="8280"/>
          <w:tab w:val="right" w:pos="9540"/>
          <w:tab w:val="right" w:pos="10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income.</w:t>
      </w:r>
    </w:p>
    <w:p w14:paraId="29A75677" w14:textId="77777777" w:rsidR="002E4F2C"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E4F2C">
        <w:rPr>
          <w:rFonts w:ascii="Times New Roman" w:eastAsia="Times New Roman" w:hAnsi="Times New Roman" w:cs="Times New Roman"/>
          <w:color w:val="000000"/>
          <w:sz w:val="22"/>
          <w:szCs w:val="22"/>
        </w:rPr>
        <w:t>Moderate</w:t>
      </w:r>
    </w:p>
    <w:p w14:paraId="229DC3C2" w14:textId="67A5F009" w:rsidR="00516D1F" w:rsidRPr="00021DCB" w:rsidRDefault="002E4F2C"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Bloom's: Applying</w:t>
      </w:r>
    </w:p>
    <w:p w14:paraId="196BADE4" w14:textId="404A4E45" w:rsidR="00516D1F" w:rsidRPr="00021DCB" w:rsidRDefault="00516D1F"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FNMN.WARD.16.02-05 - LO: 02-05</w:t>
      </w:r>
    </w:p>
    <w:p w14:paraId="7F72CD43" w14:textId="27D9921F" w:rsidR="002E4F2C"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E4F2C">
        <w:rPr>
          <w:rFonts w:ascii="Times New Roman" w:eastAsia="Times New Roman" w:hAnsi="Times New Roman" w:cs="Times New Roman"/>
          <w:color w:val="000000"/>
          <w:sz w:val="22"/>
          <w:szCs w:val="22"/>
        </w:rPr>
        <w:t>ACCT.ACBSP.APC.02 – GAAP</w:t>
      </w:r>
    </w:p>
    <w:p w14:paraId="79B7DE91" w14:textId="77777777" w:rsidR="002E4F2C" w:rsidRDefault="002E4F2C"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67A8F71E" w14:textId="783D7CBC" w:rsidR="002E4F2C" w:rsidRDefault="002E4F2C"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52FAB116" w14:textId="69E72551" w:rsidR="00516D1F" w:rsidRPr="00021DCB" w:rsidRDefault="002E4F2C"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BUSPROG: Analytic</w:t>
      </w:r>
    </w:p>
    <w:p w14:paraId="41718B66" w14:textId="3BFDAAE3" w:rsidR="001D53AA" w:rsidRPr="00021DCB" w:rsidRDefault="002E4F2C" w:rsidP="002E4F2C">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6DAADD96" w14:textId="7DB2C60D" w:rsidR="00516D1F" w:rsidRPr="00021DCB" w:rsidRDefault="00516D1F"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Nebraska Technologies has a condensed income statement as shown:</w:t>
      </w:r>
    </w:p>
    <w:p w14:paraId="4F03ABDE" w14:textId="77777777" w:rsidR="00516D1F" w:rsidRPr="00021DCB" w:rsidRDefault="00516D1F" w:rsidP="002E4F2C">
      <w:pPr>
        <w:pStyle w:val="p"/>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b/>
          <w:bCs/>
          <w:color w:val="000000"/>
          <w:sz w:val="22"/>
          <w:szCs w:val="22"/>
        </w:rPr>
        <w:t>Year 2</w:t>
      </w:r>
      <w:r w:rsidRPr="00021DCB">
        <w:rPr>
          <w:rFonts w:ascii="Times New Roman" w:hAnsi="Times New Roman" w:cs="Times New Roman"/>
          <w:sz w:val="22"/>
          <w:szCs w:val="22"/>
        </w:rPr>
        <w:tab/>
      </w:r>
      <w:r w:rsidRPr="00021DCB">
        <w:rPr>
          <w:rFonts w:ascii="Times New Roman" w:eastAsia="Times New Roman" w:hAnsi="Times New Roman" w:cs="Times New Roman"/>
          <w:b/>
          <w:bCs/>
          <w:color w:val="000000"/>
          <w:sz w:val="22"/>
          <w:szCs w:val="22"/>
        </w:rPr>
        <w:t>Year 1</w:t>
      </w:r>
    </w:p>
    <w:p w14:paraId="5AE53E89" w14:textId="77777777" w:rsidR="00516D1F" w:rsidRPr="00021DCB" w:rsidRDefault="00516D1F" w:rsidP="002E4F2C">
      <w:pPr>
        <w:pStyle w:val="p"/>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Sales</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$158,400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$162,500</w:t>
      </w:r>
    </w:p>
    <w:p w14:paraId="279CF446" w14:textId="517A8D1A" w:rsidR="00516D1F" w:rsidRPr="00021DCB" w:rsidRDefault="00516D1F" w:rsidP="002E4F2C">
      <w:pPr>
        <w:pStyle w:val="p"/>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Wage expense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80,000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w:t>
      </w:r>
      <w:r w:rsidR="00021DCB">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92,500</w:t>
      </w:r>
    </w:p>
    <w:p w14:paraId="4B53E77D" w14:textId="77777777" w:rsidR="00516D1F" w:rsidRPr="00021DCB" w:rsidRDefault="00516D1F" w:rsidP="002E4F2C">
      <w:pPr>
        <w:pStyle w:val="p"/>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Rent expense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28,000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30,000</w:t>
      </w:r>
    </w:p>
    <w:p w14:paraId="6CE479E1" w14:textId="32A1761B" w:rsidR="00516D1F" w:rsidRPr="00021DCB" w:rsidRDefault="00516D1F" w:rsidP="002E4F2C">
      <w:pPr>
        <w:pStyle w:val="p"/>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Utilities expense</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u w:val="single"/>
        </w:rPr>
        <w:t xml:space="preserve"> </w:t>
      </w:r>
      <w:r w:rsidRPr="00021DCB">
        <w:rPr>
          <w:rFonts w:ascii="Times New Roman" w:eastAsia="Times New Roman" w:hAnsi="Times New Roman" w:cs="Times New Roman"/>
          <w:color w:val="000000"/>
          <w:sz w:val="22"/>
          <w:szCs w:val="22"/>
          <w:u w:val="single"/>
        </w:rPr>
        <w:t>30,000</w:t>
      </w:r>
      <w:r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u w:val="single"/>
        </w:rPr>
        <w:t xml:space="preserve"> </w:t>
      </w:r>
      <w:r w:rsidRPr="00021DCB">
        <w:rPr>
          <w:rFonts w:ascii="Times New Roman" w:eastAsia="Times New Roman" w:hAnsi="Times New Roman" w:cs="Times New Roman"/>
          <w:color w:val="000000"/>
          <w:sz w:val="22"/>
          <w:szCs w:val="22"/>
          <w:u w:val="single"/>
        </w:rPr>
        <w:t>25,000</w:t>
      </w:r>
    </w:p>
    <w:p w14:paraId="142493EB" w14:textId="77777777" w:rsidR="00516D1F" w:rsidRPr="00021DCB" w:rsidRDefault="00516D1F" w:rsidP="002E4F2C">
      <w:pPr>
        <w:pStyle w:val="p"/>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Total operating expenses</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u w:val="single"/>
        </w:rPr>
        <w:t>$138,000</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u w:val="single"/>
        </w:rPr>
        <w:t>$147,500</w:t>
      </w:r>
    </w:p>
    <w:p w14:paraId="5A4B567E" w14:textId="1B5B10D7" w:rsidR="00516D1F" w:rsidRPr="00021DCB" w:rsidRDefault="00516D1F" w:rsidP="002E4F2C">
      <w:pPr>
        <w:pStyle w:val="p"/>
        <w:tabs>
          <w:tab w:val="right" w:pos="6480"/>
          <w:tab w:val="right" w:pos="792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Net income</w:t>
      </w:r>
      <w:r w:rsidRPr="00021DCB">
        <w:rPr>
          <w:rFonts w:ascii="Times New Roman" w:hAnsi="Times New Roman" w:cs="Times New Roman"/>
          <w:sz w:val="22"/>
          <w:szCs w:val="22"/>
        </w:rPr>
        <w:tab/>
      </w:r>
      <w:r w:rsidRPr="00021DCB">
        <w:rPr>
          <w:rStyle w:val="DoubleUnderline"/>
          <w:rFonts w:ascii="Times New Roman" w:eastAsia="Times New Roman" w:hAnsi="Times New Roman" w:cs="Times New Roman"/>
          <w:color w:val="000000"/>
          <w:sz w:val="22"/>
          <w:szCs w:val="22"/>
          <w:u w:val="double"/>
        </w:rPr>
        <w:t>$</w:t>
      </w:r>
      <w:r w:rsidR="00021DCB">
        <w:rPr>
          <w:rStyle w:val="DoubleUnderline"/>
          <w:rFonts w:ascii="Times New Roman" w:eastAsia="Times New Roman" w:hAnsi="Times New Roman" w:cs="Times New Roman"/>
          <w:color w:val="000000"/>
          <w:sz w:val="22"/>
          <w:szCs w:val="22"/>
          <w:u w:val="double"/>
        </w:rPr>
        <w:t xml:space="preserve"> </w:t>
      </w:r>
      <w:r w:rsidRPr="00021DCB">
        <w:rPr>
          <w:rStyle w:val="DoubleUnderline"/>
          <w:rFonts w:ascii="Times New Roman" w:eastAsia="Times New Roman" w:hAnsi="Times New Roman" w:cs="Times New Roman"/>
          <w:color w:val="000000"/>
          <w:sz w:val="22"/>
          <w:szCs w:val="22"/>
          <w:u w:val="double"/>
        </w:rPr>
        <w:t>20,400</w:t>
      </w:r>
      <w:r w:rsidRPr="00021DCB">
        <w:rPr>
          <w:rFonts w:ascii="Times New Roman" w:hAnsi="Times New Roman" w:cs="Times New Roman"/>
          <w:sz w:val="22"/>
          <w:szCs w:val="22"/>
        </w:rPr>
        <w:tab/>
      </w:r>
      <w:r w:rsidRPr="00021DCB">
        <w:rPr>
          <w:rStyle w:val="DoubleUnderline"/>
          <w:rFonts w:ascii="Times New Roman" w:eastAsia="Times New Roman" w:hAnsi="Times New Roman" w:cs="Times New Roman"/>
          <w:color w:val="000000"/>
          <w:sz w:val="22"/>
          <w:szCs w:val="22"/>
          <w:u w:val="double"/>
        </w:rPr>
        <w:t>$</w:t>
      </w:r>
      <w:r w:rsidR="00021DCB">
        <w:rPr>
          <w:rStyle w:val="DoubleUnderline"/>
          <w:rFonts w:ascii="Times New Roman" w:eastAsia="Times New Roman" w:hAnsi="Times New Roman" w:cs="Times New Roman"/>
          <w:color w:val="000000"/>
          <w:sz w:val="22"/>
          <w:szCs w:val="22"/>
          <w:u w:val="double"/>
        </w:rPr>
        <w:t xml:space="preserve"> </w:t>
      </w:r>
      <w:r w:rsidRPr="00021DCB">
        <w:rPr>
          <w:rStyle w:val="DoubleUnderline"/>
          <w:rFonts w:ascii="Times New Roman" w:eastAsia="Times New Roman" w:hAnsi="Times New Roman" w:cs="Times New Roman"/>
          <w:color w:val="000000"/>
          <w:sz w:val="22"/>
          <w:szCs w:val="22"/>
          <w:u w:val="double"/>
        </w:rPr>
        <w:t>15,000</w:t>
      </w:r>
    </w:p>
    <w:p w14:paraId="1741FB7D" w14:textId="77777777" w:rsidR="00516D1F" w:rsidRPr="00021DCB" w:rsidRDefault="00516D1F" w:rsidP="005958BB">
      <w:pPr>
        <w:pStyle w:val="p"/>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p w14:paraId="5959AA79" w14:textId="642BE68C" w:rsidR="00516D1F" w:rsidRPr="00021DCB" w:rsidRDefault="00516D1F" w:rsidP="005958BB">
      <w:pPr>
        <w:pStyle w:val="p"/>
        <w:tabs>
          <w:tab w:val="left" w:pos="3600"/>
        </w:tabs>
        <w:ind w:left="576"/>
        <w:rPr>
          <w:rFonts w:ascii="Times New Roman" w:hAnsi="Times New Roman" w:cs="Times New Roman"/>
          <w:sz w:val="22"/>
          <w:szCs w:val="22"/>
        </w:rPr>
      </w:pPr>
      <w:r w:rsidRPr="002E4F2C">
        <w:rPr>
          <w:rFonts w:ascii="Times New Roman" w:eastAsia="Times New Roman" w:hAnsi="Times New Roman" w:cs="Times New Roman"/>
          <w:b/>
          <w:color w:val="000000"/>
          <w:sz w:val="22"/>
          <w:szCs w:val="22"/>
        </w:rPr>
        <w:t>REQUIRED:</w:t>
      </w:r>
      <w:r w:rsidRPr="00021DCB">
        <w:rPr>
          <w:rFonts w:ascii="Times New Roman" w:eastAsia="Times New Roman" w:hAnsi="Times New Roman" w:cs="Times New Roman"/>
          <w:color w:val="000000"/>
          <w:sz w:val="22"/>
          <w:szCs w:val="22"/>
        </w:rPr>
        <w:br/>
        <w:t>Prepare a horizontal analysis of Nebraska Technologies'</w:t>
      </w:r>
      <w:r w:rsidR="00A14988">
        <w:rPr>
          <w:rFonts w:ascii="Times New Roman" w:eastAsia="Times New Roman" w:hAnsi="Times New Roman" w:cs="Times New Roman"/>
          <w:color w:val="000000"/>
          <w:sz w:val="22"/>
          <w:szCs w:val="22"/>
        </w:rPr>
        <w:t xml:space="preserve"> </w:t>
      </w:r>
      <w:r w:rsidRPr="00021DCB">
        <w:rPr>
          <w:rFonts w:ascii="Times New Roman" w:eastAsia="Times New Roman" w:hAnsi="Times New Roman" w:cs="Times New Roman"/>
          <w:color w:val="000000"/>
          <w:sz w:val="22"/>
          <w:szCs w:val="22"/>
        </w:rPr>
        <w:t>income statements. Comment on the trends, both favorable and unfavorable.</w:t>
      </w:r>
    </w:p>
    <w:p w14:paraId="36F230F4" w14:textId="77777777" w:rsidR="004F0DE4" w:rsidRDefault="004F0DE4" w:rsidP="004F0DE4">
      <w:pPr>
        <w:pStyle w:val="p"/>
        <w:tabs>
          <w:tab w:val="left" w:pos="3600"/>
        </w:tabs>
        <w:ind w:left="576"/>
        <w:outlineLvl w:val="0"/>
        <w:rPr>
          <w:rFonts w:ascii="Times New Roman" w:eastAsia="Times New Roman" w:hAnsi="Times New Roman" w:cs="Times New Roman"/>
          <w:i/>
          <w:iCs/>
          <w:color w:val="000000"/>
          <w:sz w:val="22"/>
          <w:szCs w:val="22"/>
        </w:rPr>
      </w:pPr>
    </w:p>
    <w:p w14:paraId="405498BC" w14:textId="371AAB33" w:rsidR="00516D1F" w:rsidRPr="00021DCB" w:rsidRDefault="00516D1F" w:rsidP="002E4F2C">
      <w:pPr>
        <w:pStyle w:val="p"/>
        <w:tabs>
          <w:tab w:val="left" w:pos="3600"/>
          <w:tab w:val="right" w:pos="7027"/>
          <w:tab w:val="right" w:pos="8280"/>
          <w:tab w:val="right" w:pos="9547"/>
          <w:tab w:val="right" w:pos="10800"/>
        </w:tabs>
        <w:ind w:left="576"/>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002E4F2C">
        <w:rPr>
          <w:rFonts w:ascii="Times New Roman" w:eastAsia="Times New Roman" w:hAnsi="Times New Roman" w:cs="Times New Roman"/>
          <w:i/>
          <w:iCs/>
          <w:color w:val="000000"/>
          <w:sz w:val="22"/>
          <w:szCs w:val="22"/>
        </w:rPr>
        <w:tab/>
      </w:r>
      <w:r w:rsidR="002E4F2C">
        <w:rPr>
          <w:rFonts w:ascii="Times New Roman" w:eastAsia="Times New Roman" w:hAnsi="Times New Roman" w:cs="Times New Roman"/>
          <w:i/>
          <w:iCs/>
          <w:color w:val="000000"/>
          <w:sz w:val="22"/>
          <w:szCs w:val="22"/>
        </w:rPr>
        <w:tab/>
      </w:r>
      <w:r w:rsidR="002E4F2C">
        <w:rPr>
          <w:rFonts w:ascii="Times New Roman" w:eastAsia="Times New Roman" w:hAnsi="Times New Roman" w:cs="Times New Roman"/>
          <w:i/>
          <w:iCs/>
          <w:color w:val="000000"/>
          <w:sz w:val="22"/>
          <w:szCs w:val="22"/>
        </w:rPr>
        <w:tab/>
      </w:r>
      <w:r w:rsidR="002E4F2C">
        <w:rPr>
          <w:rFonts w:ascii="Times New Roman" w:eastAsia="Times New Roman" w:hAnsi="Times New Roman" w:cs="Times New Roman"/>
          <w:i/>
          <w:iCs/>
          <w:color w:val="000000"/>
          <w:sz w:val="22"/>
          <w:szCs w:val="22"/>
        </w:rPr>
        <w:tab/>
      </w:r>
      <w:r w:rsidR="002E4F2C" w:rsidRPr="00021DCB">
        <w:rPr>
          <w:rFonts w:ascii="Times New Roman" w:eastAsia="Times New Roman" w:hAnsi="Times New Roman" w:cs="Times New Roman"/>
          <w:b/>
          <w:bCs/>
          <w:color w:val="000000"/>
          <w:sz w:val="22"/>
          <w:szCs w:val="22"/>
        </w:rPr>
        <w:t>Increase/</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w:t>
      </w:r>
    </w:p>
    <w:p w14:paraId="3D47D012" w14:textId="13B12146" w:rsidR="002E4F2C" w:rsidRDefault="00516D1F" w:rsidP="002E4F2C">
      <w:pPr>
        <w:pStyle w:val="p"/>
        <w:tabs>
          <w:tab w:val="left" w:pos="3600"/>
          <w:tab w:val="right" w:pos="7027"/>
          <w:tab w:val="right" w:pos="8280"/>
          <w:tab w:val="right" w:pos="9547"/>
          <w:tab w:val="right" w:pos="10800"/>
        </w:tabs>
        <w:ind w:left="576"/>
        <w:rPr>
          <w:rFonts w:ascii="Times New Roman" w:eastAsia="Times New Roman" w:hAnsi="Times New Roman" w:cs="Times New Roman"/>
          <w:b/>
          <w:bCs/>
          <w:color w:val="000000"/>
          <w:sz w:val="22"/>
          <w:szCs w:val="22"/>
        </w:rPr>
      </w:pPr>
      <w:r w:rsidRPr="00021DCB">
        <w:rPr>
          <w:rFonts w:ascii="Times New Roman" w:hAnsi="Times New Roman" w:cs="Times New Roman"/>
          <w:sz w:val="22"/>
          <w:szCs w:val="22"/>
        </w:rPr>
        <w:tab/>
      </w:r>
      <w:r w:rsidRPr="00021DCB">
        <w:rPr>
          <w:rFonts w:ascii="Times New Roman" w:hAnsi="Times New Roman" w:cs="Times New Roman"/>
          <w:sz w:val="22"/>
          <w:szCs w:val="22"/>
        </w:rPr>
        <w:tab/>
      </w:r>
      <w:r w:rsidR="002E4F2C">
        <w:rPr>
          <w:rFonts w:ascii="Times New Roman" w:eastAsia="Times New Roman" w:hAnsi="Times New Roman" w:cs="Times New Roman"/>
          <w:b/>
          <w:bCs/>
          <w:color w:val="000000"/>
          <w:sz w:val="22"/>
          <w:szCs w:val="22"/>
        </w:rPr>
        <w:tab/>
      </w:r>
      <w:r w:rsidR="002E4F2C">
        <w:rPr>
          <w:rFonts w:ascii="Times New Roman" w:eastAsia="Times New Roman" w:hAnsi="Times New Roman" w:cs="Times New Roman"/>
          <w:b/>
          <w:bCs/>
          <w:color w:val="000000"/>
          <w:sz w:val="22"/>
          <w:szCs w:val="22"/>
        </w:rPr>
        <w:tab/>
      </w:r>
      <w:r w:rsidR="002E4F2C" w:rsidRPr="00021DCB">
        <w:rPr>
          <w:rFonts w:ascii="Times New Roman" w:eastAsia="Times New Roman" w:hAnsi="Times New Roman" w:cs="Times New Roman"/>
          <w:b/>
          <w:bCs/>
          <w:color w:val="000000"/>
          <w:sz w:val="22"/>
          <w:szCs w:val="22"/>
        </w:rPr>
        <w:t>Decrease</w:t>
      </w:r>
      <w:r w:rsidR="002E4F2C">
        <w:rPr>
          <w:rFonts w:ascii="Times New Roman" w:eastAsia="Times New Roman" w:hAnsi="Times New Roman" w:cs="Times New Roman"/>
          <w:b/>
          <w:bCs/>
          <w:color w:val="000000"/>
          <w:sz w:val="22"/>
          <w:szCs w:val="22"/>
        </w:rPr>
        <w:tab/>
      </w:r>
      <w:r w:rsidR="002E4F2C" w:rsidRPr="00021DCB">
        <w:rPr>
          <w:rFonts w:ascii="Times New Roman" w:eastAsia="Times New Roman" w:hAnsi="Times New Roman" w:cs="Times New Roman"/>
          <w:b/>
          <w:bCs/>
          <w:color w:val="000000"/>
          <w:sz w:val="22"/>
          <w:szCs w:val="22"/>
        </w:rPr>
        <w:t>Percent</w:t>
      </w:r>
    </w:p>
    <w:p w14:paraId="08744B1A" w14:textId="0F2E15EA" w:rsidR="00516D1F" w:rsidRPr="00021DCB" w:rsidRDefault="002E4F2C" w:rsidP="002E4F2C">
      <w:pPr>
        <w:pStyle w:val="p"/>
        <w:tabs>
          <w:tab w:val="left" w:pos="3600"/>
          <w:tab w:val="right" w:pos="7027"/>
          <w:tab w:val="right" w:pos="8280"/>
          <w:tab w:val="right" w:pos="9547"/>
          <w:tab w:val="right" w:pos="10800"/>
        </w:tabs>
        <w:ind w:left="576"/>
        <w:rPr>
          <w:rFonts w:ascii="Times New Roman" w:hAnsi="Times New Roman" w:cs="Times New Roman"/>
          <w:sz w:val="22"/>
          <w:szCs w:val="22"/>
        </w:rPr>
      </w:pPr>
      <w:r>
        <w:rPr>
          <w:rFonts w:ascii="Times New Roman" w:eastAsia="Times New Roman" w:hAnsi="Times New Roman" w:cs="Times New Roman"/>
          <w:b/>
          <w:bCs/>
          <w:color w:val="000000"/>
          <w:sz w:val="22"/>
          <w:szCs w:val="22"/>
        </w:rPr>
        <w:tab/>
      </w:r>
      <w:r>
        <w:rPr>
          <w:rFonts w:ascii="Times New Roman" w:eastAsia="Times New Roman" w:hAnsi="Times New Roman" w:cs="Times New Roman"/>
          <w:b/>
          <w:bCs/>
          <w:color w:val="000000"/>
          <w:sz w:val="22"/>
          <w:szCs w:val="22"/>
        </w:rPr>
        <w:tab/>
      </w:r>
      <w:r w:rsidRPr="00021DCB">
        <w:rPr>
          <w:rFonts w:ascii="Times New Roman" w:eastAsia="Times New Roman" w:hAnsi="Times New Roman" w:cs="Times New Roman"/>
          <w:b/>
          <w:bCs/>
          <w:color w:val="000000"/>
          <w:sz w:val="22"/>
          <w:szCs w:val="22"/>
        </w:rPr>
        <w:t>Year 2</w:t>
      </w:r>
      <w:r>
        <w:rPr>
          <w:rFonts w:ascii="Times New Roman" w:eastAsia="Times New Roman" w:hAnsi="Times New Roman" w:cs="Times New Roman"/>
          <w:b/>
          <w:bCs/>
          <w:color w:val="000000"/>
          <w:sz w:val="22"/>
          <w:szCs w:val="22"/>
        </w:rPr>
        <w:tab/>
      </w:r>
      <w:r w:rsidRPr="00021DCB">
        <w:rPr>
          <w:rFonts w:ascii="Times New Roman" w:eastAsia="Times New Roman" w:hAnsi="Times New Roman" w:cs="Times New Roman"/>
          <w:b/>
          <w:bCs/>
          <w:color w:val="000000"/>
          <w:sz w:val="22"/>
          <w:szCs w:val="22"/>
        </w:rPr>
        <w:t>Year 1</w:t>
      </w:r>
      <w:r>
        <w:rPr>
          <w:rFonts w:ascii="Times New Roman" w:eastAsia="Times New Roman" w:hAnsi="Times New Roman" w:cs="Times New Roman"/>
          <w:b/>
          <w:bCs/>
          <w:color w:val="000000"/>
          <w:sz w:val="22"/>
          <w:szCs w:val="22"/>
        </w:rPr>
        <w:tab/>
      </w:r>
      <w:r w:rsidRPr="00021DCB">
        <w:rPr>
          <w:rFonts w:ascii="Times New Roman" w:eastAsia="Times New Roman" w:hAnsi="Times New Roman" w:cs="Times New Roman"/>
          <w:b/>
          <w:bCs/>
          <w:color w:val="000000"/>
          <w:sz w:val="22"/>
          <w:szCs w:val="22"/>
        </w:rPr>
        <w:t>Amount</w:t>
      </w:r>
      <w:r>
        <w:rPr>
          <w:rFonts w:ascii="Times New Roman" w:eastAsia="Times New Roman" w:hAnsi="Times New Roman" w:cs="Times New Roman"/>
          <w:b/>
          <w:bCs/>
          <w:color w:val="000000"/>
          <w:sz w:val="22"/>
          <w:szCs w:val="22"/>
        </w:rPr>
        <w:tab/>
      </w:r>
      <w:r w:rsidR="00516D1F" w:rsidRPr="00021DCB">
        <w:rPr>
          <w:rFonts w:ascii="Times New Roman" w:eastAsia="Times New Roman" w:hAnsi="Times New Roman" w:cs="Times New Roman"/>
          <w:b/>
          <w:bCs/>
          <w:color w:val="000000"/>
          <w:sz w:val="22"/>
          <w:szCs w:val="22"/>
        </w:rPr>
        <w:t>Change</w:t>
      </w:r>
    </w:p>
    <w:p w14:paraId="7071E003" w14:textId="70A326C6" w:rsidR="00516D1F" w:rsidRPr="00021DCB" w:rsidRDefault="002E4F2C" w:rsidP="002E4F2C">
      <w:pPr>
        <w:pStyle w:val="p"/>
        <w:tabs>
          <w:tab w:val="left" w:pos="3600"/>
          <w:tab w:val="right" w:pos="7027"/>
          <w:tab w:val="right" w:pos="8280"/>
          <w:tab w:val="right" w:pos="9547"/>
          <w:tab w:val="right" w:pos="10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Sales</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$158,400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$162,500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w:t>
      </w:r>
      <w:r w:rsidR="00021DCB">
        <w:rPr>
          <w:rFonts w:ascii="Times New Roman" w:eastAsia="Times New Roman" w:hAnsi="Times New Roman" w:cs="Times New Roman"/>
          <w:color w:val="000000"/>
          <w:sz w:val="22"/>
          <w:szCs w:val="22"/>
        </w:rPr>
        <w:t xml:space="preserve"> </w:t>
      </w:r>
      <w:r w:rsidR="00516D1F" w:rsidRPr="00021DCB">
        <w:rPr>
          <w:rFonts w:ascii="Times New Roman" w:eastAsia="Times New Roman" w:hAnsi="Times New Roman" w:cs="Times New Roman"/>
          <w:color w:val="000000"/>
          <w:sz w:val="22"/>
          <w:szCs w:val="22"/>
        </w:rPr>
        <w:t>(4,100)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w:t>
      </w:r>
      <w:proofErr w:type="gramStart"/>
      <w:r w:rsidR="00516D1F" w:rsidRPr="00021DCB">
        <w:rPr>
          <w:rFonts w:ascii="Times New Roman" w:eastAsia="Times New Roman" w:hAnsi="Times New Roman" w:cs="Times New Roman"/>
          <w:color w:val="000000"/>
          <w:sz w:val="22"/>
          <w:szCs w:val="22"/>
        </w:rPr>
        <w:t>2.5)%</w:t>
      </w:r>
      <w:proofErr w:type="gramEnd"/>
    </w:p>
    <w:p w14:paraId="5BABBC70" w14:textId="3E137869" w:rsidR="00516D1F" w:rsidRPr="00021DCB" w:rsidRDefault="002E4F2C" w:rsidP="002E4F2C">
      <w:pPr>
        <w:pStyle w:val="p"/>
        <w:tabs>
          <w:tab w:val="left" w:pos="3600"/>
          <w:tab w:val="right" w:pos="7027"/>
          <w:tab w:val="right" w:pos="8280"/>
          <w:tab w:val="right" w:pos="9547"/>
          <w:tab w:val="right" w:pos="10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Wage expense</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w:t>
      </w:r>
      <w:r w:rsidR="00021DCB">
        <w:rPr>
          <w:rFonts w:ascii="Times New Roman" w:eastAsia="Times New Roman" w:hAnsi="Times New Roman" w:cs="Times New Roman"/>
          <w:color w:val="000000"/>
          <w:sz w:val="22"/>
          <w:szCs w:val="22"/>
        </w:rPr>
        <w:t xml:space="preserve"> </w:t>
      </w:r>
      <w:r w:rsidR="00516D1F" w:rsidRPr="00021DCB">
        <w:rPr>
          <w:rFonts w:ascii="Times New Roman" w:eastAsia="Times New Roman" w:hAnsi="Times New Roman" w:cs="Times New Roman"/>
          <w:color w:val="000000"/>
          <w:sz w:val="22"/>
          <w:szCs w:val="22"/>
        </w:rPr>
        <w:t>80,000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w:t>
      </w:r>
      <w:r w:rsidR="00021DCB">
        <w:rPr>
          <w:rFonts w:ascii="Times New Roman" w:eastAsia="Times New Roman" w:hAnsi="Times New Roman" w:cs="Times New Roman"/>
          <w:color w:val="000000"/>
          <w:sz w:val="22"/>
          <w:szCs w:val="22"/>
        </w:rPr>
        <w:t xml:space="preserve"> </w:t>
      </w:r>
      <w:r w:rsidR="00516D1F" w:rsidRPr="00021DCB">
        <w:rPr>
          <w:rFonts w:ascii="Times New Roman" w:eastAsia="Times New Roman" w:hAnsi="Times New Roman" w:cs="Times New Roman"/>
          <w:color w:val="000000"/>
          <w:sz w:val="22"/>
          <w:szCs w:val="22"/>
        </w:rPr>
        <w:t>92,500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$(12,500)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w:t>
      </w:r>
      <w:proofErr w:type="gramStart"/>
      <w:r w:rsidR="00516D1F" w:rsidRPr="00021DCB">
        <w:rPr>
          <w:rFonts w:ascii="Times New Roman" w:eastAsia="Times New Roman" w:hAnsi="Times New Roman" w:cs="Times New Roman"/>
          <w:color w:val="000000"/>
          <w:sz w:val="22"/>
          <w:szCs w:val="22"/>
        </w:rPr>
        <w:t>13.5)%</w:t>
      </w:r>
      <w:proofErr w:type="gramEnd"/>
    </w:p>
    <w:p w14:paraId="6668FD83" w14:textId="0BFF1F00" w:rsidR="00516D1F" w:rsidRPr="00021DCB" w:rsidRDefault="002E4F2C" w:rsidP="002E4F2C">
      <w:pPr>
        <w:pStyle w:val="p"/>
        <w:tabs>
          <w:tab w:val="left" w:pos="3600"/>
          <w:tab w:val="right" w:pos="7027"/>
          <w:tab w:val="right" w:pos="8280"/>
          <w:tab w:val="right" w:pos="9547"/>
          <w:tab w:val="right" w:pos="10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Rent expense</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28,000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30,000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(2,000)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w:t>
      </w:r>
      <w:proofErr w:type="gramStart"/>
      <w:r w:rsidR="00516D1F" w:rsidRPr="00021DCB">
        <w:rPr>
          <w:rFonts w:ascii="Times New Roman" w:eastAsia="Times New Roman" w:hAnsi="Times New Roman" w:cs="Times New Roman"/>
          <w:color w:val="000000"/>
          <w:sz w:val="22"/>
          <w:szCs w:val="22"/>
        </w:rPr>
        <w:t>6.7)%</w:t>
      </w:r>
      <w:proofErr w:type="gramEnd"/>
    </w:p>
    <w:p w14:paraId="64D268D9" w14:textId="55550815" w:rsidR="00516D1F" w:rsidRPr="00021DCB" w:rsidRDefault="002E4F2C" w:rsidP="002E4F2C">
      <w:pPr>
        <w:pStyle w:val="p"/>
        <w:tabs>
          <w:tab w:val="left" w:pos="3600"/>
          <w:tab w:val="right" w:pos="7027"/>
          <w:tab w:val="right" w:pos="8280"/>
          <w:tab w:val="right" w:pos="9547"/>
          <w:tab w:val="right" w:pos="10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Utilities expense</w:t>
      </w:r>
      <w:r w:rsidR="00516D1F"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u w:val="single"/>
        </w:rPr>
        <w:t xml:space="preserve"> </w:t>
      </w:r>
      <w:r w:rsidR="00516D1F" w:rsidRPr="00021DCB">
        <w:rPr>
          <w:rFonts w:ascii="Times New Roman" w:eastAsia="Times New Roman" w:hAnsi="Times New Roman" w:cs="Times New Roman"/>
          <w:color w:val="000000"/>
          <w:sz w:val="22"/>
          <w:szCs w:val="22"/>
          <w:u w:val="single"/>
        </w:rPr>
        <w:t>30,000</w:t>
      </w:r>
      <w:r w:rsidR="00516D1F"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u w:val="single"/>
        </w:rPr>
        <w:t xml:space="preserve"> </w:t>
      </w:r>
      <w:r w:rsidR="00516D1F" w:rsidRPr="00021DCB">
        <w:rPr>
          <w:rFonts w:ascii="Times New Roman" w:eastAsia="Times New Roman" w:hAnsi="Times New Roman" w:cs="Times New Roman"/>
          <w:color w:val="000000"/>
          <w:sz w:val="22"/>
          <w:szCs w:val="22"/>
          <w:u w:val="single"/>
        </w:rPr>
        <w:t>25,000</w:t>
      </w:r>
      <w:r w:rsidR="00516D1F" w:rsidRPr="00021DCB">
        <w:rPr>
          <w:rFonts w:ascii="Times New Roman" w:hAnsi="Times New Roman" w:cs="Times New Roman"/>
          <w:sz w:val="22"/>
          <w:szCs w:val="22"/>
        </w:rPr>
        <w:tab/>
      </w:r>
      <w:r w:rsidR="00021DCB">
        <w:rPr>
          <w:rFonts w:ascii="Times New Roman" w:eastAsia="Times New Roman" w:hAnsi="Times New Roman" w:cs="Times New Roman"/>
          <w:color w:val="000000"/>
          <w:sz w:val="22"/>
          <w:szCs w:val="22"/>
          <w:u w:val="single"/>
        </w:rPr>
        <w:t xml:space="preserve"> </w:t>
      </w:r>
      <w:r w:rsidR="00516D1F" w:rsidRPr="00021DCB">
        <w:rPr>
          <w:rFonts w:ascii="Times New Roman" w:eastAsia="Times New Roman" w:hAnsi="Times New Roman" w:cs="Times New Roman"/>
          <w:color w:val="000000"/>
          <w:sz w:val="22"/>
          <w:szCs w:val="22"/>
          <w:u w:val="single"/>
        </w:rPr>
        <w:t>5,000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20.0%</w:t>
      </w:r>
    </w:p>
    <w:p w14:paraId="770D3A00" w14:textId="0BC25204" w:rsidR="00516D1F" w:rsidRPr="00021DCB" w:rsidRDefault="002E4F2C" w:rsidP="002E4F2C">
      <w:pPr>
        <w:pStyle w:val="p"/>
        <w:tabs>
          <w:tab w:val="left" w:pos="3600"/>
          <w:tab w:val="right" w:pos="7027"/>
          <w:tab w:val="right" w:pos="8280"/>
          <w:tab w:val="right" w:pos="9547"/>
          <w:tab w:val="right" w:pos="10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t>Total operating</w:t>
      </w:r>
      <w:r w:rsidR="00021DCB">
        <w:rPr>
          <w:rFonts w:ascii="Times New Roman" w:eastAsia="Times New Roman" w:hAnsi="Times New Roman" w:cs="Times New Roman"/>
          <w:color w:val="000000"/>
          <w:sz w:val="22"/>
          <w:szCs w:val="22"/>
        </w:rPr>
        <w:t xml:space="preserve"> </w:t>
      </w:r>
      <w:r w:rsidR="00516D1F" w:rsidRPr="00021DCB">
        <w:rPr>
          <w:rFonts w:ascii="Times New Roman" w:eastAsia="Times New Roman" w:hAnsi="Times New Roman" w:cs="Times New Roman"/>
          <w:color w:val="000000"/>
          <w:sz w:val="22"/>
          <w:szCs w:val="22"/>
        </w:rPr>
        <w:t>expenses</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u w:val="single"/>
        </w:rPr>
        <w:t>$138,000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u w:val="single"/>
        </w:rPr>
        <w:t>$147,500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u w:val="single"/>
        </w:rPr>
        <w:t>$</w:t>
      </w:r>
      <w:r w:rsidR="00021DCB">
        <w:rPr>
          <w:rFonts w:ascii="Times New Roman" w:eastAsia="Times New Roman" w:hAnsi="Times New Roman" w:cs="Times New Roman"/>
          <w:color w:val="000000"/>
          <w:sz w:val="22"/>
          <w:szCs w:val="22"/>
          <w:u w:val="single"/>
        </w:rPr>
        <w:t xml:space="preserve"> </w:t>
      </w:r>
      <w:r w:rsidR="00516D1F" w:rsidRPr="00021DCB">
        <w:rPr>
          <w:rFonts w:ascii="Times New Roman" w:eastAsia="Times New Roman" w:hAnsi="Times New Roman" w:cs="Times New Roman"/>
          <w:color w:val="000000"/>
          <w:sz w:val="22"/>
          <w:szCs w:val="22"/>
          <w:u w:val="single"/>
        </w:rPr>
        <w:t>(9,500)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w:t>
      </w:r>
      <w:proofErr w:type="gramStart"/>
      <w:r w:rsidR="00516D1F" w:rsidRPr="00021DCB">
        <w:rPr>
          <w:rFonts w:ascii="Times New Roman" w:eastAsia="Times New Roman" w:hAnsi="Times New Roman" w:cs="Times New Roman"/>
          <w:color w:val="000000"/>
          <w:sz w:val="22"/>
          <w:szCs w:val="22"/>
        </w:rPr>
        <w:t>6.4)%</w:t>
      </w:r>
      <w:proofErr w:type="gramEnd"/>
    </w:p>
    <w:p w14:paraId="517704CA" w14:textId="112B58F9" w:rsidR="00516D1F" w:rsidRPr="00021DCB" w:rsidRDefault="002E4F2C" w:rsidP="002E4F2C">
      <w:pPr>
        <w:pStyle w:val="p"/>
        <w:tabs>
          <w:tab w:val="left" w:pos="3600"/>
          <w:tab w:val="right" w:pos="7027"/>
          <w:tab w:val="right" w:pos="8280"/>
          <w:tab w:val="right" w:pos="9547"/>
          <w:tab w:val="right" w:pos="10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Net income</w:t>
      </w:r>
      <w:r w:rsidR="00516D1F" w:rsidRPr="00021DCB">
        <w:rPr>
          <w:rFonts w:ascii="Times New Roman" w:hAnsi="Times New Roman" w:cs="Times New Roman"/>
          <w:sz w:val="22"/>
          <w:szCs w:val="22"/>
        </w:rPr>
        <w:tab/>
      </w:r>
      <w:r w:rsidR="00516D1F" w:rsidRPr="00021DCB">
        <w:rPr>
          <w:rStyle w:val="DoubleUnderline"/>
          <w:rFonts w:ascii="Times New Roman" w:eastAsia="Times New Roman" w:hAnsi="Times New Roman" w:cs="Times New Roman"/>
          <w:color w:val="000000"/>
          <w:sz w:val="22"/>
          <w:szCs w:val="22"/>
          <w:u w:val="double"/>
        </w:rPr>
        <w:t>$ 20,400</w:t>
      </w:r>
      <w:r w:rsidR="00516D1F" w:rsidRPr="00021DCB">
        <w:rPr>
          <w:rFonts w:ascii="Times New Roman" w:hAnsi="Times New Roman" w:cs="Times New Roman"/>
          <w:sz w:val="22"/>
          <w:szCs w:val="22"/>
        </w:rPr>
        <w:tab/>
      </w:r>
      <w:r w:rsidR="00516D1F" w:rsidRPr="00021DCB">
        <w:rPr>
          <w:rStyle w:val="DoubleUnderline"/>
          <w:rFonts w:ascii="Times New Roman" w:eastAsia="Times New Roman" w:hAnsi="Times New Roman" w:cs="Times New Roman"/>
          <w:color w:val="000000"/>
          <w:sz w:val="22"/>
          <w:szCs w:val="22"/>
          <w:u w:val="double"/>
        </w:rPr>
        <w:t>$</w:t>
      </w:r>
      <w:r w:rsidR="00021DCB">
        <w:rPr>
          <w:rStyle w:val="DoubleUnderline"/>
          <w:rFonts w:ascii="Times New Roman" w:eastAsia="Times New Roman" w:hAnsi="Times New Roman" w:cs="Times New Roman"/>
          <w:color w:val="000000"/>
          <w:sz w:val="22"/>
          <w:szCs w:val="22"/>
          <w:u w:val="double"/>
        </w:rPr>
        <w:t xml:space="preserve"> </w:t>
      </w:r>
      <w:r w:rsidR="00516D1F" w:rsidRPr="00021DCB">
        <w:rPr>
          <w:rStyle w:val="DoubleUnderline"/>
          <w:rFonts w:ascii="Times New Roman" w:eastAsia="Times New Roman" w:hAnsi="Times New Roman" w:cs="Times New Roman"/>
          <w:color w:val="000000"/>
          <w:sz w:val="22"/>
          <w:szCs w:val="22"/>
          <w:u w:val="double"/>
        </w:rPr>
        <w:t>15,000</w:t>
      </w:r>
      <w:r w:rsidR="00516D1F" w:rsidRPr="00021DCB">
        <w:rPr>
          <w:rFonts w:ascii="Times New Roman" w:hAnsi="Times New Roman" w:cs="Times New Roman"/>
          <w:sz w:val="22"/>
          <w:szCs w:val="22"/>
        </w:rPr>
        <w:tab/>
      </w:r>
      <w:r w:rsidR="00516D1F" w:rsidRPr="00021DCB">
        <w:rPr>
          <w:rStyle w:val="DoubleUnderline"/>
          <w:rFonts w:ascii="Times New Roman" w:eastAsia="Times New Roman" w:hAnsi="Times New Roman" w:cs="Times New Roman"/>
          <w:color w:val="000000"/>
          <w:sz w:val="22"/>
          <w:szCs w:val="22"/>
          <w:u w:val="double"/>
        </w:rPr>
        <w:t>$</w:t>
      </w:r>
      <w:r w:rsidR="00021DCB">
        <w:rPr>
          <w:rStyle w:val="DoubleUnderline"/>
          <w:rFonts w:ascii="Times New Roman" w:eastAsia="Times New Roman" w:hAnsi="Times New Roman" w:cs="Times New Roman"/>
          <w:color w:val="000000"/>
          <w:sz w:val="22"/>
          <w:szCs w:val="22"/>
          <w:u w:val="double"/>
        </w:rPr>
        <w:t xml:space="preserve"> </w:t>
      </w:r>
      <w:r w:rsidR="00516D1F" w:rsidRPr="00021DCB">
        <w:rPr>
          <w:rStyle w:val="DoubleUnderline"/>
          <w:rFonts w:ascii="Times New Roman" w:eastAsia="Times New Roman" w:hAnsi="Times New Roman" w:cs="Times New Roman"/>
          <w:color w:val="000000"/>
          <w:sz w:val="22"/>
          <w:szCs w:val="22"/>
          <w:u w:val="double"/>
        </w:rPr>
        <w:t>5,400</w:t>
      </w:r>
      <w:r w:rsidR="00516D1F" w:rsidRPr="00021DCB">
        <w:rPr>
          <w:rFonts w:ascii="Times New Roman" w:hAnsi="Times New Roman" w:cs="Times New Roman"/>
          <w:sz w:val="22"/>
          <w:szCs w:val="22"/>
        </w:rPr>
        <w:tab/>
      </w:r>
      <w:r w:rsidR="00516D1F" w:rsidRPr="00021DCB">
        <w:rPr>
          <w:rFonts w:ascii="Times New Roman" w:eastAsia="Times New Roman" w:hAnsi="Times New Roman" w:cs="Times New Roman"/>
          <w:color w:val="000000"/>
          <w:sz w:val="22"/>
          <w:szCs w:val="22"/>
        </w:rPr>
        <w:t>36.0%</w:t>
      </w:r>
    </w:p>
    <w:p w14:paraId="5DFF9DB6" w14:textId="77777777" w:rsidR="00516D1F" w:rsidRPr="00021DCB" w:rsidRDefault="00516D1F" w:rsidP="002E4F2C">
      <w:pPr>
        <w:pStyle w:val="p"/>
        <w:tabs>
          <w:tab w:val="left" w:pos="3600"/>
          <w:tab w:val="right" w:pos="7027"/>
          <w:tab w:val="right" w:pos="8280"/>
          <w:tab w:val="right" w:pos="9547"/>
          <w:tab w:val="right" w:pos="10800"/>
        </w:tabs>
        <w:ind w:left="576"/>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t>
      </w:r>
    </w:p>
    <w:p w14:paraId="55602087" w14:textId="77777777" w:rsidR="002E4F2C" w:rsidRDefault="002E4F2C" w:rsidP="005958BB">
      <w:pPr>
        <w:pStyle w:val="p"/>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 xml:space="preserve">The trend in sales revenue is unfavorable, but that is more than offset by the </w:t>
      </w:r>
    </w:p>
    <w:p w14:paraId="4EBB3DB4" w14:textId="77777777" w:rsidR="002E4F2C" w:rsidRDefault="002E4F2C" w:rsidP="005958BB">
      <w:pPr>
        <w:pStyle w:val="p"/>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 xml:space="preserve">declines in operating expenses, with the exception of utilities, which increased </w:t>
      </w:r>
    </w:p>
    <w:p w14:paraId="1A2A900A" w14:textId="77777777" w:rsidR="002E4F2C" w:rsidRDefault="002E4F2C" w:rsidP="005958BB">
      <w:pPr>
        <w:pStyle w:val="p"/>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over the period.</w:t>
      </w:r>
      <w:r w:rsidR="00021DCB">
        <w:rPr>
          <w:rFonts w:ascii="Times New Roman" w:eastAsia="Times New Roman" w:hAnsi="Times New Roman" w:cs="Times New Roman"/>
          <w:color w:val="000000"/>
          <w:sz w:val="22"/>
          <w:szCs w:val="22"/>
        </w:rPr>
        <w:t xml:space="preserve"> </w:t>
      </w:r>
      <w:r w:rsidR="00516D1F" w:rsidRPr="00021DCB">
        <w:rPr>
          <w:rFonts w:ascii="Times New Roman" w:eastAsia="Times New Roman" w:hAnsi="Times New Roman" w:cs="Times New Roman"/>
          <w:color w:val="000000"/>
          <w:sz w:val="22"/>
          <w:szCs w:val="22"/>
        </w:rPr>
        <w:t xml:space="preserve">Despite the 2.5% drop in sales, the net effect was a favorable </w:t>
      </w:r>
    </w:p>
    <w:p w14:paraId="0563F8F6" w14:textId="77777777" w:rsidR="002E4F2C" w:rsidRDefault="002E4F2C" w:rsidP="005958BB">
      <w:pPr>
        <w:pStyle w:val="p"/>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 xml:space="preserve">increase in net income of 36%, which was in large part spurred by the drop in </w:t>
      </w:r>
    </w:p>
    <w:p w14:paraId="32523146" w14:textId="6849C1F8" w:rsidR="00516D1F" w:rsidRPr="00021DCB" w:rsidRDefault="002E4F2C" w:rsidP="005958BB">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wages expense.</w:t>
      </w:r>
    </w:p>
    <w:p w14:paraId="245B5D8E" w14:textId="77777777" w:rsidR="002E4F2C"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E4F2C">
        <w:rPr>
          <w:rFonts w:ascii="Times New Roman" w:eastAsia="Times New Roman" w:hAnsi="Times New Roman" w:cs="Times New Roman"/>
          <w:color w:val="000000"/>
          <w:sz w:val="22"/>
          <w:szCs w:val="22"/>
        </w:rPr>
        <w:t>Moderate</w:t>
      </w:r>
    </w:p>
    <w:p w14:paraId="16392253" w14:textId="690D91EF" w:rsidR="00516D1F" w:rsidRPr="00021DCB" w:rsidRDefault="002E4F2C"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Bloom's: Applying</w:t>
      </w:r>
    </w:p>
    <w:p w14:paraId="28E6801A" w14:textId="35A71AD0" w:rsidR="00516D1F" w:rsidRPr="00021DCB" w:rsidRDefault="00516D1F"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FNMN.WARD.16.02-05 - LO: 02-05</w:t>
      </w:r>
    </w:p>
    <w:p w14:paraId="64D4FA24" w14:textId="3DB5328B" w:rsidR="002E4F2C"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E4F2C">
        <w:rPr>
          <w:rFonts w:ascii="Times New Roman" w:eastAsia="Times New Roman" w:hAnsi="Times New Roman" w:cs="Times New Roman"/>
          <w:color w:val="000000"/>
          <w:sz w:val="22"/>
          <w:szCs w:val="22"/>
        </w:rPr>
        <w:t>ACCT.ACBSP.APC.02 – GAAP</w:t>
      </w:r>
    </w:p>
    <w:p w14:paraId="704A000B" w14:textId="77777777" w:rsidR="002E4F2C" w:rsidRDefault="002E4F2C"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04422429" w14:textId="5687E3AC" w:rsidR="002E4F2C" w:rsidRDefault="002E4F2C"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2DCD36E5" w14:textId="36361DD8" w:rsidR="00516D1F" w:rsidRPr="00021DCB" w:rsidRDefault="002E4F2C"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BUSPROG: Analytic</w:t>
      </w:r>
    </w:p>
    <w:p w14:paraId="49163DA0" w14:textId="77777777" w:rsidR="004F0DE4" w:rsidRDefault="004F0DE4" w:rsidP="004F0DE4">
      <w:pPr>
        <w:pStyle w:val="p"/>
        <w:tabs>
          <w:tab w:val="left" w:pos="3600"/>
        </w:tabs>
        <w:outlineLvl w:val="0"/>
        <w:rPr>
          <w:rFonts w:ascii="Times New Roman" w:hAnsi="Times New Roman" w:cs="Times New Roman"/>
          <w:sz w:val="22"/>
          <w:szCs w:val="22"/>
        </w:rPr>
      </w:pPr>
    </w:p>
    <w:p w14:paraId="22205C13" w14:textId="41014EC8" w:rsidR="00516D1F" w:rsidRPr="00021DCB" w:rsidRDefault="00516D1F" w:rsidP="004F0DE4">
      <w:pPr>
        <w:pStyle w:val="p"/>
        <w:tabs>
          <w:tab w:val="left" w:pos="3600"/>
        </w:tabs>
        <w:outlineLvl w:val="0"/>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Match each of the following accounts with its proper account group from groups listed below.</w:t>
      </w:r>
    </w:p>
    <w:p w14:paraId="4E79106E" w14:textId="568B3158" w:rsidR="00516D1F" w:rsidRPr="00021DCB" w:rsidRDefault="00516D1F" w:rsidP="004F0DE4">
      <w:pPr>
        <w:pStyle w:val="p"/>
        <w:numPr>
          <w:ilvl w:val="0"/>
          <w:numId w:val="31"/>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Assets</w:t>
      </w:r>
    </w:p>
    <w:p w14:paraId="15782966" w14:textId="0EE9F482" w:rsidR="00516D1F" w:rsidRPr="00021DCB" w:rsidRDefault="00516D1F" w:rsidP="004F0DE4">
      <w:pPr>
        <w:pStyle w:val="p"/>
        <w:numPr>
          <w:ilvl w:val="0"/>
          <w:numId w:val="31"/>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Liabilities</w:t>
      </w:r>
    </w:p>
    <w:p w14:paraId="3DD8F4F0" w14:textId="4055E2E3" w:rsidR="00516D1F" w:rsidRPr="00021DCB" w:rsidRDefault="00516D1F" w:rsidP="004F0DE4">
      <w:pPr>
        <w:pStyle w:val="p"/>
        <w:numPr>
          <w:ilvl w:val="0"/>
          <w:numId w:val="31"/>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Stockholders’ Equity</w:t>
      </w:r>
    </w:p>
    <w:p w14:paraId="47396E95" w14:textId="39EDF921" w:rsidR="00516D1F" w:rsidRPr="00021DCB" w:rsidRDefault="00516D1F" w:rsidP="004F0DE4">
      <w:pPr>
        <w:pStyle w:val="p"/>
        <w:numPr>
          <w:ilvl w:val="0"/>
          <w:numId w:val="31"/>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Revenue</w:t>
      </w:r>
    </w:p>
    <w:p w14:paraId="01542A57" w14:textId="797B3895" w:rsidR="00516D1F" w:rsidRPr="00021DCB" w:rsidRDefault="00516D1F" w:rsidP="004F0DE4">
      <w:pPr>
        <w:pStyle w:val="p"/>
        <w:numPr>
          <w:ilvl w:val="0"/>
          <w:numId w:val="31"/>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Expenses</w:t>
      </w:r>
    </w:p>
    <w:p w14:paraId="14E907C7" w14:textId="77777777" w:rsidR="00516D1F" w:rsidRDefault="00516D1F" w:rsidP="004F0DE4">
      <w:pPr>
        <w:tabs>
          <w:tab w:val="left" w:pos="3600"/>
        </w:tabs>
        <w:rPr>
          <w:rFonts w:ascii="Times New Roman" w:hAnsi="Times New Roman" w:cs="Times New Roman"/>
          <w:sz w:val="22"/>
          <w:szCs w:val="22"/>
        </w:rPr>
      </w:pPr>
    </w:p>
    <w:p w14:paraId="493D208B" w14:textId="77777777" w:rsidR="004F0DE4" w:rsidRPr="00021DCB" w:rsidRDefault="004F0DE4" w:rsidP="004F0DE4">
      <w:pPr>
        <w:tabs>
          <w:tab w:val="left" w:pos="3600"/>
        </w:tabs>
        <w:rPr>
          <w:rFonts w:ascii="Times New Roman" w:hAnsi="Times New Roman" w:cs="Times New Roman"/>
          <w:vanish/>
          <w:sz w:val="22"/>
          <w:szCs w:val="22"/>
        </w:rPr>
      </w:pPr>
    </w:p>
    <w:p w14:paraId="029D6617" w14:textId="77777777" w:rsidR="004F0DE4"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F0DE4">
        <w:rPr>
          <w:rFonts w:ascii="Times New Roman" w:eastAsia="Times New Roman" w:hAnsi="Times New Roman" w:cs="Times New Roman"/>
          <w:color w:val="000000"/>
          <w:sz w:val="22"/>
          <w:szCs w:val="22"/>
        </w:rPr>
        <w:t>Moderate</w:t>
      </w:r>
    </w:p>
    <w:p w14:paraId="4ADC0B4D" w14:textId="2F90F965" w:rsidR="00516D1F" w:rsidRPr="00021DCB" w:rsidRDefault="004F0DE4"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Bloom's: Remembering</w:t>
      </w:r>
    </w:p>
    <w:p w14:paraId="76AA5C2D" w14:textId="78A6A404" w:rsidR="00516D1F" w:rsidRPr="00021DCB" w:rsidRDefault="00516D1F"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FNMN.WARD.16.02-01 - LO: 02-01</w:t>
      </w:r>
    </w:p>
    <w:p w14:paraId="3F686D9A" w14:textId="3AB294D8" w:rsidR="004F0DE4"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4F0DE4">
        <w:rPr>
          <w:rFonts w:ascii="Times New Roman" w:eastAsia="Times New Roman" w:hAnsi="Times New Roman" w:cs="Times New Roman"/>
          <w:color w:val="000000"/>
          <w:sz w:val="22"/>
          <w:szCs w:val="22"/>
        </w:rPr>
        <w:t>ACCT.ACBSP.APC.02 – GAAP</w:t>
      </w:r>
    </w:p>
    <w:p w14:paraId="48271AAC" w14:textId="77777777" w:rsidR="004F0DE4" w:rsidRDefault="004F0DE4"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 xml:space="preserve">ACCT.ACBSP.APC.09 </w:t>
      </w:r>
      <w:r>
        <w:rPr>
          <w:rFonts w:ascii="Times New Roman" w:eastAsia="Times New Roman" w:hAnsi="Times New Roman" w:cs="Times New Roman"/>
          <w:color w:val="000000"/>
          <w:sz w:val="22"/>
          <w:szCs w:val="22"/>
        </w:rPr>
        <w:t>- Financial Statements</w:t>
      </w:r>
    </w:p>
    <w:p w14:paraId="2B4A7339" w14:textId="77777777" w:rsidR="004F0DE4" w:rsidRDefault="004F0DE4"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ACCT.ACBSP.APC.</w:t>
      </w:r>
      <w:r>
        <w:rPr>
          <w:rFonts w:ascii="Times New Roman" w:eastAsia="Times New Roman" w:hAnsi="Times New Roman" w:cs="Times New Roman"/>
          <w:color w:val="000000"/>
          <w:sz w:val="22"/>
          <w:szCs w:val="22"/>
        </w:rPr>
        <w:t>13 - Long-term Assets Reporting</w:t>
      </w:r>
    </w:p>
    <w:p w14:paraId="3C52B6E7" w14:textId="77777777" w:rsidR="004F0DE4" w:rsidRDefault="004F0DE4"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ACCT.ACBSP.AP</w:t>
      </w:r>
      <w:r>
        <w:rPr>
          <w:rFonts w:ascii="Times New Roman" w:eastAsia="Times New Roman" w:hAnsi="Times New Roman" w:cs="Times New Roman"/>
          <w:color w:val="000000"/>
          <w:sz w:val="22"/>
          <w:szCs w:val="22"/>
        </w:rPr>
        <w:t>C.15 - Current Assets Reporting</w:t>
      </w:r>
    </w:p>
    <w:p w14:paraId="3F8D4480" w14:textId="77777777" w:rsidR="004F0DE4" w:rsidRDefault="004F0DE4"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 xml:space="preserve">ACCT.ACBSP.APC.16 </w:t>
      </w:r>
      <w:r>
        <w:rPr>
          <w:rFonts w:ascii="Times New Roman" w:eastAsia="Times New Roman" w:hAnsi="Times New Roman" w:cs="Times New Roman"/>
          <w:color w:val="000000"/>
          <w:sz w:val="22"/>
          <w:szCs w:val="22"/>
        </w:rPr>
        <w:t>- Current Liabilities Reporting</w:t>
      </w:r>
    </w:p>
    <w:p w14:paraId="4AD41522" w14:textId="7B158BC5" w:rsidR="004F0DE4" w:rsidRDefault="004F0DE4"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009F32B9" w14:textId="049FEE98" w:rsidR="00516D1F" w:rsidRPr="00021DCB" w:rsidRDefault="004F0DE4"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BUSPROG: Analytic</w:t>
      </w:r>
    </w:p>
    <w:p w14:paraId="56FBC0DA" w14:textId="77777777" w:rsidR="001D53AA" w:rsidRPr="00021DCB" w:rsidRDefault="001D53AA" w:rsidP="004F0DE4">
      <w:pPr>
        <w:tabs>
          <w:tab w:val="left" w:pos="3600"/>
        </w:tabs>
        <w:rPr>
          <w:rFonts w:ascii="Times New Roman" w:hAnsi="Times New Roman" w:cs="Times New Roman"/>
          <w:sz w:val="22"/>
          <w:szCs w:val="22"/>
        </w:rPr>
      </w:pPr>
    </w:p>
    <w:p w14:paraId="12D84482" w14:textId="0E0DCEAE" w:rsidR="00516D1F" w:rsidRPr="00021DCB" w:rsidRDefault="00516D1F"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lastRenderedPageBreak/>
        <w:t>Unearned Rent</w:t>
      </w:r>
    </w:p>
    <w:p w14:paraId="0DC8D96A" w14:textId="6F00BC87" w:rsidR="00516D1F" w:rsidRPr="00021DCB" w:rsidRDefault="00516D1F"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b</w:t>
      </w:r>
    </w:p>
    <w:p w14:paraId="6440E29B" w14:textId="77777777" w:rsidR="001D53AA" w:rsidRPr="00021DCB" w:rsidRDefault="001D53AA" w:rsidP="004F0DE4">
      <w:pPr>
        <w:tabs>
          <w:tab w:val="left" w:pos="3600"/>
        </w:tabs>
        <w:rPr>
          <w:rFonts w:ascii="Times New Roman" w:hAnsi="Times New Roman" w:cs="Times New Roman"/>
          <w:sz w:val="22"/>
          <w:szCs w:val="22"/>
        </w:rPr>
      </w:pPr>
    </w:p>
    <w:p w14:paraId="71C93D60" w14:textId="623B1A57" w:rsidR="00516D1F" w:rsidRPr="00021DCB" w:rsidRDefault="00516D1F"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Prepaid Insurance</w:t>
      </w:r>
    </w:p>
    <w:p w14:paraId="504478BF" w14:textId="57A9D754" w:rsidR="00516D1F" w:rsidRPr="00021DCB" w:rsidRDefault="00516D1F"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w:t>
      </w:r>
    </w:p>
    <w:p w14:paraId="67C99C00" w14:textId="77777777" w:rsidR="001D53AA" w:rsidRPr="00021DCB" w:rsidRDefault="001D53AA" w:rsidP="004F0DE4">
      <w:pPr>
        <w:tabs>
          <w:tab w:val="left" w:pos="3600"/>
        </w:tabs>
        <w:rPr>
          <w:rFonts w:ascii="Times New Roman" w:hAnsi="Times New Roman" w:cs="Times New Roman"/>
          <w:sz w:val="22"/>
          <w:szCs w:val="22"/>
        </w:rPr>
      </w:pPr>
    </w:p>
    <w:p w14:paraId="76945973" w14:textId="56886CBF" w:rsidR="00516D1F" w:rsidRPr="00021DCB" w:rsidRDefault="00516D1F"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Fees Earned</w:t>
      </w:r>
    </w:p>
    <w:p w14:paraId="343892EE" w14:textId="5EFDE656" w:rsidR="00516D1F" w:rsidRPr="00021DCB" w:rsidRDefault="00516D1F"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d</w:t>
      </w:r>
    </w:p>
    <w:p w14:paraId="01B19624" w14:textId="77777777" w:rsidR="001D53AA" w:rsidRPr="00021DCB" w:rsidRDefault="001D53AA" w:rsidP="004F0DE4">
      <w:pPr>
        <w:tabs>
          <w:tab w:val="left" w:pos="3600"/>
        </w:tabs>
        <w:rPr>
          <w:rFonts w:ascii="Times New Roman" w:hAnsi="Times New Roman" w:cs="Times New Roman"/>
          <w:sz w:val="22"/>
          <w:szCs w:val="22"/>
        </w:rPr>
      </w:pPr>
    </w:p>
    <w:p w14:paraId="724B61DE" w14:textId="2A6CE12E" w:rsidR="00516D1F" w:rsidRPr="00021DCB" w:rsidRDefault="00516D1F"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Patents</w:t>
      </w:r>
    </w:p>
    <w:p w14:paraId="50F66B4C" w14:textId="6940038C" w:rsidR="00516D1F" w:rsidRPr="00021DCB" w:rsidRDefault="00516D1F"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w:t>
      </w:r>
    </w:p>
    <w:p w14:paraId="00FCC6D9" w14:textId="77777777" w:rsidR="001D53AA" w:rsidRPr="00021DCB" w:rsidRDefault="001D53AA" w:rsidP="004F0DE4">
      <w:pPr>
        <w:tabs>
          <w:tab w:val="left" w:pos="3600"/>
        </w:tabs>
        <w:rPr>
          <w:rFonts w:ascii="Times New Roman" w:hAnsi="Times New Roman" w:cs="Times New Roman"/>
          <w:sz w:val="22"/>
          <w:szCs w:val="22"/>
        </w:rPr>
      </w:pPr>
    </w:p>
    <w:p w14:paraId="302AD5CB" w14:textId="11468146" w:rsidR="00516D1F" w:rsidRPr="00021DCB" w:rsidRDefault="00516D1F"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Dividends</w:t>
      </w:r>
    </w:p>
    <w:p w14:paraId="7658956C" w14:textId="20C1886A" w:rsidR="00516D1F" w:rsidRPr="00021DCB" w:rsidRDefault="00516D1F"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w:t>
      </w:r>
    </w:p>
    <w:p w14:paraId="30161120" w14:textId="77777777" w:rsidR="002A6EDE" w:rsidRDefault="002A6EDE" w:rsidP="002A6EDE">
      <w:pPr>
        <w:pStyle w:val="p"/>
        <w:tabs>
          <w:tab w:val="left" w:pos="3600"/>
        </w:tabs>
        <w:rPr>
          <w:rFonts w:ascii="Times New Roman" w:hAnsi="Times New Roman" w:cs="Times New Roman"/>
          <w:sz w:val="22"/>
          <w:szCs w:val="22"/>
        </w:rPr>
      </w:pPr>
    </w:p>
    <w:p w14:paraId="57B23E51" w14:textId="77777777" w:rsidR="00516D1F" w:rsidRPr="00021DCB" w:rsidRDefault="00516D1F" w:rsidP="002A6EDE">
      <w:pPr>
        <w:pStyle w:val="p"/>
        <w:tabs>
          <w:tab w:val="left" w:pos="3600"/>
        </w:tabs>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For each of the following accounts, indicate whether its normal balance is on the credit side or the debit side of the T account.</w:t>
      </w:r>
    </w:p>
    <w:p w14:paraId="6C0D7CBE" w14:textId="2F4C905F" w:rsidR="00516D1F" w:rsidRPr="00021DCB" w:rsidRDefault="00516D1F" w:rsidP="004F0DE4">
      <w:pPr>
        <w:pStyle w:val="p"/>
        <w:numPr>
          <w:ilvl w:val="0"/>
          <w:numId w:val="29"/>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Credit side</w:t>
      </w:r>
    </w:p>
    <w:p w14:paraId="5C7784A0" w14:textId="05BD5097" w:rsidR="00516D1F" w:rsidRPr="00021DCB" w:rsidRDefault="00516D1F" w:rsidP="004F0DE4">
      <w:pPr>
        <w:pStyle w:val="p"/>
        <w:numPr>
          <w:ilvl w:val="0"/>
          <w:numId w:val="29"/>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Debit side</w:t>
      </w:r>
    </w:p>
    <w:p w14:paraId="7027D4D9" w14:textId="77777777" w:rsidR="00516D1F" w:rsidRDefault="00516D1F" w:rsidP="005958BB">
      <w:pPr>
        <w:tabs>
          <w:tab w:val="left" w:pos="3600"/>
        </w:tabs>
        <w:ind w:left="576"/>
        <w:rPr>
          <w:rFonts w:ascii="Times New Roman" w:hAnsi="Times New Roman" w:cs="Times New Roman"/>
          <w:sz w:val="22"/>
          <w:szCs w:val="22"/>
        </w:rPr>
      </w:pPr>
    </w:p>
    <w:p w14:paraId="4C0D2A21" w14:textId="77777777" w:rsidR="002A6EDE" w:rsidRPr="00021DCB" w:rsidRDefault="002A6EDE" w:rsidP="005958BB">
      <w:pPr>
        <w:tabs>
          <w:tab w:val="left" w:pos="3600"/>
        </w:tabs>
        <w:ind w:left="576"/>
        <w:rPr>
          <w:rFonts w:ascii="Times New Roman" w:hAnsi="Times New Roman" w:cs="Times New Roman"/>
          <w:vanish/>
          <w:sz w:val="22"/>
          <w:szCs w:val="22"/>
        </w:rPr>
      </w:pPr>
    </w:p>
    <w:p w14:paraId="48A11F84" w14:textId="77777777" w:rsidR="002A6EDE"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A6EDE">
        <w:rPr>
          <w:rFonts w:ascii="Times New Roman" w:eastAsia="Times New Roman" w:hAnsi="Times New Roman" w:cs="Times New Roman"/>
          <w:color w:val="000000"/>
          <w:sz w:val="22"/>
          <w:szCs w:val="22"/>
        </w:rPr>
        <w:t>Moderate</w:t>
      </w:r>
    </w:p>
    <w:p w14:paraId="431D8A29" w14:textId="6A0AE902" w:rsidR="00516D1F" w:rsidRPr="00021DCB" w:rsidRDefault="002A6EDE"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Bloom's: Remembering</w:t>
      </w:r>
    </w:p>
    <w:p w14:paraId="5F4A0E26" w14:textId="5D84C2FA" w:rsidR="00516D1F" w:rsidRPr="00021DCB" w:rsidRDefault="00516D1F"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FNMN.WARD.16.02-02 - LO: 02-02</w:t>
      </w:r>
    </w:p>
    <w:p w14:paraId="0FEBA8C0" w14:textId="15FC1A1D" w:rsidR="002A6EDE"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A6EDE">
        <w:rPr>
          <w:rFonts w:ascii="Times New Roman" w:eastAsia="Times New Roman" w:hAnsi="Times New Roman" w:cs="Times New Roman"/>
          <w:color w:val="000000"/>
          <w:sz w:val="22"/>
          <w:szCs w:val="22"/>
        </w:rPr>
        <w:t>ACCT.ACBSP.APC.02 – GAAP</w:t>
      </w:r>
    </w:p>
    <w:p w14:paraId="65F5527A" w14:textId="61230049" w:rsidR="002A6EDE" w:rsidRDefault="002A6EDE"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370DBE0B" w14:textId="16CEC92A" w:rsidR="00516D1F" w:rsidRPr="00021DCB" w:rsidRDefault="002A6EDE"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BUSPROG: Analytic</w:t>
      </w:r>
    </w:p>
    <w:p w14:paraId="2D001A58" w14:textId="77777777" w:rsidR="001D53AA" w:rsidRPr="00021DCB" w:rsidRDefault="001D53AA" w:rsidP="002A6EDE">
      <w:pPr>
        <w:tabs>
          <w:tab w:val="left" w:pos="3600"/>
        </w:tabs>
        <w:rPr>
          <w:rFonts w:ascii="Times New Roman" w:hAnsi="Times New Roman" w:cs="Times New Roman"/>
          <w:sz w:val="22"/>
          <w:szCs w:val="22"/>
        </w:rPr>
      </w:pPr>
    </w:p>
    <w:p w14:paraId="47E27297" w14:textId="7366D748" w:rsidR="00516D1F" w:rsidRPr="00021DCB" w:rsidRDefault="00516D1F"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Common Stock</w:t>
      </w:r>
    </w:p>
    <w:p w14:paraId="5552D6FB" w14:textId="4D223B64" w:rsidR="00516D1F" w:rsidRPr="00021DCB" w:rsidRDefault="00516D1F"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w:t>
      </w:r>
    </w:p>
    <w:p w14:paraId="5C6A25CD" w14:textId="77777777" w:rsidR="001D53AA" w:rsidRPr="00021DCB" w:rsidRDefault="001D53AA" w:rsidP="002A6EDE">
      <w:pPr>
        <w:tabs>
          <w:tab w:val="left" w:pos="3600"/>
        </w:tabs>
        <w:rPr>
          <w:rFonts w:ascii="Times New Roman" w:hAnsi="Times New Roman" w:cs="Times New Roman"/>
          <w:sz w:val="22"/>
          <w:szCs w:val="22"/>
        </w:rPr>
      </w:pPr>
    </w:p>
    <w:p w14:paraId="0271AF6A" w14:textId="3D161D4D" w:rsidR="00516D1F" w:rsidRPr="00021DCB" w:rsidRDefault="00516D1F"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Receivable</w:t>
      </w:r>
    </w:p>
    <w:p w14:paraId="5E6322C3" w14:textId="6F18C32A" w:rsidR="00516D1F" w:rsidRPr="00021DCB" w:rsidRDefault="00516D1F"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b</w:t>
      </w:r>
    </w:p>
    <w:p w14:paraId="63AC6EA6" w14:textId="77777777" w:rsidR="001D53AA" w:rsidRPr="00021DCB" w:rsidRDefault="001D53AA" w:rsidP="002A6EDE">
      <w:pPr>
        <w:tabs>
          <w:tab w:val="left" w:pos="3600"/>
        </w:tabs>
        <w:rPr>
          <w:rFonts w:ascii="Times New Roman" w:hAnsi="Times New Roman" w:cs="Times New Roman"/>
          <w:sz w:val="22"/>
          <w:szCs w:val="22"/>
        </w:rPr>
      </w:pPr>
    </w:p>
    <w:p w14:paraId="359907A3" w14:textId="55991328" w:rsidR="00516D1F" w:rsidRPr="00021DCB" w:rsidRDefault="00516D1F"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Accounts Payable</w:t>
      </w:r>
    </w:p>
    <w:p w14:paraId="4AC6CF48" w14:textId="49E22645" w:rsidR="00516D1F" w:rsidRPr="00021DCB" w:rsidRDefault="00516D1F"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w:t>
      </w:r>
    </w:p>
    <w:p w14:paraId="67926D38" w14:textId="77777777" w:rsidR="001D53AA" w:rsidRPr="00021DCB" w:rsidRDefault="001D53AA" w:rsidP="002A6EDE">
      <w:pPr>
        <w:tabs>
          <w:tab w:val="left" w:pos="3600"/>
        </w:tabs>
        <w:rPr>
          <w:rFonts w:ascii="Times New Roman" w:hAnsi="Times New Roman" w:cs="Times New Roman"/>
          <w:sz w:val="22"/>
          <w:szCs w:val="22"/>
        </w:rPr>
      </w:pPr>
    </w:p>
    <w:p w14:paraId="1C341E39" w14:textId="73FC614D" w:rsidR="00516D1F" w:rsidRPr="00021DCB" w:rsidRDefault="00516D1F"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Interest Earned</w:t>
      </w:r>
    </w:p>
    <w:p w14:paraId="16783BB7" w14:textId="3987575B" w:rsidR="00516D1F" w:rsidRPr="00021DCB" w:rsidRDefault="00516D1F"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w:t>
      </w:r>
    </w:p>
    <w:p w14:paraId="74070C32" w14:textId="77777777" w:rsidR="001D53AA" w:rsidRPr="00021DCB" w:rsidRDefault="001D53AA" w:rsidP="002A6EDE">
      <w:pPr>
        <w:tabs>
          <w:tab w:val="left" w:pos="3600"/>
        </w:tabs>
        <w:rPr>
          <w:rFonts w:ascii="Times New Roman" w:hAnsi="Times New Roman" w:cs="Times New Roman"/>
          <w:sz w:val="22"/>
          <w:szCs w:val="22"/>
        </w:rPr>
      </w:pPr>
    </w:p>
    <w:p w14:paraId="12461C65" w14:textId="13A320FE" w:rsidR="00516D1F" w:rsidRPr="00021DCB" w:rsidRDefault="00516D1F"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Copyrights</w:t>
      </w:r>
    </w:p>
    <w:p w14:paraId="26BC11FB" w14:textId="5F561F83" w:rsidR="00516D1F" w:rsidRPr="00021DCB" w:rsidRDefault="00516D1F"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b</w:t>
      </w:r>
    </w:p>
    <w:p w14:paraId="6378248E" w14:textId="131F56C5" w:rsidR="001D53AA" w:rsidRPr="00021DCB" w:rsidRDefault="002E4F2C" w:rsidP="002A6EDE">
      <w:pPr>
        <w:tabs>
          <w:tab w:val="left" w:pos="3600"/>
        </w:tabs>
        <w:rPr>
          <w:rFonts w:ascii="Times New Roman" w:hAnsi="Times New Roman" w:cs="Times New Roman"/>
          <w:sz w:val="22"/>
          <w:szCs w:val="22"/>
        </w:rPr>
      </w:pPr>
      <w:r>
        <w:rPr>
          <w:rFonts w:ascii="Times New Roman" w:hAnsi="Times New Roman" w:cs="Times New Roman"/>
          <w:sz w:val="22"/>
          <w:szCs w:val="22"/>
        </w:rPr>
        <w:br w:type="page"/>
      </w:r>
    </w:p>
    <w:p w14:paraId="111640A8" w14:textId="77777777" w:rsidR="00516D1F" w:rsidRPr="00021DCB" w:rsidRDefault="00516D1F" w:rsidP="002A6EDE">
      <w:pPr>
        <w:pStyle w:val="p"/>
        <w:tabs>
          <w:tab w:val="left" w:pos="3600"/>
        </w:tabs>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lastRenderedPageBreak/>
        <w:t>Several types of errors can be made during the journalizing and posting process. Match the following with their best description.</w:t>
      </w:r>
    </w:p>
    <w:p w14:paraId="1DBB3929" w14:textId="6C7C926A" w:rsidR="00516D1F" w:rsidRPr="00021DCB" w:rsidRDefault="00516D1F" w:rsidP="002A6EDE">
      <w:pPr>
        <w:pStyle w:val="p"/>
        <w:numPr>
          <w:ilvl w:val="0"/>
          <w:numId w:val="27"/>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Trial balance preparation errors</w:t>
      </w:r>
    </w:p>
    <w:p w14:paraId="328CA25A" w14:textId="45B9F53D" w:rsidR="00516D1F" w:rsidRPr="00021DCB" w:rsidRDefault="00516D1F" w:rsidP="002A6EDE">
      <w:pPr>
        <w:pStyle w:val="p"/>
        <w:numPr>
          <w:ilvl w:val="0"/>
          <w:numId w:val="27"/>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Account balance errors</w:t>
      </w:r>
    </w:p>
    <w:p w14:paraId="583D22F9" w14:textId="0A0211A9" w:rsidR="00516D1F" w:rsidRPr="00021DCB" w:rsidRDefault="00516D1F" w:rsidP="002A6EDE">
      <w:pPr>
        <w:pStyle w:val="p"/>
        <w:numPr>
          <w:ilvl w:val="0"/>
          <w:numId w:val="27"/>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Posting errors</w:t>
      </w:r>
    </w:p>
    <w:p w14:paraId="3C7380DA" w14:textId="77777777" w:rsidR="00516D1F" w:rsidRDefault="00516D1F" w:rsidP="002A6EDE">
      <w:pPr>
        <w:tabs>
          <w:tab w:val="left" w:pos="3600"/>
        </w:tabs>
        <w:rPr>
          <w:rFonts w:ascii="Times New Roman" w:hAnsi="Times New Roman" w:cs="Times New Roman"/>
          <w:sz w:val="22"/>
          <w:szCs w:val="22"/>
        </w:rPr>
      </w:pPr>
    </w:p>
    <w:p w14:paraId="7021E7C5" w14:textId="77777777" w:rsidR="002A6EDE" w:rsidRPr="00021DCB" w:rsidRDefault="002A6EDE" w:rsidP="002A6EDE">
      <w:pPr>
        <w:tabs>
          <w:tab w:val="left" w:pos="3600"/>
        </w:tabs>
        <w:rPr>
          <w:rFonts w:ascii="Times New Roman" w:hAnsi="Times New Roman" w:cs="Times New Roman"/>
          <w:vanish/>
          <w:sz w:val="22"/>
          <w:szCs w:val="22"/>
        </w:rPr>
      </w:pPr>
    </w:p>
    <w:p w14:paraId="34C90436" w14:textId="77777777" w:rsidR="002A6EDE"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DIFFICULTY:</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A6EDE">
        <w:rPr>
          <w:rFonts w:ascii="Times New Roman" w:eastAsia="Times New Roman" w:hAnsi="Times New Roman" w:cs="Times New Roman"/>
          <w:color w:val="000000"/>
          <w:sz w:val="22"/>
          <w:szCs w:val="22"/>
        </w:rPr>
        <w:t>Challenging</w:t>
      </w:r>
    </w:p>
    <w:p w14:paraId="3622EF3B" w14:textId="60EF4634" w:rsidR="00516D1F" w:rsidRPr="00021DCB" w:rsidRDefault="002A6EDE"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Bloom's: Remembering</w:t>
      </w:r>
    </w:p>
    <w:p w14:paraId="75408193" w14:textId="4E8CD7AD" w:rsidR="00516D1F" w:rsidRPr="00021DCB" w:rsidRDefault="00516D1F"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LEARNING OBJECTIVES: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FNMN.WARD.16.02-04 - LO: 02-04</w:t>
      </w:r>
    </w:p>
    <w:p w14:paraId="01132483" w14:textId="639F2BDA" w:rsidR="002A6EDE" w:rsidRDefault="00516D1F" w:rsidP="005958BB">
      <w:pPr>
        <w:tabs>
          <w:tab w:val="left" w:pos="3600"/>
        </w:tabs>
        <w:ind w:left="576"/>
        <w:rPr>
          <w:rFonts w:ascii="Times New Roman" w:eastAsia="Times New Roman" w:hAnsi="Times New Roman" w:cs="Times New Roman"/>
          <w:color w:val="000000"/>
          <w:sz w:val="22"/>
          <w:szCs w:val="22"/>
        </w:rPr>
      </w:pPr>
      <w:r w:rsidRPr="00021DCB">
        <w:rPr>
          <w:rFonts w:ascii="Times New Roman" w:eastAsia="Times New Roman" w:hAnsi="Times New Roman" w:cs="Times New Roman"/>
          <w:i/>
          <w:iCs/>
          <w:color w:val="000000"/>
          <w:sz w:val="22"/>
          <w:szCs w:val="22"/>
        </w:rPr>
        <w:t>ACCREDITING STANDARDS:</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002A6EDE">
        <w:rPr>
          <w:rFonts w:ascii="Times New Roman" w:eastAsia="Times New Roman" w:hAnsi="Times New Roman" w:cs="Times New Roman"/>
          <w:color w:val="000000"/>
          <w:sz w:val="22"/>
          <w:szCs w:val="22"/>
        </w:rPr>
        <w:t>ACCT.ACBSP.APC.02 – GAAP</w:t>
      </w:r>
    </w:p>
    <w:p w14:paraId="62E5568A" w14:textId="77777777" w:rsidR="002A6EDE" w:rsidRDefault="002A6EDE"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516D1F" w:rsidRPr="00021DCB">
        <w:rPr>
          <w:rFonts w:ascii="Times New Roman" w:eastAsia="Times New Roman" w:hAnsi="Times New Roman" w:cs="Times New Roman"/>
          <w:color w:val="000000"/>
          <w:sz w:val="22"/>
          <w:szCs w:val="22"/>
        </w:rPr>
        <w:t>ACCT.ACBSP.APC.06 - Recor</w:t>
      </w:r>
      <w:r>
        <w:rPr>
          <w:rFonts w:ascii="Times New Roman" w:eastAsia="Times New Roman" w:hAnsi="Times New Roman" w:cs="Times New Roman"/>
          <w:color w:val="000000"/>
          <w:sz w:val="22"/>
          <w:szCs w:val="22"/>
        </w:rPr>
        <w:t>ding Transactions</w:t>
      </w:r>
    </w:p>
    <w:p w14:paraId="3510A25E" w14:textId="58A22B30" w:rsidR="002A6EDE" w:rsidRDefault="002A6EDE" w:rsidP="005958BB">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46B7C7C2" w14:textId="605FC626" w:rsidR="00516D1F" w:rsidRPr="00021DCB" w:rsidRDefault="002A6EDE" w:rsidP="005958BB">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516D1F" w:rsidRPr="00021DCB">
        <w:rPr>
          <w:rFonts w:ascii="Times New Roman" w:eastAsia="Times New Roman" w:hAnsi="Times New Roman" w:cs="Times New Roman"/>
          <w:color w:val="000000"/>
          <w:sz w:val="22"/>
          <w:szCs w:val="22"/>
        </w:rPr>
        <w:t>BUSPROG: Analytic</w:t>
      </w:r>
    </w:p>
    <w:p w14:paraId="2CA6220C" w14:textId="77777777" w:rsidR="001D53AA" w:rsidRPr="00021DCB" w:rsidRDefault="001D53AA" w:rsidP="002A6EDE">
      <w:pPr>
        <w:tabs>
          <w:tab w:val="left" w:pos="3600"/>
        </w:tabs>
        <w:rPr>
          <w:rFonts w:ascii="Times New Roman" w:hAnsi="Times New Roman" w:cs="Times New Roman"/>
          <w:sz w:val="22"/>
          <w:szCs w:val="22"/>
        </w:rPr>
      </w:pPr>
    </w:p>
    <w:p w14:paraId="4FF713A3" w14:textId="1481AEDB" w:rsidR="00C278E6" w:rsidRPr="00021DCB" w:rsidRDefault="00C278E6"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Balance incorrectly computed.</w:t>
      </w:r>
    </w:p>
    <w:p w14:paraId="54B93253" w14:textId="0E8607AC" w:rsidR="00C278E6" w:rsidRPr="00021DCB" w:rsidRDefault="00C278E6"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b</w:t>
      </w:r>
    </w:p>
    <w:p w14:paraId="4B81DEBC" w14:textId="77777777" w:rsidR="001D53AA" w:rsidRPr="00021DCB" w:rsidRDefault="001D53AA" w:rsidP="002A6EDE">
      <w:pPr>
        <w:tabs>
          <w:tab w:val="left" w:pos="3600"/>
        </w:tabs>
        <w:rPr>
          <w:rFonts w:ascii="Times New Roman" w:hAnsi="Times New Roman" w:cs="Times New Roman"/>
          <w:sz w:val="22"/>
          <w:szCs w:val="22"/>
        </w:rPr>
      </w:pPr>
    </w:p>
    <w:p w14:paraId="5192DFD3" w14:textId="0A00AFFF" w:rsidR="00C278E6" w:rsidRPr="00021DCB" w:rsidRDefault="00C278E6"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Debit or credit posting omitted.</w:t>
      </w:r>
    </w:p>
    <w:p w14:paraId="0AA194E5" w14:textId="42E11385" w:rsidR="00C278E6" w:rsidRPr="00021DCB" w:rsidRDefault="00C278E6"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w:t>
      </w:r>
    </w:p>
    <w:p w14:paraId="6CD7302F" w14:textId="77777777" w:rsidR="001D53AA" w:rsidRPr="00021DCB" w:rsidRDefault="001D53AA" w:rsidP="002A6EDE">
      <w:pPr>
        <w:tabs>
          <w:tab w:val="left" w:pos="3600"/>
        </w:tabs>
        <w:rPr>
          <w:rFonts w:ascii="Times New Roman" w:hAnsi="Times New Roman" w:cs="Times New Roman"/>
          <w:sz w:val="22"/>
          <w:szCs w:val="22"/>
        </w:rPr>
      </w:pPr>
    </w:p>
    <w:p w14:paraId="4087E45C" w14:textId="29B480D3" w:rsidR="00C278E6" w:rsidRPr="00021DCB" w:rsidRDefault="00C278E6"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Wrong amount posted to an account.</w:t>
      </w:r>
    </w:p>
    <w:p w14:paraId="38507683" w14:textId="2EFA1CBD" w:rsidR="00C278E6" w:rsidRPr="00021DCB" w:rsidRDefault="00C278E6"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w:t>
      </w:r>
    </w:p>
    <w:p w14:paraId="4E4B67BE" w14:textId="77777777" w:rsidR="001D53AA" w:rsidRPr="00021DCB" w:rsidRDefault="001D53AA" w:rsidP="002A6EDE">
      <w:pPr>
        <w:tabs>
          <w:tab w:val="left" w:pos="3600"/>
        </w:tabs>
        <w:rPr>
          <w:rFonts w:ascii="Times New Roman" w:hAnsi="Times New Roman" w:cs="Times New Roman"/>
          <w:sz w:val="22"/>
          <w:szCs w:val="22"/>
        </w:rPr>
      </w:pPr>
    </w:p>
    <w:p w14:paraId="1DCC3EF7" w14:textId="58FA1694" w:rsidR="00C278E6" w:rsidRPr="00021DCB" w:rsidRDefault="00C278E6"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Column incorrectly added.</w:t>
      </w:r>
    </w:p>
    <w:p w14:paraId="3F984B4B" w14:textId="00759186" w:rsidR="00C278E6" w:rsidRPr="00021DCB" w:rsidRDefault="00C278E6"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w:t>
      </w:r>
    </w:p>
    <w:p w14:paraId="3EAF5B53" w14:textId="77777777" w:rsidR="001D53AA" w:rsidRPr="00021DCB" w:rsidRDefault="001D53AA" w:rsidP="002A6EDE">
      <w:pPr>
        <w:tabs>
          <w:tab w:val="left" w:pos="3600"/>
        </w:tabs>
        <w:rPr>
          <w:rFonts w:ascii="Times New Roman" w:hAnsi="Times New Roman" w:cs="Times New Roman"/>
          <w:sz w:val="22"/>
          <w:szCs w:val="22"/>
        </w:rPr>
      </w:pPr>
    </w:p>
    <w:p w14:paraId="1BCDA10A" w14:textId="1062E16F" w:rsidR="00C278E6" w:rsidRPr="00021DCB" w:rsidRDefault="00C278E6"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Balance entered on wrong side of account.</w:t>
      </w:r>
    </w:p>
    <w:p w14:paraId="3AA7CAC9" w14:textId="2B468E5C" w:rsidR="00C278E6" w:rsidRPr="00021DCB" w:rsidRDefault="00C278E6"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b</w:t>
      </w:r>
    </w:p>
    <w:p w14:paraId="592504CE" w14:textId="77777777" w:rsidR="001D53AA" w:rsidRPr="00021DCB" w:rsidRDefault="001D53AA" w:rsidP="002A6EDE">
      <w:pPr>
        <w:tabs>
          <w:tab w:val="left" w:pos="3600"/>
        </w:tabs>
        <w:rPr>
          <w:rFonts w:ascii="Times New Roman" w:hAnsi="Times New Roman" w:cs="Times New Roman"/>
          <w:sz w:val="22"/>
          <w:szCs w:val="22"/>
        </w:rPr>
      </w:pPr>
    </w:p>
    <w:p w14:paraId="5B12D8BE" w14:textId="24AACE15" w:rsidR="00C278E6" w:rsidRPr="00021DCB" w:rsidRDefault="00C278E6"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Amount incorrectly entered on trial balance.</w:t>
      </w:r>
    </w:p>
    <w:p w14:paraId="7D11D43A" w14:textId="6AC1760E" w:rsidR="00C278E6" w:rsidRPr="00021DCB" w:rsidRDefault="00C278E6"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w:t>
      </w:r>
    </w:p>
    <w:p w14:paraId="0E658EDF" w14:textId="77777777" w:rsidR="001D53AA" w:rsidRPr="00021DCB" w:rsidRDefault="001D53AA" w:rsidP="002A6EDE">
      <w:pPr>
        <w:tabs>
          <w:tab w:val="left" w:pos="3600"/>
        </w:tabs>
        <w:rPr>
          <w:rFonts w:ascii="Times New Roman" w:hAnsi="Times New Roman" w:cs="Times New Roman"/>
          <w:sz w:val="22"/>
          <w:szCs w:val="22"/>
        </w:rPr>
      </w:pPr>
    </w:p>
    <w:p w14:paraId="39D8C281" w14:textId="23285D48" w:rsidR="00C278E6" w:rsidRPr="00021DCB" w:rsidRDefault="00C278E6"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Balance entered in wrong column or omitted.</w:t>
      </w:r>
    </w:p>
    <w:p w14:paraId="4BAAAA0D" w14:textId="58937A00" w:rsidR="00C278E6" w:rsidRPr="00021DCB" w:rsidRDefault="00C278E6" w:rsidP="005958BB">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a</w:t>
      </w:r>
    </w:p>
    <w:p w14:paraId="0A774A72" w14:textId="77777777" w:rsidR="001D53AA" w:rsidRPr="00021DCB" w:rsidRDefault="001D53AA" w:rsidP="002A6EDE">
      <w:pPr>
        <w:tabs>
          <w:tab w:val="left" w:pos="3600"/>
        </w:tabs>
        <w:rPr>
          <w:rFonts w:ascii="Times New Roman" w:hAnsi="Times New Roman" w:cs="Times New Roman"/>
          <w:sz w:val="22"/>
          <w:szCs w:val="22"/>
        </w:rPr>
      </w:pPr>
    </w:p>
    <w:p w14:paraId="11E90094" w14:textId="729C790D" w:rsidR="00C278E6" w:rsidRPr="00021DCB" w:rsidRDefault="00C278E6" w:rsidP="002A6EDE">
      <w:pPr>
        <w:pStyle w:val="p"/>
        <w:numPr>
          <w:ilvl w:val="0"/>
          <w:numId w:val="2"/>
        </w:numPr>
        <w:tabs>
          <w:tab w:val="left" w:pos="3600"/>
        </w:tabs>
        <w:rPr>
          <w:rFonts w:ascii="Times New Roman" w:hAnsi="Times New Roman" w:cs="Times New Roman"/>
          <w:sz w:val="22"/>
          <w:szCs w:val="22"/>
        </w:rPr>
      </w:pPr>
      <w:r w:rsidRPr="00021DCB">
        <w:rPr>
          <w:rFonts w:ascii="Times New Roman" w:eastAsia="Times New Roman" w:hAnsi="Times New Roman" w:cs="Times New Roman"/>
          <w:color w:val="000000"/>
          <w:sz w:val="22"/>
          <w:szCs w:val="22"/>
        </w:rPr>
        <w:t>Debit posted as credit, or vice versa.</w:t>
      </w:r>
    </w:p>
    <w:p w14:paraId="67E03C44" w14:textId="77DCE3F3" w:rsidR="001D53AA" w:rsidRPr="00021DCB" w:rsidRDefault="00C278E6" w:rsidP="002A6EDE">
      <w:pPr>
        <w:tabs>
          <w:tab w:val="left" w:pos="3600"/>
        </w:tabs>
        <w:ind w:left="576"/>
        <w:rPr>
          <w:rFonts w:ascii="Times New Roman" w:hAnsi="Times New Roman" w:cs="Times New Roman"/>
          <w:sz w:val="22"/>
          <w:szCs w:val="22"/>
        </w:rPr>
      </w:pPr>
      <w:r w:rsidRPr="00021DCB">
        <w:rPr>
          <w:rFonts w:ascii="Times New Roman" w:eastAsia="Times New Roman" w:hAnsi="Times New Roman" w:cs="Times New Roman"/>
          <w:i/>
          <w:iCs/>
          <w:color w:val="000000"/>
          <w:sz w:val="22"/>
          <w:szCs w:val="22"/>
        </w:rPr>
        <w:t>ANSWER:</w:t>
      </w:r>
      <w:r w:rsidR="00021DCB">
        <w:rPr>
          <w:rFonts w:ascii="Times New Roman" w:eastAsia="Times New Roman" w:hAnsi="Times New Roman" w:cs="Times New Roman"/>
          <w:i/>
          <w:iCs/>
          <w:color w:val="000000"/>
          <w:sz w:val="22"/>
          <w:szCs w:val="22"/>
        </w:rPr>
        <w:t xml:space="preserve"> </w:t>
      </w:r>
      <w:r w:rsidRPr="00021DCB">
        <w:rPr>
          <w:rFonts w:ascii="Times New Roman" w:hAnsi="Times New Roman" w:cs="Times New Roman"/>
          <w:sz w:val="22"/>
          <w:szCs w:val="22"/>
        </w:rPr>
        <w:tab/>
      </w:r>
      <w:r w:rsidRPr="00021DCB">
        <w:rPr>
          <w:rFonts w:ascii="Times New Roman" w:eastAsia="Times New Roman" w:hAnsi="Times New Roman" w:cs="Times New Roman"/>
          <w:color w:val="000000"/>
          <w:sz w:val="22"/>
          <w:szCs w:val="22"/>
        </w:rPr>
        <w:t>c</w:t>
      </w:r>
      <w:bookmarkStart w:id="0" w:name="_GoBack"/>
      <w:bookmarkEnd w:id="0"/>
    </w:p>
    <w:sectPr w:rsidR="001D53AA" w:rsidRPr="00021DCB" w:rsidSect="001B113A">
      <w:headerReference w:type="default" r:id="rId7"/>
      <w:footerReference w:type="default" r:id="rId8"/>
      <w:headerReference w:type="first" r:id="rId9"/>
      <w:footerReference w:type="first" r:id="rId10"/>
      <w:pgSz w:w="12240" w:h="15840"/>
      <w:pgMar w:top="720" w:right="720" w:bottom="720" w:left="720" w:header="720" w:footer="720" w:gutter="0"/>
      <w:cols w:space="720"/>
      <w:titlePg/>
      <w:docGrid w:linePitch="21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64C47B" w14:textId="77777777" w:rsidR="00885A51" w:rsidRDefault="00885A51">
      <w:r>
        <w:separator/>
      </w:r>
    </w:p>
  </w:endnote>
  <w:endnote w:type="continuationSeparator" w:id="0">
    <w:p w14:paraId="7FC39510" w14:textId="77777777" w:rsidR="00885A51" w:rsidRDefault="00885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MingLiU">
    <w:panose1 w:val="02020509000000000000"/>
    <w:charset w:val="88"/>
    <w:family w:val="auto"/>
    <w:pitch w:val="variable"/>
    <w:sig w:usb0="A00002FF" w:usb1="28CFFCFA" w:usb2="00000016" w:usb3="00000000" w:csb0="00100001"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8F5DA5" w14:textId="77777777" w:rsidR="00580C1F" w:rsidRPr="001B113A" w:rsidRDefault="00580C1F" w:rsidP="001B113A">
    <w:pPr>
      <w:pStyle w:val="Footer"/>
      <w:rPr>
        <w:rFonts w:ascii="Times New Roman" w:hAnsi="Times New Roman" w:cs="Times New Roman"/>
        <w:sz w:val="17"/>
        <w:szCs w:val="17"/>
      </w:rPr>
    </w:pPr>
    <w:r>
      <w:rPr>
        <w:rFonts w:ascii="Times New Roman" w:hAnsi="Times New Roman" w:cs="Times New Roman"/>
        <w:sz w:val="17"/>
        <w:szCs w:val="17"/>
      </w:rPr>
      <w:t>© 2016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4F0818" w14:textId="77777777" w:rsidR="00580C1F" w:rsidRPr="001B113A" w:rsidRDefault="00580C1F" w:rsidP="001B113A">
    <w:pPr>
      <w:pStyle w:val="Footer"/>
      <w:rPr>
        <w:rFonts w:ascii="Times New Roman" w:hAnsi="Times New Roman" w:cs="Times New Roman"/>
        <w:sz w:val="17"/>
        <w:szCs w:val="17"/>
      </w:rPr>
    </w:pPr>
    <w:r>
      <w:rPr>
        <w:rFonts w:ascii="Times New Roman" w:hAnsi="Times New Roman" w:cs="Times New Roman"/>
        <w:sz w:val="17"/>
        <w:szCs w:val="17"/>
      </w:rPr>
      <w:t>© 2016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15E34A" w14:textId="77777777" w:rsidR="00885A51" w:rsidRDefault="00885A51">
      <w:r>
        <w:separator/>
      </w:r>
    </w:p>
  </w:footnote>
  <w:footnote w:type="continuationSeparator" w:id="0">
    <w:p w14:paraId="0E473827" w14:textId="77777777" w:rsidR="00885A51" w:rsidRDefault="00885A5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9DB797" w14:textId="77777777" w:rsidR="00580C1F" w:rsidRDefault="00580C1F">
    <w:r>
      <w:rPr>
        <w:rFonts w:ascii="Times New Roman" w:eastAsia="Times New Roman" w:hAnsi="Times New Roman" w:cs="Times New Roman"/>
        <w:color w:val="000000"/>
        <w:sz w:val="26"/>
        <w:szCs w:val="26"/>
      </w:rPr>
      <w:t>Chapter 02 - Analyzing Transactions</w:t>
    </w:r>
  </w:p>
  <w:p w14:paraId="039917DE" w14:textId="77777777" w:rsidR="00580C1F" w:rsidRDefault="00580C1F"/>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1B737C" w14:textId="77777777" w:rsidR="00580C1F" w:rsidRPr="001B113A" w:rsidRDefault="00580C1F" w:rsidP="001B113A">
    <w:pPr>
      <w:rPr>
        <w:caps/>
      </w:rPr>
    </w:pPr>
    <w:r w:rsidRPr="001B113A">
      <w:rPr>
        <w:rFonts w:ascii="Times New Roman" w:eastAsia="Times New Roman" w:hAnsi="Times New Roman" w:cs="Times New Roman"/>
        <w:caps/>
        <w:color w:val="000000"/>
        <w:sz w:val="26"/>
        <w:szCs w:val="26"/>
      </w:rPr>
      <w:t>Chapter 02 - Analyzing Transactions</w:t>
    </w:r>
  </w:p>
  <w:p w14:paraId="342A2780" w14:textId="77777777" w:rsidR="00580C1F" w:rsidRPr="001B113A" w:rsidRDefault="00580C1F">
    <w:pPr>
      <w:pStyle w:val="Header"/>
      <w:rPr>
        <w:caps/>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15EFD"/>
    <w:multiLevelType w:val="hybridMultilevel"/>
    <w:tmpl w:val="D04EBB88"/>
    <w:lvl w:ilvl="0" w:tplc="1C0A09A0">
      <w:start w:val="1"/>
      <w:numFmt w:val="lowerLetter"/>
      <w:lvlText w:val="%1."/>
      <w:lvlJc w:val="left"/>
      <w:pPr>
        <w:ind w:left="1512" w:hanging="360"/>
      </w:pPr>
      <w:rPr>
        <w:rFonts w:eastAsia="Times New Roman" w:hint="default"/>
        <w:color w:val="000000"/>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
    <w:nsid w:val="02094ED3"/>
    <w:multiLevelType w:val="hybridMultilevel"/>
    <w:tmpl w:val="ABDEEEC4"/>
    <w:lvl w:ilvl="0" w:tplc="F350D7FE">
      <w:start w:val="1"/>
      <w:numFmt w:val="lowerLetter"/>
      <w:lvlText w:val="%1."/>
      <w:lvlJc w:val="left"/>
      <w:pPr>
        <w:ind w:left="936" w:hanging="360"/>
      </w:pPr>
      <w:rPr>
        <w:rFonts w:eastAsia="Times New Roman" w:hint="default"/>
        <w:color w:val="000000"/>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
    <w:nsid w:val="02297FF9"/>
    <w:multiLevelType w:val="hybridMultilevel"/>
    <w:tmpl w:val="87F4315C"/>
    <w:lvl w:ilvl="0" w:tplc="D3A27948">
      <w:start w:val="1"/>
      <w:numFmt w:val="lowerLetter"/>
      <w:lvlText w:val="%1."/>
      <w:lvlJc w:val="left"/>
      <w:pPr>
        <w:ind w:left="1512" w:hanging="360"/>
      </w:pPr>
      <w:rPr>
        <w:rFonts w:eastAsia="Times New Roman" w:hint="default"/>
        <w:color w:val="000000"/>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3">
    <w:nsid w:val="06087F26"/>
    <w:multiLevelType w:val="hybridMultilevel"/>
    <w:tmpl w:val="4164EA0C"/>
    <w:lvl w:ilvl="0" w:tplc="6410141E">
      <w:start w:val="1"/>
      <w:numFmt w:val="lowerLetter"/>
      <w:lvlText w:val="%1."/>
      <w:lvlJc w:val="left"/>
      <w:pPr>
        <w:ind w:left="936" w:hanging="360"/>
      </w:pPr>
      <w:rPr>
        <w:rFonts w:eastAsia="Times New Roman" w:hint="default"/>
        <w:color w:val="000000"/>
      </w:rPr>
    </w:lvl>
    <w:lvl w:ilvl="1" w:tplc="04090019" w:tentative="1">
      <w:start w:val="1"/>
      <w:numFmt w:val="lowerLetter"/>
      <w:lvlText w:val="%2."/>
      <w:lvlJc w:val="left"/>
      <w:pPr>
        <w:ind w:left="4676" w:hanging="360"/>
      </w:pPr>
    </w:lvl>
    <w:lvl w:ilvl="2" w:tplc="0409001B" w:tentative="1">
      <w:start w:val="1"/>
      <w:numFmt w:val="lowerRoman"/>
      <w:lvlText w:val="%3."/>
      <w:lvlJc w:val="right"/>
      <w:pPr>
        <w:ind w:left="5396" w:hanging="180"/>
      </w:pPr>
    </w:lvl>
    <w:lvl w:ilvl="3" w:tplc="0409000F" w:tentative="1">
      <w:start w:val="1"/>
      <w:numFmt w:val="decimal"/>
      <w:lvlText w:val="%4."/>
      <w:lvlJc w:val="left"/>
      <w:pPr>
        <w:ind w:left="6116" w:hanging="360"/>
      </w:pPr>
    </w:lvl>
    <w:lvl w:ilvl="4" w:tplc="04090019" w:tentative="1">
      <w:start w:val="1"/>
      <w:numFmt w:val="lowerLetter"/>
      <w:lvlText w:val="%5."/>
      <w:lvlJc w:val="left"/>
      <w:pPr>
        <w:ind w:left="6836" w:hanging="360"/>
      </w:pPr>
    </w:lvl>
    <w:lvl w:ilvl="5" w:tplc="0409001B" w:tentative="1">
      <w:start w:val="1"/>
      <w:numFmt w:val="lowerRoman"/>
      <w:lvlText w:val="%6."/>
      <w:lvlJc w:val="right"/>
      <w:pPr>
        <w:ind w:left="7556" w:hanging="180"/>
      </w:pPr>
    </w:lvl>
    <w:lvl w:ilvl="6" w:tplc="0409000F" w:tentative="1">
      <w:start w:val="1"/>
      <w:numFmt w:val="decimal"/>
      <w:lvlText w:val="%7."/>
      <w:lvlJc w:val="left"/>
      <w:pPr>
        <w:ind w:left="8276" w:hanging="360"/>
      </w:pPr>
    </w:lvl>
    <w:lvl w:ilvl="7" w:tplc="04090019" w:tentative="1">
      <w:start w:val="1"/>
      <w:numFmt w:val="lowerLetter"/>
      <w:lvlText w:val="%8."/>
      <w:lvlJc w:val="left"/>
      <w:pPr>
        <w:ind w:left="8996" w:hanging="360"/>
      </w:pPr>
    </w:lvl>
    <w:lvl w:ilvl="8" w:tplc="0409001B" w:tentative="1">
      <w:start w:val="1"/>
      <w:numFmt w:val="lowerRoman"/>
      <w:lvlText w:val="%9."/>
      <w:lvlJc w:val="right"/>
      <w:pPr>
        <w:ind w:left="9716" w:hanging="180"/>
      </w:pPr>
    </w:lvl>
  </w:abstractNum>
  <w:abstractNum w:abstractNumId="4">
    <w:nsid w:val="07C11956"/>
    <w:multiLevelType w:val="hybridMultilevel"/>
    <w:tmpl w:val="FF6A420C"/>
    <w:lvl w:ilvl="0" w:tplc="6DCA5E38">
      <w:start w:val="1"/>
      <w:numFmt w:val="lowerLetter"/>
      <w:lvlText w:val="%1."/>
      <w:lvlJc w:val="left"/>
      <w:pPr>
        <w:ind w:left="936" w:hanging="360"/>
      </w:pPr>
      <w:rPr>
        <w:rFonts w:eastAsia="Times New Roman" w:hint="default"/>
        <w:color w:val="000000"/>
      </w:rPr>
    </w:lvl>
    <w:lvl w:ilvl="1" w:tplc="04090019" w:tentative="1">
      <w:start w:val="1"/>
      <w:numFmt w:val="lowerLetter"/>
      <w:lvlText w:val="%2."/>
      <w:lvlJc w:val="left"/>
      <w:pPr>
        <w:ind w:left="4676" w:hanging="360"/>
      </w:pPr>
    </w:lvl>
    <w:lvl w:ilvl="2" w:tplc="0409001B" w:tentative="1">
      <w:start w:val="1"/>
      <w:numFmt w:val="lowerRoman"/>
      <w:lvlText w:val="%3."/>
      <w:lvlJc w:val="right"/>
      <w:pPr>
        <w:ind w:left="5396" w:hanging="180"/>
      </w:pPr>
    </w:lvl>
    <w:lvl w:ilvl="3" w:tplc="0409000F" w:tentative="1">
      <w:start w:val="1"/>
      <w:numFmt w:val="decimal"/>
      <w:lvlText w:val="%4."/>
      <w:lvlJc w:val="left"/>
      <w:pPr>
        <w:ind w:left="6116" w:hanging="360"/>
      </w:pPr>
    </w:lvl>
    <w:lvl w:ilvl="4" w:tplc="04090019" w:tentative="1">
      <w:start w:val="1"/>
      <w:numFmt w:val="lowerLetter"/>
      <w:lvlText w:val="%5."/>
      <w:lvlJc w:val="left"/>
      <w:pPr>
        <w:ind w:left="6836" w:hanging="360"/>
      </w:pPr>
    </w:lvl>
    <w:lvl w:ilvl="5" w:tplc="0409001B" w:tentative="1">
      <w:start w:val="1"/>
      <w:numFmt w:val="lowerRoman"/>
      <w:lvlText w:val="%6."/>
      <w:lvlJc w:val="right"/>
      <w:pPr>
        <w:ind w:left="7556" w:hanging="180"/>
      </w:pPr>
    </w:lvl>
    <w:lvl w:ilvl="6" w:tplc="0409000F" w:tentative="1">
      <w:start w:val="1"/>
      <w:numFmt w:val="decimal"/>
      <w:lvlText w:val="%7."/>
      <w:lvlJc w:val="left"/>
      <w:pPr>
        <w:ind w:left="8276" w:hanging="360"/>
      </w:pPr>
    </w:lvl>
    <w:lvl w:ilvl="7" w:tplc="04090019" w:tentative="1">
      <w:start w:val="1"/>
      <w:numFmt w:val="lowerLetter"/>
      <w:lvlText w:val="%8."/>
      <w:lvlJc w:val="left"/>
      <w:pPr>
        <w:ind w:left="8996" w:hanging="360"/>
      </w:pPr>
    </w:lvl>
    <w:lvl w:ilvl="8" w:tplc="0409001B" w:tentative="1">
      <w:start w:val="1"/>
      <w:numFmt w:val="lowerRoman"/>
      <w:lvlText w:val="%9."/>
      <w:lvlJc w:val="right"/>
      <w:pPr>
        <w:ind w:left="9716" w:hanging="180"/>
      </w:pPr>
    </w:lvl>
  </w:abstractNum>
  <w:abstractNum w:abstractNumId="5">
    <w:nsid w:val="0DA111DE"/>
    <w:multiLevelType w:val="hybridMultilevel"/>
    <w:tmpl w:val="E7BCB7C4"/>
    <w:lvl w:ilvl="0" w:tplc="7E26F4B4">
      <w:start w:val="1"/>
      <w:numFmt w:val="lowerLetter"/>
      <w:lvlText w:val="%1."/>
      <w:lvlJc w:val="left"/>
      <w:pPr>
        <w:ind w:left="936" w:hanging="360"/>
      </w:pPr>
      <w:rPr>
        <w:rFonts w:eastAsia="Times New Roman" w:hint="default"/>
        <w:color w:val="000000"/>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6">
    <w:nsid w:val="104C7102"/>
    <w:multiLevelType w:val="hybridMultilevel"/>
    <w:tmpl w:val="50542942"/>
    <w:lvl w:ilvl="0" w:tplc="DBD63692">
      <w:start w:val="1"/>
      <w:numFmt w:val="lowerLetter"/>
      <w:lvlText w:val="%1."/>
      <w:lvlJc w:val="left"/>
      <w:pPr>
        <w:ind w:left="1512" w:hanging="360"/>
      </w:pPr>
      <w:rPr>
        <w:rFonts w:eastAsia="Times New Roman" w:hint="default"/>
        <w:color w:val="000000"/>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7">
    <w:nsid w:val="1E3E6A9D"/>
    <w:multiLevelType w:val="hybridMultilevel"/>
    <w:tmpl w:val="BC2ED972"/>
    <w:lvl w:ilvl="0" w:tplc="270A337C">
      <w:start w:val="1"/>
      <w:numFmt w:val="lowerLetter"/>
      <w:lvlText w:val="%1."/>
      <w:lvlJc w:val="left"/>
      <w:pPr>
        <w:ind w:left="1512" w:hanging="360"/>
      </w:pPr>
      <w:rPr>
        <w:rFonts w:eastAsia="Times New Roman" w:hint="default"/>
        <w:color w:val="000000"/>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8">
    <w:nsid w:val="274B1254"/>
    <w:multiLevelType w:val="hybridMultilevel"/>
    <w:tmpl w:val="CCF67186"/>
    <w:lvl w:ilvl="0" w:tplc="D62AA948">
      <w:start w:val="1"/>
      <w:numFmt w:val="lowerLetter"/>
      <w:lvlText w:val="%1."/>
      <w:lvlJc w:val="left"/>
      <w:pPr>
        <w:ind w:left="936" w:hanging="360"/>
      </w:pPr>
      <w:rPr>
        <w:rFonts w:eastAsia="Times New Roman" w:hint="default"/>
        <w:color w:val="000000"/>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9">
    <w:nsid w:val="2C656306"/>
    <w:multiLevelType w:val="hybridMultilevel"/>
    <w:tmpl w:val="AA809BE2"/>
    <w:lvl w:ilvl="0" w:tplc="E56A9228">
      <w:start w:val="1"/>
      <w:numFmt w:val="decimal"/>
      <w:lvlText w:val="%1."/>
      <w:lvlJc w:val="left"/>
      <w:pPr>
        <w:ind w:left="576" w:hanging="576"/>
      </w:pPr>
      <w:rPr>
        <w:rFonts w:eastAsia="Times New Roman" w:hint="default"/>
        <w:color w:val="000000"/>
      </w:rPr>
    </w:lvl>
    <w:lvl w:ilvl="1" w:tplc="4ADC3BAA">
      <w:start w:val="1"/>
      <w:numFmt w:val="lowerLetter"/>
      <w:lvlText w:val="%2."/>
      <w:lvlJc w:val="left"/>
      <w:pPr>
        <w:ind w:left="936" w:hanging="360"/>
      </w:pPr>
      <w:rPr>
        <w:rFonts w:eastAsia="Times New Roman" w:hint="default"/>
        <w:color w:val="000000"/>
      </w:r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0">
    <w:nsid w:val="2EC02510"/>
    <w:multiLevelType w:val="hybridMultilevel"/>
    <w:tmpl w:val="65F83B5A"/>
    <w:lvl w:ilvl="0" w:tplc="270A337C">
      <w:start w:val="1"/>
      <w:numFmt w:val="lowerLetter"/>
      <w:lvlText w:val="%1."/>
      <w:lvlJc w:val="left"/>
      <w:pPr>
        <w:ind w:left="936" w:hanging="360"/>
      </w:pPr>
      <w:rPr>
        <w:rFonts w:eastAsia="Times New Roman" w:hint="default"/>
        <w:color w:val="000000"/>
      </w:rPr>
    </w:lvl>
    <w:lvl w:ilvl="1" w:tplc="04090019" w:tentative="1">
      <w:start w:val="1"/>
      <w:numFmt w:val="lowerLetter"/>
      <w:lvlText w:val="%2."/>
      <w:lvlJc w:val="left"/>
      <w:pPr>
        <w:ind w:left="5036" w:hanging="360"/>
      </w:pPr>
    </w:lvl>
    <w:lvl w:ilvl="2" w:tplc="0409001B" w:tentative="1">
      <w:start w:val="1"/>
      <w:numFmt w:val="lowerRoman"/>
      <w:lvlText w:val="%3."/>
      <w:lvlJc w:val="right"/>
      <w:pPr>
        <w:ind w:left="5756" w:hanging="180"/>
      </w:pPr>
    </w:lvl>
    <w:lvl w:ilvl="3" w:tplc="0409000F" w:tentative="1">
      <w:start w:val="1"/>
      <w:numFmt w:val="decimal"/>
      <w:lvlText w:val="%4."/>
      <w:lvlJc w:val="left"/>
      <w:pPr>
        <w:ind w:left="6476" w:hanging="360"/>
      </w:pPr>
    </w:lvl>
    <w:lvl w:ilvl="4" w:tplc="04090019" w:tentative="1">
      <w:start w:val="1"/>
      <w:numFmt w:val="lowerLetter"/>
      <w:lvlText w:val="%5."/>
      <w:lvlJc w:val="left"/>
      <w:pPr>
        <w:ind w:left="7196" w:hanging="360"/>
      </w:pPr>
    </w:lvl>
    <w:lvl w:ilvl="5" w:tplc="0409001B" w:tentative="1">
      <w:start w:val="1"/>
      <w:numFmt w:val="lowerRoman"/>
      <w:lvlText w:val="%6."/>
      <w:lvlJc w:val="right"/>
      <w:pPr>
        <w:ind w:left="7916" w:hanging="180"/>
      </w:pPr>
    </w:lvl>
    <w:lvl w:ilvl="6" w:tplc="0409000F" w:tentative="1">
      <w:start w:val="1"/>
      <w:numFmt w:val="decimal"/>
      <w:lvlText w:val="%7."/>
      <w:lvlJc w:val="left"/>
      <w:pPr>
        <w:ind w:left="8636" w:hanging="360"/>
      </w:pPr>
    </w:lvl>
    <w:lvl w:ilvl="7" w:tplc="04090019" w:tentative="1">
      <w:start w:val="1"/>
      <w:numFmt w:val="lowerLetter"/>
      <w:lvlText w:val="%8."/>
      <w:lvlJc w:val="left"/>
      <w:pPr>
        <w:ind w:left="9356" w:hanging="360"/>
      </w:pPr>
    </w:lvl>
    <w:lvl w:ilvl="8" w:tplc="0409001B" w:tentative="1">
      <w:start w:val="1"/>
      <w:numFmt w:val="lowerRoman"/>
      <w:lvlText w:val="%9."/>
      <w:lvlJc w:val="right"/>
      <w:pPr>
        <w:ind w:left="10076" w:hanging="180"/>
      </w:pPr>
    </w:lvl>
  </w:abstractNum>
  <w:abstractNum w:abstractNumId="11">
    <w:nsid w:val="327856F2"/>
    <w:multiLevelType w:val="hybridMultilevel"/>
    <w:tmpl w:val="1E560892"/>
    <w:lvl w:ilvl="0" w:tplc="06729F3A">
      <w:start w:val="1"/>
      <w:numFmt w:val="lowerLetter"/>
      <w:lvlText w:val="%1."/>
      <w:lvlJc w:val="left"/>
      <w:pPr>
        <w:ind w:left="936" w:hanging="360"/>
      </w:pPr>
      <w:rPr>
        <w:rFonts w:eastAsia="Times New Roman" w:hint="default"/>
        <w:color w:val="000000"/>
      </w:rPr>
    </w:lvl>
    <w:lvl w:ilvl="1" w:tplc="04090019" w:tentative="1">
      <w:start w:val="1"/>
      <w:numFmt w:val="lowerLetter"/>
      <w:lvlText w:val="%2."/>
      <w:lvlJc w:val="left"/>
      <w:pPr>
        <w:ind w:left="4676" w:hanging="360"/>
      </w:pPr>
    </w:lvl>
    <w:lvl w:ilvl="2" w:tplc="0409001B" w:tentative="1">
      <w:start w:val="1"/>
      <w:numFmt w:val="lowerRoman"/>
      <w:lvlText w:val="%3."/>
      <w:lvlJc w:val="right"/>
      <w:pPr>
        <w:ind w:left="5396" w:hanging="180"/>
      </w:pPr>
    </w:lvl>
    <w:lvl w:ilvl="3" w:tplc="0409000F" w:tentative="1">
      <w:start w:val="1"/>
      <w:numFmt w:val="decimal"/>
      <w:lvlText w:val="%4."/>
      <w:lvlJc w:val="left"/>
      <w:pPr>
        <w:ind w:left="6116" w:hanging="360"/>
      </w:pPr>
    </w:lvl>
    <w:lvl w:ilvl="4" w:tplc="04090019" w:tentative="1">
      <w:start w:val="1"/>
      <w:numFmt w:val="lowerLetter"/>
      <w:lvlText w:val="%5."/>
      <w:lvlJc w:val="left"/>
      <w:pPr>
        <w:ind w:left="6836" w:hanging="360"/>
      </w:pPr>
    </w:lvl>
    <w:lvl w:ilvl="5" w:tplc="0409001B" w:tentative="1">
      <w:start w:val="1"/>
      <w:numFmt w:val="lowerRoman"/>
      <w:lvlText w:val="%6."/>
      <w:lvlJc w:val="right"/>
      <w:pPr>
        <w:ind w:left="7556" w:hanging="180"/>
      </w:pPr>
    </w:lvl>
    <w:lvl w:ilvl="6" w:tplc="0409000F" w:tentative="1">
      <w:start w:val="1"/>
      <w:numFmt w:val="decimal"/>
      <w:lvlText w:val="%7."/>
      <w:lvlJc w:val="left"/>
      <w:pPr>
        <w:ind w:left="8276" w:hanging="360"/>
      </w:pPr>
    </w:lvl>
    <w:lvl w:ilvl="7" w:tplc="04090019" w:tentative="1">
      <w:start w:val="1"/>
      <w:numFmt w:val="lowerLetter"/>
      <w:lvlText w:val="%8."/>
      <w:lvlJc w:val="left"/>
      <w:pPr>
        <w:ind w:left="8996" w:hanging="360"/>
      </w:pPr>
    </w:lvl>
    <w:lvl w:ilvl="8" w:tplc="0409001B" w:tentative="1">
      <w:start w:val="1"/>
      <w:numFmt w:val="lowerRoman"/>
      <w:lvlText w:val="%9."/>
      <w:lvlJc w:val="right"/>
      <w:pPr>
        <w:ind w:left="9716" w:hanging="180"/>
      </w:pPr>
    </w:lvl>
  </w:abstractNum>
  <w:abstractNum w:abstractNumId="12">
    <w:nsid w:val="33492201"/>
    <w:multiLevelType w:val="hybridMultilevel"/>
    <w:tmpl w:val="0A4EA72A"/>
    <w:lvl w:ilvl="0" w:tplc="2632AEC0">
      <w:start w:val="1"/>
      <w:numFmt w:val="lowerLetter"/>
      <w:lvlText w:val="%1."/>
      <w:lvlJc w:val="left"/>
      <w:pPr>
        <w:ind w:left="936" w:hanging="360"/>
      </w:pPr>
      <w:rPr>
        <w:rFonts w:eastAsia="Times New Roman" w:hint="default"/>
        <w:color w:val="000000"/>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nsid w:val="34F01A6C"/>
    <w:multiLevelType w:val="hybridMultilevel"/>
    <w:tmpl w:val="4072D188"/>
    <w:lvl w:ilvl="0" w:tplc="E856E0D8">
      <w:start w:val="1"/>
      <w:numFmt w:val="lowerLetter"/>
      <w:lvlText w:val="%1."/>
      <w:lvlJc w:val="left"/>
      <w:pPr>
        <w:ind w:left="936" w:hanging="360"/>
      </w:pPr>
      <w:rPr>
        <w:rFonts w:eastAsia="Times New Roman" w:hint="default"/>
        <w:color w:val="000000"/>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4">
    <w:nsid w:val="35925AA3"/>
    <w:multiLevelType w:val="hybridMultilevel"/>
    <w:tmpl w:val="AAE81430"/>
    <w:lvl w:ilvl="0" w:tplc="AD60CCF6">
      <w:start w:val="1"/>
      <w:numFmt w:val="lowerLetter"/>
      <w:lvlText w:val="%1."/>
      <w:lvlJc w:val="left"/>
      <w:pPr>
        <w:ind w:left="936" w:hanging="360"/>
      </w:pPr>
      <w:rPr>
        <w:rFonts w:eastAsia="Times New Roman" w:hint="default"/>
        <w:color w:val="000000"/>
      </w:rPr>
    </w:lvl>
    <w:lvl w:ilvl="1" w:tplc="04090019" w:tentative="1">
      <w:start w:val="1"/>
      <w:numFmt w:val="lowerLetter"/>
      <w:lvlText w:val="%2."/>
      <w:lvlJc w:val="left"/>
      <w:pPr>
        <w:ind w:left="4676" w:hanging="360"/>
      </w:pPr>
    </w:lvl>
    <w:lvl w:ilvl="2" w:tplc="0409001B" w:tentative="1">
      <w:start w:val="1"/>
      <w:numFmt w:val="lowerRoman"/>
      <w:lvlText w:val="%3."/>
      <w:lvlJc w:val="right"/>
      <w:pPr>
        <w:ind w:left="5396" w:hanging="180"/>
      </w:pPr>
    </w:lvl>
    <w:lvl w:ilvl="3" w:tplc="0409000F" w:tentative="1">
      <w:start w:val="1"/>
      <w:numFmt w:val="decimal"/>
      <w:lvlText w:val="%4."/>
      <w:lvlJc w:val="left"/>
      <w:pPr>
        <w:ind w:left="6116" w:hanging="360"/>
      </w:pPr>
    </w:lvl>
    <w:lvl w:ilvl="4" w:tplc="04090019" w:tentative="1">
      <w:start w:val="1"/>
      <w:numFmt w:val="lowerLetter"/>
      <w:lvlText w:val="%5."/>
      <w:lvlJc w:val="left"/>
      <w:pPr>
        <w:ind w:left="6836" w:hanging="360"/>
      </w:pPr>
    </w:lvl>
    <w:lvl w:ilvl="5" w:tplc="0409001B" w:tentative="1">
      <w:start w:val="1"/>
      <w:numFmt w:val="lowerRoman"/>
      <w:lvlText w:val="%6."/>
      <w:lvlJc w:val="right"/>
      <w:pPr>
        <w:ind w:left="7556" w:hanging="180"/>
      </w:pPr>
    </w:lvl>
    <w:lvl w:ilvl="6" w:tplc="0409000F" w:tentative="1">
      <w:start w:val="1"/>
      <w:numFmt w:val="decimal"/>
      <w:lvlText w:val="%7."/>
      <w:lvlJc w:val="left"/>
      <w:pPr>
        <w:ind w:left="8276" w:hanging="360"/>
      </w:pPr>
    </w:lvl>
    <w:lvl w:ilvl="7" w:tplc="04090019" w:tentative="1">
      <w:start w:val="1"/>
      <w:numFmt w:val="lowerLetter"/>
      <w:lvlText w:val="%8."/>
      <w:lvlJc w:val="left"/>
      <w:pPr>
        <w:ind w:left="8996" w:hanging="360"/>
      </w:pPr>
    </w:lvl>
    <w:lvl w:ilvl="8" w:tplc="0409001B" w:tentative="1">
      <w:start w:val="1"/>
      <w:numFmt w:val="lowerRoman"/>
      <w:lvlText w:val="%9."/>
      <w:lvlJc w:val="right"/>
      <w:pPr>
        <w:ind w:left="9716" w:hanging="180"/>
      </w:pPr>
    </w:lvl>
  </w:abstractNum>
  <w:abstractNum w:abstractNumId="15">
    <w:nsid w:val="39B649EB"/>
    <w:multiLevelType w:val="hybridMultilevel"/>
    <w:tmpl w:val="13F87560"/>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6">
    <w:nsid w:val="431C3B58"/>
    <w:multiLevelType w:val="hybridMultilevel"/>
    <w:tmpl w:val="C206181A"/>
    <w:lvl w:ilvl="0" w:tplc="6410141E">
      <w:start w:val="1"/>
      <w:numFmt w:val="lowerLetter"/>
      <w:lvlText w:val="%1."/>
      <w:lvlJc w:val="left"/>
      <w:pPr>
        <w:ind w:left="1512" w:hanging="360"/>
      </w:pPr>
      <w:rPr>
        <w:rFonts w:eastAsia="Times New Roman" w:hint="default"/>
        <w:color w:val="000000"/>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7">
    <w:nsid w:val="43A31054"/>
    <w:multiLevelType w:val="hybridMultilevel"/>
    <w:tmpl w:val="032C1D4A"/>
    <w:lvl w:ilvl="0" w:tplc="D3F6FC0C">
      <w:start w:val="1"/>
      <w:numFmt w:val="lowerLetter"/>
      <w:lvlText w:val="%1."/>
      <w:lvlJc w:val="left"/>
      <w:pPr>
        <w:ind w:left="936" w:hanging="360"/>
      </w:pPr>
      <w:rPr>
        <w:rFonts w:eastAsia="Times New Roman" w:hint="default"/>
        <w:color w:val="000000"/>
      </w:rPr>
    </w:lvl>
    <w:lvl w:ilvl="1" w:tplc="04090019" w:tentative="1">
      <w:start w:val="1"/>
      <w:numFmt w:val="lowerLetter"/>
      <w:lvlText w:val="%2."/>
      <w:lvlJc w:val="left"/>
      <w:pPr>
        <w:ind w:left="4676" w:hanging="360"/>
      </w:pPr>
    </w:lvl>
    <w:lvl w:ilvl="2" w:tplc="0409001B" w:tentative="1">
      <w:start w:val="1"/>
      <w:numFmt w:val="lowerRoman"/>
      <w:lvlText w:val="%3."/>
      <w:lvlJc w:val="right"/>
      <w:pPr>
        <w:ind w:left="5396" w:hanging="180"/>
      </w:pPr>
    </w:lvl>
    <w:lvl w:ilvl="3" w:tplc="0409000F" w:tentative="1">
      <w:start w:val="1"/>
      <w:numFmt w:val="decimal"/>
      <w:lvlText w:val="%4."/>
      <w:lvlJc w:val="left"/>
      <w:pPr>
        <w:ind w:left="6116" w:hanging="360"/>
      </w:pPr>
    </w:lvl>
    <w:lvl w:ilvl="4" w:tplc="04090019" w:tentative="1">
      <w:start w:val="1"/>
      <w:numFmt w:val="lowerLetter"/>
      <w:lvlText w:val="%5."/>
      <w:lvlJc w:val="left"/>
      <w:pPr>
        <w:ind w:left="6836" w:hanging="360"/>
      </w:pPr>
    </w:lvl>
    <w:lvl w:ilvl="5" w:tplc="0409001B" w:tentative="1">
      <w:start w:val="1"/>
      <w:numFmt w:val="lowerRoman"/>
      <w:lvlText w:val="%6."/>
      <w:lvlJc w:val="right"/>
      <w:pPr>
        <w:ind w:left="7556" w:hanging="180"/>
      </w:pPr>
    </w:lvl>
    <w:lvl w:ilvl="6" w:tplc="0409000F" w:tentative="1">
      <w:start w:val="1"/>
      <w:numFmt w:val="decimal"/>
      <w:lvlText w:val="%7."/>
      <w:lvlJc w:val="left"/>
      <w:pPr>
        <w:ind w:left="8276" w:hanging="360"/>
      </w:pPr>
    </w:lvl>
    <w:lvl w:ilvl="7" w:tplc="04090019" w:tentative="1">
      <w:start w:val="1"/>
      <w:numFmt w:val="lowerLetter"/>
      <w:lvlText w:val="%8."/>
      <w:lvlJc w:val="left"/>
      <w:pPr>
        <w:ind w:left="8996" w:hanging="360"/>
      </w:pPr>
    </w:lvl>
    <w:lvl w:ilvl="8" w:tplc="0409001B" w:tentative="1">
      <w:start w:val="1"/>
      <w:numFmt w:val="lowerRoman"/>
      <w:lvlText w:val="%9."/>
      <w:lvlJc w:val="right"/>
      <w:pPr>
        <w:ind w:left="9716" w:hanging="180"/>
      </w:pPr>
    </w:lvl>
  </w:abstractNum>
  <w:abstractNum w:abstractNumId="18">
    <w:nsid w:val="43DD465F"/>
    <w:multiLevelType w:val="hybridMultilevel"/>
    <w:tmpl w:val="5B2869F8"/>
    <w:lvl w:ilvl="0" w:tplc="D3A27948">
      <w:start w:val="1"/>
      <w:numFmt w:val="lowerLetter"/>
      <w:lvlText w:val="%1."/>
      <w:lvlJc w:val="left"/>
      <w:pPr>
        <w:ind w:left="936" w:hanging="360"/>
      </w:pPr>
      <w:rPr>
        <w:rFonts w:eastAsia="Times New Roman" w:hint="default"/>
        <w:color w:val="000000"/>
      </w:rPr>
    </w:lvl>
    <w:lvl w:ilvl="1" w:tplc="04090019" w:tentative="1">
      <w:start w:val="1"/>
      <w:numFmt w:val="lowerLetter"/>
      <w:lvlText w:val="%2."/>
      <w:lvlJc w:val="left"/>
      <w:pPr>
        <w:ind w:left="4676" w:hanging="360"/>
      </w:pPr>
    </w:lvl>
    <w:lvl w:ilvl="2" w:tplc="0409001B" w:tentative="1">
      <w:start w:val="1"/>
      <w:numFmt w:val="lowerRoman"/>
      <w:lvlText w:val="%3."/>
      <w:lvlJc w:val="right"/>
      <w:pPr>
        <w:ind w:left="5396" w:hanging="180"/>
      </w:pPr>
    </w:lvl>
    <w:lvl w:ilvl="3" w:tplc="0409000F" w:tentative="1">
      <w:start w:val="1"/>
      <w:numFmt w:val="decimal"/>
      <w:lvlText w:val="%4."/>
      <w:lvlJc w:val="left"/>
      <w:pPr>
        <w:ind w:left="6116" w:hanging="360"/>
      </w:pPr>
    </w:lvl>
    <w:lvl w:ilvl="4" w:tplc="04090019" w:tentative="1">
      <w:start w:val="1"/>
      <w:numFmt w:val="lowerLetter"/>
      <w:lvlText w:val="%5."/>
      <w:lvlJc w:val="left"/>
      <w:pPr>
        <w:ind w:left="6836" w:hanging="360"/>
      </w:pPr>
    </w:lvl>
    <w:lvl w:ilvl="5" w:tplc="0409001B" w:tentative="1">
      <w:start w:val="1"/>
      <w:numFmt w:val="lowerRoman"/>
      <w:lvlText w:val="%6."/>
      <w:lvlJc w:val="right"/>
      <w:pPr>
        <w:ind w:left="7556" w:hanging="180"/>
      </w:pPr>
    </w:lvl>
    <w:lvl w:ilvl="6" w:tplc="0409000F" w:tentative="1">
      <w:start w:val="1"/>
      <w:numFmt w:val="decimal"/>
      <w:lvlText w:val="%7."/>
      <w:lvlJc w:val="left"/>
      <w:pPr>
        <w:ind w:left="8276" w:hanging="360"/>
      </w:pPr>
    </w:lvl>
    <w:lvl w:ilvl="7" w:tplc="04090019" w:tentative="1">
      <w:start w:val="1"/>
      <w:numFmt w:val="lowerLetter"/>
      <w:lvlText w:val="%8."/>
      <w:lvlJc w:val="left"/>
      <w:pPr>
        <w:ind w:left="8996" w:hanging="360"/>
      </w:pPr>
    </w:lvl>
    <w:lvl w:ilvl="8" w:tplc="0409001B" w:tentative="1">
      <w:start w:val="1"/>
      <w:numFmt w:val="lowerRoman"/>
      <w:lvlText w:val="%9."/>
      <w:lvlJc w:val="right"/>
      <w:pPr>
        <w:ind w:left="9716" w:hanging="180"/>
      </w:pPr>
    </w:lvl>
  </w:abstractNum>
  <w:abstractNum w:abstractNumId="19">
    <w:nsid w:val="45B617F3"/>
    <w:multiLevelType w:val="hybridMultilevel"/>
    <w:tmpl w:val="E4F0720E"/>
    <w:lvl w:ilvl="0" w:tplc="848C87D4">
      <w:start w:val="1"/>
      <w:numFmt w:val="lowerLetter"/>
      <w:lvlText w:val="%1."/>
      <w:lvlJc w:val="left"/>
      <w:pPr>
        <w:ind w:left="1512" w:hanging="360"/>
      </w:pPr>
      <w:rPr>
        <w:rFonts w:eastAsia="Times New Roman" w:hint="default"/>
        <w:color w:val="000000"/>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20">
    <w:nsid w:val="529F5FC4"/>
    <w:multiLevelType w:val="hybridMultilevel"/>
    <w:tmpl w:val="653E5506"/>
    <w:lvl w:ilvl="0" w:tplc="F350D7FE">
      <w:start w:val="1"/>
      <w:numFmt w:val="lowerLetter"/>
      <w:lvlText w:val="%1."/>
      <w:lvlJc w:val="left"/>
      <w:pPr>
        <w:ind w:left="1512" w:hanging="360"/>
      </w:pPr>
      <w:rPr>
        <w:rFonts w:eastAsia="Times New Roman" w:hint="default"/>
        <w:color w:val="000000"/>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21">
    <w:nsid w:val="5C236E4C"/>
    <w:multiLevelType w:val="hybridMultilevel"/>
    <w:tmpl w:val="79063EF4"/>
    <w:lvl w:ilvl="0" w:tplc="1C0A09A0">
      <w:start w:val="1"/>
      <w:numFmt w:val="lowerLetter"/>
      <w:lvlText w:val="%1."/>
      <w:lvlJc w:val="left"/>
      <w:pPr>
        <w:ind w:left="936" w:hanging="360"/>
      </w:pPr>
      <w:rPr>
        <w:rFonts w:eastAsia="Times New Roman" w:hint="default"/>
        <w:color w:val="000000"/>
      </w:rPr>
    </w:lvl>
    <w:lvl w:ilvl="1" w:tplc="04090019" w:tentative="1">
      <w:start w:val="1"/>
      <w:numFmt w:val="lowerLetter"/>
      <w:lvlText w:val="%2."/>
      <w:lvlJc w:val="left"/>
      <w:pPr>
        <w:ind w:left="4676" w:hanging="360"/>
      </w:pPr>
    </w:lvl>
    <w:lvl w:ilvl="2" w:tplc="0409001B" w:tentative="1">
      <w:start w:val="1"/>
      <w:numFmt w:val="lowerRoman"/>
      <w:lvlText w:val="%3."/>
      <w:lvlJc w:val="right"/>
      <w:pPr>
        <w:ind w:left="5396" w:hanging="180"/>
      </w:pPr>
    </w:lvl>
    <w:lvl w:ilvl="3" w:tplc="0409000F" w:tentative="1">
      <w:start w:val="1"/>
      <w:numFmt w:val="decimal"/>
      <w:lvlText w:val="%4."/>
      <w:lvlJc w:val="left"/>
      <w:pPr>
        <w:ind w:left="6116" w:hanging="360"/>
      </w:pPr>
    </w:lvl>
    <w:lvl w:ilvl="4" w:tplc="04090019" w:tentative="1">
      <w:start w:val="1"/>
      <w:numFmt w:val="lowerLetter"/>
      <w:lvlText w:val="%5."/>
      <w:lvlJc w:val="left"/>
      <w:pPr>
        <w:ind w:left="6836" w:hanging="360"/>
      </w:pPr>
    </w:lvl>
    <w:lvl w:ilvl="5" w:tplc="0409001B" w:tentative="1">
      <w:start w:val="1"/>
      <w:numFmt w:val="lowerRoman"/>
      <w:lvlText w:val="%6."/>
      <w:lvlJc w:val="right"/>
      <w:pPr>
        <w:ind w:left="7556" w:hanging="180"/>
      </w:pPr>
    </w:lvl>
    <w:lvl w:ilvl="6" w:tplc="0409000F" w:tentative="1">
      <w:start w:val="1"/>
      <w:numFmt w:val="decimal"/>
      <w:lvlText w:val="%7."/>
      <w:lvlJc w:val="left"/>
      <w:pPr>
        <w:ind w:left="8276" w:hanging="360"/>
      </w:pPr>
    </w:lvl>
    <w:lvl w:ilvl="7" w:tplc="04090019" w:tentative="1">
      <w:start w:val="1"/>
      <w:numFmt w:val="lowerLetter"/>
      <w:lvlText w:val="%8."/>
      <w:lvlJc w:val="left"/>
      <w:pPr>
        <w:ind w:left="8996" w:hanging="360"/>
      </w:pPr>
    </w:lvl>
    <w:lvl w:ilvl="8" w:tplc="0409001B" w:tentative="1">
      <w:start w:val="1"/>
      <w:numFmt w:val="lowerRoman"/>
      <w:lvlText w:val="%9."/>
      <w:lvlJc w:val="right"/>
      <w:pPr>
        <w:ind w:left="9716" w:hanging="180"/>
      </w:pPr>
    </w:lvl>
  </w:abstractNum>
  <w:abstractNum w:abstractNumId="22">
    <w:nsid w:val="5D100711"/>
    <w:multiLevelType w:val="hybridMultilevel"/>
    <w:tmpl w:val="851CF18C"/>
    <w:lvl w:ilvl="0" w:tplc="AD60CCF6">
      <w:start w:val="1"/>
      <w:numFmt w:val="lowerLetter"/>
      <w:lvlText w:val="%1."/>
      <w:lvlJc w:val="left"/>
      <w:pPr>
        <w:ind w:left="1512" w:hanging="360"/>
      </w:pPr>
      <w:rPr>
        <w:rFonts w:eastAsia="Times New Roman" w:hint="default"/>
        <w:color w:val="000000"/>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23">
    <w:nsid w:val="633F3138"/>
    <w:multiLevelType w:val="hybridMultilevel"/>
    <w:tmpl w:val="C3E49BB6"/>
    <w:lvl w:ilvl="0" w:tplc="B53421A0">
      <w:start w:val="1"/>
      <w:numFmt w:val="lowerLetter"/>
      <w:lvlText w:val="%1."/>
      <w:lvlJc w:val="left"/>
      <w:pPr>
        <w:ind w:left="1512" w:hanging="360"/>
      </w:pPr>
      <w:rPr>
        <w:rFonts w:eastAsia="Times New Roman" w:hint="default"/>
        <w:color w:val="000000"/>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24">
    <w:nsid w:val="638E02C3"/>
    <w:multiLevelType w:val="hybridMultilevel"/>
    <w:tmpl w:val="5DC252C8"/>
    <w:lvl w:ilvl="0" w:tplc="6DCA5E38">
      <w:start w:val="1"/>
      <w:numFmt w:val="lowerLetter"/>
      <w:lvlText w:val="%1."/>
      <w:lvlJc w:val="left"/>
      <w:pPr>
        <w:ind w:left="1512" w:hanging="360"/>
      </w:pPr>
      <w:rPr>
        <w:rFonts w:eastAsia="Times New Roman" w:hint="default"/>
        <w:color w:val="000000"/>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25">
    <w:nsid w:val="661046C6"/>
    <w:multiLevelType w:val="hybridMultilevel"/>
    <w:tmpl w:val="7668FE86"/>
    <w:lvl w:ilvl="0" w:tplc="D0607290">
      <w:start w:val="1"/>
      <w:numFmt w:val="lowerLetter"/>
      <w:lvlText w:val="%1."/>
      <w:lvlJc w:val="left"/>
      <w:pPr>
        <w:ind w:left="936" w:hanging="360"/>
      </w:pPr>
      <w:rPr>
        <w:rFonts w:eastAsia="Times New Roman" w:hint="default"/>
        <w:color w:val="000000"/>
      </w:rPr>
    </w:lvl>
    <w:lvl w:ilvl="1" w:tplc="04090019" w:tentative="1">
      <w:start w:val="1"/>
      <w:numFmt w:val="lowerLetter"/>
      <w:lvlText w:val="%2."/>
      <w:lvlJc w:val="left"/>
      <w:pPr>
        <w:ind w:left="4676" w:hanging="360"/>
      </w:pPr>
    </w:lvl>
    <w:lvl w:ilvl="2" w:tplc="0409001B" w:tentative="1">
      <w:start w:val="1"/>
      <w:numFmt w:val="lowerRoman"/>
      <w:lvlText w:val="%3."/>
      <w:lvlJc w:val="right"/>
      <w:pPr>
        <w:ind w:left="5396" w:hanging="180"/>
      </w:pPr>
    </w:lvl>
    <w:lvl w:ilvl="3" w:tplc="0409000F" w:tentative="1">
      <w:start w:val="1"/>
      <w:numFmt w:val="decimal"/>
      <w:lvlText w:val="%4."/>
      <w:lvlJc w:val="left"/>
      <w:pPr>
        <w:ind w:left="6116" w:hanging="360"/>
      </w:pPr>
    </w:lvl>
    <w:lvl w:ilvl="4" w:tplc="04090019" w:tentative="1">
      <w:start w:val="1"/>
      <w:numFmt w:val="lowerLetter"/>
      <w:lvlText w:val="%5."/>
      <w:lvlJc w:val="left"/>
      <w:pPr>
        <w:ind w:left="6836" w:hanging="360"/>
      </w:pPr>
    </w:lvl>
    <w:lvl w:ilvl="5" w:tplc="0409001B" w:tentative="1">
      <w:start w:val="1"/>
      <w:numFmt w:val="lowerRoman"/>
      <w:lvlText w:val="%6."/>
      <w:lvlJc w:val="right"/>
      <w:pPr>
        <w:ind w:left="7556" w:hanging="180"/>
      </w:pPr>
    </w:lvl>
    <w:lvl w:ilvl="6" w:tplc="0409000F" w:tentative="1">
      <w:start w:val="1"/>
      <w:numFmt w:val="decimal"/>
      <w:lvlText w:val="%7."/>
      <w:lvlJc w:val="left"/>
      <w:pPr>
        <w:ind w:left="8276" w:hanging="360"/>
      </w:pPr>
    </w:lvl>
    <w:lvl w:ilvl="7" w:tplc="04090019" w:tentative="1">
      <w:start w:val="1"/>
      <w:numFmt w:val="lowerLetter"/>
      <w:lvlText w:val="%8."/>
      <w:lvlJc w:val="left"/>
      <w:pPr>
        <w:ind w:left="8996" w:hanging="360"/>
      </w:pPr>
    </w:lvl>
    <w:lvl w:ilvl="8" w:tplc="0409001B" w:tentative="1">
      <w:start w:val="1"/>
      <w:numFmt w:val="lowerRoman"/>
      <w:lvlText w:val="%9."/>
      <w:lvlJc w:val="right"/>
      <w:pPr>
        <w:ind w:left="9716" w:hanging="180"/>
      </w:pPr>
    </w:lvl>
  </w:abstractNum>
  <w:abstractNum w:abstractNumId="26">
    <w:nsid w:val="69F242EE"/>
    <w:multiLevelType w:val="hybridMultilevel"/>
    <w:tmpl w:val="79AE9368"/>
    <w:lvl w:ilvl="0" w:tplc="B53421A0">
      <w:start w:val="1"/>
      <w:numFmt w:val="lowerLetter"/>
      <w:lvlText w:val="%1."/>
      <w:lvlJc w:val="left"/>
      <w:pPr>
        <w:ind w:left="936" w:hanging="360"/>
      </w:pPr>
      <w:rPr>
        <w:rFonts w:eastAsia="Times New Roman" w:hint="default"/>
        <w:color w:val="000000"/>
      </w:rPr>
    </w:lvl>
    <w:lvl w:ilvl="1" w:tplc="04090019" w:tentative="1">
      <w:start w:val="1"/>
      <w:numFmt w:val="lowerLetter"/>
      <w:lvlText w:val="%2."/>
      <w:lvlJc w:val="left"/>
      <w:pPr>
        <w:ind w:left="4676" w:hanging="360"/>
      </w:pPr>
    </w:lvl>
    <w:lvl w:ilvl="2" w:tplc="0409001B" w:tentative="1">
      <w:start w:val="1"/>
      <w:numFmt w:val="lowerRoman"/>
      <w:lvlText w:val="%3."/>
      <w:lvlJc w:val="right"/>
      <w:pPr>
        <w:ind w:left="5396" w:hanging="180"/>
      </w:pPr>
    </w:lvl>
    <w:lvl w:ilvl="3" w:tplc="0409000F" w:tentative="1">
      <w:start w:val="1"/>
      <w:numFmt w:val="decimal"/>
      <w:lvlText w:val="%4."/>
      <w:lvlJc w:val="left"/>
      <w:pPr>
        <w:ind w:left="6116" w:hanging="360"/>
      </w:pPr>
    </w:lvl>
    <w:lvl w:ilvl="4" w:tplc="04090019" w:tentative="1">
      <w:start w:val="1"/>
      <w:numFmt w:val="lowerLetter"/>
      <w:lvlText w:val="%5."/>
      <w:lvlJc w:val="left"/>
      <w:pPr>
        <w:ind w:left="6836" w:hanging="360"/>
      </w:pPr>
    </w:lvl>
    <w:lvl w:ilvl="5" w:tplc="0409001B" w:tentative="1">
      <w:start w:val="1"/>
      <w:numFmt w:val="lowerRoman"/>
      <w:lvlText w:val="%6."/>
      <w:lvlJc w:val="right"/>
      <w:pPr>
        <w:ind w:left="7556" w:hanging="180"/>
      </w:pPr>
    </w:lvl>
    <w:lvl w:ilvl="6" w:tplc="0409000F" w:tentative="1">
      <w:start w:val="1"/>
      <w:numFmt w:val="decimal"/>
      <w:lvlText w:val="%7."/>
      <w:lvlJc w:val="left"/>
      <w:pPr>
        <w:ind w:left="8276" w:hanging="360"/>
      </w:pPr>
    </w:lvl>
    <w:lvl w:ilvl="7" w:tplc="04090019" w:tentative="1">
      <w:start w:val="1"/>
      <w:numFmt w:val="lowerLetter"/>
      <w:lvlText w:val="%8."/>
      <w:lvlJc w:val="left"/>
      <w:pPr>
        <w:ind w:left="8996" w:hanging="360"/>
      </w:pPr>
    </w:lvl>
    <w:lvl w:ilvl="8" w:tplc="0409001B" w:tentative="1">
      <w:start w:val="1"/>
      <w:numFmt w:val="lowerRoman"/>
      <w:lvlText w:val="%9."/>
      <w:lvlJc w:val="right"/>
      <w:pPr>
        <w:ind w:left="9716" w:hanging="180"/>
      </w:pPr>
    </w:lvl>
  </w:abstractNum>
  <w:abstractNum w:abstractNumId="27">
    <w:nsid w:val="6A3704B8"/>
    <w:multiLevelType w:val="hybridMultilevel"/>
    <w:tmpl w:val="90EAF1B0"/>
    <w:lvl w:ilvl="0" w:tplc="D62AA948">
      <w:start w:val="1"/>
      <w:numFmt w:val="lowerLetter"/>
      <w:lvlText w:val="%1."/>
      <w:lvlJc w:val="left"/>
      <w:pPr>
        <w:ind w:left="1512" w:hanging="360"/>
      </w:pPr>
      <w:rPr>
        <w:rFonts w:eastAsia="Times New Roman" w:hint="default"/>
        <w:color w:val="000000"/>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28">
    <w:nsid w:val="70FA6B11"/>
    <w:multiLevelType w:val="hybridMultilevel"/>
    <w:tmpl w:val="C8A88BEA"/>
    <w:lvl w:ilvl="0" w:tplc="DBD63692">
      <w:start w:val="1"/>
      <w:numFmt w:val="lowerLetter"/>
      <w:lvlText w:val="%1."/>
      <w:lvlJc w:val="left"/>
      <w:pPr>
        <w:ind w:left="936" w:hanging="360"/>
      </w:pPr>
      <w:rPr>
        <w:rFonts w:eastAsia="Times New Roman" w:hint="default"/>
        <w:color w:val="000000"/>
      </w:rPr>
    </w:lvl>
    <w:lvl w:ilvl="1" w:tplc="04090019" w:tentative="1">
      <w:start w:val="1"/>
      <w:numFmt w:val="lowerLetter"/>
      <w:lvlText w:val="%2."/>
      <w:lvlJc w:val="left"/>
      <w:pPr>
        <w:ind w:left="4676" w:hanging="360"/>
      </w:pPr>
    </w:lvl>
    <w:lvl w:ilvl="2" w:tplc="0409001B" w:tentative="1">
      <w:start w:val="1"/>
      <w:numFmt w:val="lowerRoman"/>
      <w:lvlText w:val="%3."/>
      <w:lvlJc w:val="right"/>
      <w:pPr>
        <w:ind w:left="5396" w:hanging="180"/>
      </w:pPr>
    </w:lvl>
    <w:lvl w:ilvl="3" w:tplc="0409000F" w:tentative="1">
      <w:start w:val="1"/>
      <w:numFmt w:val="decimal"/>
      <w:lvlText w:val="%4."/>
      <w:lvlJc w:val="left"/>
      <w:pPr>
        <w:ind w:left="6116" w:hanging="360"/>
      </w:pPr>
    </w:lvl>
    <w:lvl w:ilvl="4" w:tplc="04090019" w:tentative="1">
      <w:start w:val="1"/>
      <w:numFmt w:val="lowerLetter"/>
      <w:lvlText w:val="%5."/>
      <w:lvlJc w:val="left"/>
      <w:pPr>
        <w:ind w:left="6836" w:hanging="360"/>
      </w:pPr>
    </w:lvl>
    <w:lvl w:ilvl="5" w:tplc="0409001B" w:tentative="1">
      <w:start w:val="1"/>
      <w:numFmt w:val="lowerRoman"/>
      <w:lvlText w:val="%6."/>
      <w:lvlJc w:val="right"/>
      <w:pPr>
        <w:ind w:left="7556" w:hanging="180"/>
      </w:pPr>
    </w:lvl>
    <w:lvl w:ilvl="6" w:tplc="0409000F" w:tentative="1">
      <w:start w:val="1"/>
      <w:numFmt w:val="decimal"/>
      <w:lvlText w:val="%7."/>
      <w:lvlJc w:val="left"/>
      <w:pPr>
        <w:ind w:left="8276" w:hanging="360"/>
      </w:pPr>
    </w:lvl>
    <w:lvl w:ilvl="7" w:tplc="04090019" w:tentative="1">
      <w:start w:val="1"/>
      <w:numFmt w:val="lowerLetter"/>
      <w:lvlText w:val="%8."/>
      <w:lvlJc w:val="left"/>
      <w:pPr>
        <w:ind w:left="8996" w:hanging="360"/>
      </w:pPr>
    </w:lvl>
    <w:lvl w:ilvl="8" w:tplc="0409001B" w:tentative="1">
      <w:start w:val="1"/>
      <w:numFmt w:val="lowerRoman"/>
      <w:lvlText w:val="%9."/>
      <w:lvlJc w:val="right"/>
      <w:pPr>
        <w:ind w:left="9716" w:hanging="180"/>
      </w:pPr>
    </w:lvl>
  </w:abstractNum>
  <w:abstractNum w:abstractNumId="29">
    <w:nsid w:val="724625B6"/>
    <w:multiLevelType w:val="hybridMultilevel"/>
    <w:tmpl w:val="58A6377C"/>
    <w:lvl w:ilvl="0" w:tplc="848C87D4">
      <w:start w:val="1"/>
      <w:numFmt w:val="lowerLetter"/>
      <w:lvlText w:val="%1."/>
      <w:lvlJc w:val="left"/>
      <w:pPr>
        <w:ind w:left="936" w:hanging="360"/>
      </w:pPr>
      <w:rPr>
        <w:rFonts w:eastAsia="Times New Roman" w:hint="default"/>
        <w:color w:val="000000"/>
      </w:rPr>
    </w:lvl>
    <w:lvl w:ilvl="1" w:tplc="04090019" w:tentative="1">
      <w:start w:val="1"/>
      <w:numFmt w:val="lowerLetter"/>
      <w:lvlText w:val="%2."/>
      <w:lvlJc w:val="left"/>
      <w:pPr>
        <w:ind w:left="4676" w:hanging="360"/>
      </w:pPr>
    </w:lvl>
    <w:lvl w:ilvl="2" w:tplc="0409001B" w:tentative="1">
      <w:start w:val="1"/>
      <w:numFmt w:val="lowerRoman"/>
      <w:lvlText w:val="%3."/>
      <w:lvlJc w:val="right"/>
      <w:pPr>
        <w:ind w:left="5396" w:hanging="180"/>
      </w:pPr>
    </w:lvl>
    <w:lvl w:ilvl="3" w:tplc="0409000F" w:tentative="1">
      <w:start w:val="1"/>
      <w:numFmt w:val="decimal"/>
      <w:lvlText w:val="%4."/>
      <w:lvlJc w:val="left"/>
      <w:pPr>
        <w:ind w:left="6116" w:hanging="360"/>
      </w:pPr>
    </w:lvl>
    <w:lvl w:ilvl="4" w:tplc="04090019" w:tentative="1">
      <w:start w:val="1"/>
      <w:numFmt w:val="lowerLetter"/>
      <w:lvlText w:val="%5."/>
      <w:lvlJc w:val="left"/>
      <w:pPr>
        <w:ind w:left="6836" w:hanging="360"/>
      </w:pPr>
    </w:lvl>
    <w:lvl w:ilvl="5" w:tplc="0409001B" w:tentative="1">
      <w:start w:val="1"/>
      <w:numFmt w:val="lowerRoman"/>
      <w:lvlText w:val="%6."/>
      <w:lvlJc w:val="right"/>
      <w:pPr>
        <w:ind w:left="7556" w:hanging="180"/>
      </w:pPr>
    </w:lvl>
    <w:lvl w:ilvl="6" w:tplc="0409000F" w:tentative="1">
      <w:start w:val="1"/>
      <w:numFmt w:val="decimal"/>
      <w:lvlText w:val="%7."/>
      <w:lvlJc w:val="left"/>
      <w:pPr>
        <w:ind w:left="8276" w:hanging="360"/>
      </w:pPr>
    </w:lvl>
    <w:lvl w:ilvl="7" w:tplc="04090019" w:tentative="1">
      <w:start w:val="1"/>
      <w:numFmt w:val="lowerLetter"/>
      <w:lvlText w:val="%8."/>
      <w:lvlJc w:val="left"/>
      <w:pPr>
        <w:ind w:left="8996" w:hanging="360"/>
      </w:pPr>
    </w:lvl>
    <w:lvl w:ilvl="8" w:tplc="0409001B" w:tentative="1">
      <w:start w:val="1"/>
      <w:numFmt w:val="lowerRoman"/>
      <w:lvlText w:val="%9."/>
      <w:lvlJc w:val="right"/>
      <w:pPr>
        <w:ind w:left="9716" w:hanging="180"/>
      </w:pPr>
    </w:lvl>
  </w:abstractNum>
  <w:abstractNum w:abstractNumId="30">
    <w:nsid w:val="7AC23D62"/>
    <w:multiLevelType w:val="hybridMultilevel"/>
    <w:tmpl w:val="6682F708"/>
    <w:lvl w:ilvl="0" w:tplc="43E07582">
      <w:start w:val="1"/>
      <w:numFmt w:val="lowerLetter"/>
      <w:lvlText w:val="%1."/>
      <w:lvlJc w:val="left"/>
      <w:pPr>
        <w:ind w:left="4316" w:hanging="720"/>
      </w:pPr>
      <w:rPr>
        <w:rFonts w:eastAsia="Times New Roman" w:hint="default"/>
        <w:color w:val="000000"/>
      </w:rPr>
    </w:lvl>
    <w:lvl w:ilvl="1" w:tplc="04090019" w:tentative="1">
      <w:start w:val="1"/>
      <w:numFmt w:val="lowerLetter"/>
      <w:lvlText w:val="%2."/>
      <w:lvlJc w:val="left"/>
      <w:pPr>
        <w:ind w:left="4676" w:hanging="360"/>
      </w:pPr>
    </w:lvl>
    <w:lvl w:ilvl="2" w:tplc="0409001B" w:tentative="1">
      <w:start w:val="1"/>
      <w:numFmt w:val="lowerRoman"/>
      <w:lvlText w:val="%3."/>
      <w:lvlJc w:val="right"/>
      <w:pPr>
        <w:ind w:left="5396" w:hanging="180"/>
      </w:pPr>
    </w:lvl>
    <w:lvl w:ilvl="3" w:tplc="0409000F" w:tentative="1">
      <w:start w:val="1"/>
      <w:numFmt w:val="decimal"/>
      <w:lvlText w:val="%4."/>
      <w:lvlJc w:val="left"/>
      <w:pPr>
        <w:ind w:left="6116" w:hanging="360"/>
      </w:pPr>
    </w:lvl>
    <w:lvl w:ilvl="4" w:tplc="04090019" w:tentative="1">
      <w:start w:val="1"/>
      <w:numFmt w:val="lowerLetter"/>
      <w:lvlText w:val="%5."/>
      <w:lvlJc w:val="left"/>
      <w:pPr>
        <w:ind w:left="6836" w:hanging="360"/>
      </w:pPr>
    </w:lvl>
    <w:lvl w:ilvl="5" w:tplc="0409001B" w:tentative="1">
      <w:start w:val="1"/>
      <w:numFmt w:val="lowerRoman"/>
      <w:lvlText w:val="%6."/>
      <w:lvlJc w:val="right"/>
      <w:pPr>
        <w:ind w:left="7556" w:hanging="180"/>
      </w:pPr>
    </w:lvl>
    <w:lvl w:ilvl="6" w:tplc="0409000F" w:tentative="1">
      <w:start w:val="1"/>
      <w:numFmt w:val="decimal"/>
      <w:lvlText w:val="%7."/>
      <w:lvlJc w:val="left"/>
      <w:pPr>
        <w:ind w:left="8276" w:hanging="360"/>
      </w:pPr>
    </w:lvl>
    <w:lvl w:ilvl="7" w:tplc="04090019" w:tentative="1">
      <w:start w:val="1"/>
      <w:numFmt w:val="lowerLetter"/>
      <w:lvlText w:val="%8."/>
      <w:lvlJc w:val="left"/>
      <w:pPr>
        <w:ind w:left="8996" w:hanging="360"/>
      </w:pPr>
    </w:lvl>
    <w:lvl w:ilvl="8" w:tplc="0409001B" w:tentative="1">
      <w:start w:val="1"/>
      <w:numFmt w:val="lowerRoman"/>
      <w:lvlText w:val="%9."/>
      <w:lvlJc w:val="right"/>
      <w:pPr>
        <w:ind w:left="9716" w:hanging="180"/>
      </w:pPr>
    </w:lvl>
  </w:abstractNum>
  <w:num w:numId="1">
    <w:abstractNumId w:val="15"/>
  </w:num>
  <w:num w:numId="2">
    <w:abstractNumId w:val="9"/>
  </w:num>
  <w:num w:numId="3">
    <w:abstractNumId w:val="17"/>
  </w:num>
  <w:num w:numId="4">
    <w:abstractNumId w:val="5"/>
  </w:num>
  <w:num w:numId="5">
    <w:abstractNumId w:val="30"/>
  </w:num>
  <w:num w:numId="6">
    <w:abstractNumId w:val="12"/>
  </w:num>
  <w:num w:numId="7">
    <w:abstractNumId w:val="28"/>
  </w:num>
  <w:num w:numId="8">
    <w:abstractNumId w:val="6"/>
  </w:num>
  <w:num w:numId="9">
    <w:abstractNumId w:val="3"/>
  </w:num>
  <w:num w:numId="10">
    <w:abstractNumId w:val="16"/>
  </w:num>
  <w:num w:numId="11">
    <w:abstractNumId w:val="11"/>
  </w:num>
  <w:num w:numId="12">
    <w:abstractNumId w:val="10"/>
  </w:num>
  <w:num w:numId="13">
    <w:abstractNumId w:val="7"/>
  </w:num>
  <w:num w:numId="14">
    <w:abstractNumId w:val="26"/>
  </w:num>
  <w:num w:numId="15">
    <w:abstractNumId w:val="23"/>
  </w:num>
  <w:num w:numId="16">
    <w:abstractNumId w:val="4"/>
  </w:num>
  <w:num w:numId="17">
    <w:abstractNumId w:val="24"/>
  </w:num>
  <w:num w:numId="18">
    <w:abstractNumId w:val="29"/>
  </w:num>
  <w:num w:numId="19">
    <w:abstractNumId w:val="19"/>
  </w:num>
  <w:num w:numId="20">
    <w:abstractNumId w:val="18"/>
  </w:num>
  <w:num w:numId="21">
    <w:abstractNumId w:val="2"/>
  </w:num>
  <w:num w:numId="22">
    <w:abstractNumId w:val="14"/>
  </w:num>
  <w:num w:numId="23">
    <w:abstractNumId w:val="22"/>
  </w:num>
  <w:num w:numId="24">
    <w:abstractNumId w:val="21"/>
  </w:num>
  <w:num w:numId="25">
    <w:abstractNumId w:val="0"/>
  </w:num>
  <w:num w:numId="26">
    <w:abstractNumId w:val="25"/>
  </w:num>
  <w:num w:numId="27">
    <w:abstractNumId w:val="1"/>
  </w:num>
  <w:num w:numId="28">
    <w:abstractNumId w:val="20"/>
  </w:num>
  <w:num w:numId="29">
    <w:abstractNumId w:val="8"/>
  </w:num>
  <w:num w:numId="30">
    <w:abstractNumId w:val="27"/>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proofState w:spelling="clean" w:grammar="clean"/>
  <w:defaultTabStop w:val="720"/>
  <w:drawingGridHorizontalSpacing w:val="80"/>
  <w:drawingGridVerticalSpacing w:val="109"/>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D53AA"/>
    <w:rsid w:val="00021DCB"/>
    <w:rsid w:val="00054521"/>
    <w:rsid w:val="000866F5"/>
    <w:rsid w:val="000E6602"/>
    <w:rsid w:val="00175260"/>
    <w:rsid w:val="001B113A"/>
    <w:rsid w:val="001D53AA"/>
    <w:rsid w:val="00222A44"/>
    <w:rsid w:val="00262665"/>
    <w:rsid w:val="002704EE"/>
    <w:rsid w:val="002A6EDE"/>
    <w:rsid w:val="002B3E68"/>
    <w:rsid w:val="002E11EF"/>
    <w:rsid w:val="002E4035"/>
    <w:rsid w:val="002E4F2C"/>
    <w:rsid w:val="003173D0"/>
    <w:rsid w:val="0036410F"/>
    <w:rsid w:val="00383015"/>
    <w:rsid w:val="00395F58"/>
    <w:rsid w:val="004919AD"/>
    <w:rsid w:val="00495A25"/>
    <w:rsid w:val="004A66E4"/>
    <w:rsid w:val="004D6E3D"/>
    <w:rsid w:val="004F0DE4"/>
    <w:rsid w:val="005047A8"/>
    <w:rsid w:val="00516D1F"/>
    <w:rsid w:val="0052451D"/>
    <w:rsid w:val="005729F8"/>
    <w:rsid w:val="00577999"/>
    <w:rsid w:val="00580C1F"/>
    <w:rsid w:val="005958BB"/>
    <w:rsid w:val="005B7AC1"/>
    <w:rsid w:val="005C3F85"/>
    <w:rsid w:val="00611962"/>
    <w:rsid w:val="00642B12"/>
    <w:rsid w:val="00655031"/>
    <w:rsid w:val="006B58E3"/>
    <w:rsid w:val="006F3F8D"/>
    <w:rsid w:val="007F137B"/>
    <w:rsid w:val="008103E6"/>
    <w:rsid w:val="00883BF8"/>
    <w:rsid w:val="00885A51"/>
    <w:rsid w:val="008A71F0"/>
    <w:rsid w:val="008C03CF"/>
    <w:rsid w:val="008F1879"/>
    <w:rsid w:val="00900C4B"/>
    <w:rsid w:val="009015EF"/>
    <w:rsid w:val="00911FD1"/>
    <w:rsid w:val="0099058B"/>
    <w:rsid w:val="009956F9"/>
    <w:rsid w:val="009C1CFE"/>
    <w:rsid w:val="009F1763"/>
    <w:rsid w:val="009F367E"/>
    <w:rsid w:val="00A14988"/>
    <w:rsid w:val="00A525D7"/>
    <w:rsid w:val="00AA72B4"/>
    <w:rsid w:val="00AB37F9"/>
    <w:rsid w:val="00B10B11"/>
    <w:rsid w:val="00B616EA"/>
    <w:rsid w:val="00B727C4"/>
    <w:rsid w:val="00B869AB"/>
    <w:rsid w:val="00BC70B6"/>
    <w:rsid w:val="00C278E6"/>
    <w:rsid w:val="00C43020"/>
    <w:rsid w:val="00C71DAD"/>
    <w:rsid w:val="00CD38AA"/>
    <w:rsid w:val="00CE542E"/>
    <w:rsid w:val="00CF27F2"/>
    <w:rsid w:val="00D61A4C"/>
    <w:rsid w:val="00E24DD3"/>
    <w:rsid w:val="00E54903"/>
    <w:rsid w:val="00E722AC"/>
    <w:rsid w:val="00E94D43"/>
    <w:rsid w:val="00ED07BA"/>
    <w:rsid w:val="00F70F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9E8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BCE"/>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kern w:val="32"/>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sz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ContentItem">
    <w:name w:val="questionContentItem"/>
    <w:basedOn w:val="Normal"/>
  </w:style>
  <w:style w:type="paragraph" w:customStyle="1" w:styleId="p">
    <w:name w:val="p"/>
    <w:basedOn w:val="Normal"/>
  </w:style>
  <w:style w:type="table" w:customStyle="1" w:styleId="questionMetaData">
    <w:name w:val="questionMetaData"/>
    <w:tblPr>
      <w:tblCellMar>
        <w:top w:w="0" w:type="dxa"/>
        <w:left w:w="0" w:type="dxa"/>
        <w:bottom w:w="0" w:type="dxa"/>
        <w:right w:w="0" w:type="dxa"/>
      </w:tblCellMar>
    </w:tblPr>
  </w:style>
  <w:style w:type="character" w:customStyle="1" w:styleId="DoubleUnderline">
    <w:name w:val="DoubleUnderline"/>
    <w:basedOn w:val="DefaultParagraphFont"/>
    <w:rPr>
      <w:bdr w:val="nil"/>
    </w:rPr>
  </w:style>
  <w:style w:type="paragraph" w:styleId="Header">
    <w:name w:val="header"/>
    <w:basedOn w:val="Normal"/>
    <w:link w:val="HeaderChar"/>
    <w:uiPriority w:val="99"/>
    <w:unhideWhenUsed/>
    <w:rsid w:val="001B113A"/>
    <w:pPr>
      <w:tabs>
        <w:tab w:val="center" w:pos="4680"/>
        <w:tab w:val="right" w:pos="9360"/>
      </w:tabs>
    </w:pPr>
  </w:style>
  <w:style w:type="character" w:customStyle="1" w:styleId="HeaderChar">
    <w:name w:val="Header Char"/>
    <w:basedOn w:val="DefaultParagraphFont"/>
    <w:link w:val="Header"/>
    <w:uiPriority w:val="99"/>
    <w:rsid w:val="001B113A"/>
    <w:rPr>
      <w:rFonts w:ascii="Arial" w:eastAsia="Arial" w:hAnsi="Arial" w:cs="Arial"/>
      <w:sz w:val="16"/>
      <w:szCs w:val="24"/>
      <w:bdr w:val="nil"/>
    </w:rPr>
  </w:style>
  <w:style w:type="paragraph" w:styleId="Footer">
    <w:name w:val="footer"/>
    <w:basedOn w:val="Normal"/>
    <w:link w:val="FooterChar"/>
    <w:uiPriority w:val="99"/>
    <w:unhideWhenUsed/>
    <w:rsid w:val="001B113A"/>
    <w:pPr>
      <w:tabs>
        <w:tab w:val="center" w:pos="4680"/>
        <w:tab w:val="right" w:pos="9360"/>
      </w:tabs>
    </w:pPr>
  </w:style>
  <w:style w:type="character" w:customStyle="1" w:styleId="FooterChar">
    <w:name w:val="Footer Char"/>
    <w:basedOn w:val="DefaultParagraphFont"/>
    <w:link w:val="Footer"/>
    <w:uiPriority w:val="99"/>
    <w:rsid w:val="001B113A"/>
    <w:rPr>
      <w:rFonts w:ascii="Arial" w:eastAsia="Arial" w:hAnsi="Arial" w:cs="Arial"/>
      <w:sz w:val="16"/>
      <w:szCs w:val="24"/>
      <w:bdr w:val="nil"/>
    </w:rPr>
  </w:style>
  <w:style w:type="paragraph" w:styleId="ListParagraph">
    <w:name w:val="List Paragraph"/>
    <w:basedOn w:val="Normal"/>
    <w:uiPriority w:val="34"/>
    <w:qFormat/>
    <w:rsid w:val="008C03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eader" Target="header2.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332</TotalTime>
  <Pages>96</Pages>
  <Words>19714</Words>
  <Characters>112372</Characters>
  <Application>Microsoft Macintosh Word</Application>
  <DocSecurity>0</DocSecurity>
  <Lines>936</Lines>
  <Paragraphs>263</Paragraphs>
  <ScaleCrop>false</ScaleCrop>
  <HeadingPairs>
    <vt:vector size="2" baseType="variant">
      <vt:variant>
        <vt:lpstr>Title</vt:lpstr>
      </vt:variant>
      <vt:variant>
        <vt:i4>1</vt:i4>
      </vt:variant>
    </vt:vector>
  </HeadingPairs>
  <TitlesOfParts>
    <vt:vector size="1" baseType="lpstr">
      <vt:lpstr>Chapter 02 - Analyzing Transactions</vt:lpstr>
    </vt:vector>
  </TitlesOfParts>
  <Company/>
  <LinksUpToDate>false</LinksUpToDate>
  <CharactersWithSpaces>131823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02 - Analyzing Transactions</dc:title>
  <cp:lastModifiedBy>Tristann Jones</cp:lastModifiedBy>
  <cp:revision>39</cp:revision>
  <dcterms:created xsi:type="dcterms:W3CDTF">2016-04-19T19:58:00Z</dcterms:created>
  <dcterms:modified xsi:type="dcterms:W3CDTF">2016-04-21T01:24:00Z</dcterms:modified>
</cp:coreProperties>
</file>