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Access and PowerPoint are not included in all configurations of Microsoft Office 2016.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BESK.OFIN.16.239 - Identify Office suite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Word, Excel, and PowerPoint, the interface can be modified to automatically open a blank document, workbook, or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using an Office program is to launch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an Office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BESK.OFIN.16.241 - Start an Office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Clicking the Save command will allow you to duplicate a document with a different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 File and Save It with a New Name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BESK.OFIN.16.242 - Save a file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Changing your view of a document does not affect the file in any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BESK.OFIN.16.243 - Describe and change views in an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Print Screen tool is a separate program in Windows 10 designed to capture whole screens or portions of screens.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BESK.OFIN.16.244 -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Closing a file closes all the open files in a program as well as the program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BESK.OFIN.16.245 - Close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try to close a file or exit a program, Office will not remind you if your document contains unsaved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BESK.OFIN.16.246 - Exit an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enable touch mode using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BESK.OFIN.16.247 - Use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there is a power outage while you are working on Office, each Office program has a built-in recovery feature that allows you to open and save files that were open at the time of the interruption.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BESK.OFIN.16.246 - Exit an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Microsoft Office 2016 features a common,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command-line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user interface, so you can get up to speed faster and use advanced features with greater ease.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context-sensitive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BESK.OFIN.16.239 - Identify Office suite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Office documents are compatible with one another, meaning that you can easily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integrate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Excel chart into a PowerPoint slide, for example.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Office programs include the capability to incorporate feedback—called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online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collaboration—across the Internet or a company network.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title bar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every Office program includes tabs specific to the program, but all programs include a FILE tab and HOME tab on the left.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can get help in the form of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Help file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pointing to almost any icon in the program window.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ScreenTip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BESK.OFIN.16.249 - Display a ScreenTip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You use different Office apps to accomplish specific tasks, such a creating a newsletter or producing a sales presentation, yet all the programs have a similar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91"/>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and feel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extension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apps in Office are bundled together in a group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7"/>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bundle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interface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BESK.OFIN.16.239 - Identify Office suite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predesigned combinations of color and formatting attributes you can apply to a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1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Palettes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best for managing quantitative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7"/>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PowerPoint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subscription service for Microsoft Office 2016 is called Microsoft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16"/>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365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Online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Apps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Acquiring Microsoft Office through Office 365, a subscription service, will allow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4338"/>
              <w:gridCol w:w="215"/>
              <w:gridCol w:w="3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the most up-to-date versions of apps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apps from old to new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install the apps on a maximum of two devices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to install on multiple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file containing professionally designed content that you can easily replace with your 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wizard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an Office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BESK.OFIN.16.250 - Explain the purpose of a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switch between open Office apps by clicking the desired program or document button on the taskbar or by using the [Alt][____] keyboard shortcut combination.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42"/>
              <w:gridCol w:w="220"/>
              <w:gridCol w:w="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an Office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BESK.OFIN.16.241 - Start an Office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maximum number of items that can be stored on the Office Clipboard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62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an Office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BESK.OFIN.16.241 - Start an Office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Zooming in, or choosing a higher zoom ____, makes a document appear bigger on screen, but less of it fits on the screen at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5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BESK.OFIN.16.251 - Adjust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navigation bar on the left side of ____ view contains commands to perform actions common to most Office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04"/>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BESK.OFIN.16.252 - Display and use Backstage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Commands in an Office app window are organized into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ribbons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accidentally click a theme in the Theme gallery, click the ____ button on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89"/>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theme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Backstage View opens when you click the ____ tab in any Office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2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BESK.OFIN.16.252 - Display and use Backstage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2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40.75pt;width:395.25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item 3 points to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Aspect theme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Dialog Box Launcher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Mouse pointer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1"/>
              <w:gridCol w:w="6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A5-18985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accompanying figure is an example of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8"/>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spreadsheet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1"/>
              <w:gridCol w:w="6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A5-18985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item 6 indicates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31"/>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template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window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1"/>
              <w:gridCol w:w="6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A5-18985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wanted to edit a design in a PowerPoint slide display, you would use the options pointed to by item ____ shown in the accompanying figure.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A5-18985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working in an Office program, one of the first things you need to do is to create and save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45"/>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BESK.OFIN.16.253 - Create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open Word document, the ____ indicates where the next typed text will appear.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insertion point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BESK.OFIN.16.253 - Create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created in ____ is called a document and has a .docx extension.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31"/>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Publisher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BESK.OFIN.16.254 - Save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created in ____ is called a database and has an .accdb extension.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Groove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BESK.OFIN.16.254 - Save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225"/>
              </w:rPr>
              <w:pict>
                <v:shape id="_x0000_i1027" type="#_x0000_t75" style="height:237pt;width:395.25pt">
                  <v:imagedata r:id="rId5"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Once you have saved the document shown in the accompanying figure for the first time, clicking the ____ button saves changes without opening up a dialog box.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28"/>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A9-30432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BESK.OFIN.16.254 - Save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save the document shown in the accompanying figure for the first time, the ____ dialog box opens.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84"/>
              <w:gridCol w:w="22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Setup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A9-30432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BESK.OFIN.16.254 - Save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item 1 points to the ____ button.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28"/>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A9-30432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BESK.OFIN.16.253 - Create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the circled item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8"/>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cursor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insertion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Signal bar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Word counter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A9-30432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BESK.OFIN.16.253 - Create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Excel, you enter data in ____, which are formed by the intersection of a row and a column.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46"/>
              <w:gridCol w:w="220"/>
              <w:gridCol w:w="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 File and Save It with a New Name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BESK.OFIN.16.255 - Open an existing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Clicking Open as Copy creates a copy of an Office file already saved and named with the word “____” in the title.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65"/>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Read-Only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Saved As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 File and Save It with a New Name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BESK.OFIN.16.255 - Open an existing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By saving an existing Office file with the ____ command, you create a duplicate that you can modify, while the original file remains intact.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Duplicate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Save 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 File and Save It with a New Name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BESK.OFIN.16.242 - Save a file with a new name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open a file created in an earlier version of Office, “____ Mode” appears in the title bar, letting you know the file was created in an earlier, but usable version of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22"/>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Compatibility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 File and Save It with a New Name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BESK.OFIN.16.255 - Open an existing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Word, the ____ presents the most accurate view of how your document will look when printed, displaying the entire page on screen at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43"/>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Layout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 Layout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Outline view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preview pane in Backstage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BESK.OFIN.16.244 -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To view the preview pane, click the ____ tab, and click Print on the navigation 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70"/>
              <w:gridCol w:w="220"/>
              <w:gridCol w:w="19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LAYOUT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BESK.OFIN.16.244 -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digital image of your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64"/>
              <w:gridCol w:w="22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capture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BESK.OFIN.16.244 -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To create a screen capture, press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2"/>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 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PrtScn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Insert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BESK.OFIN.16.244 -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get comprehensive help at any time by pressing [____] in an Office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28"/>
              <w:gridCol w:w="220"/>
              <w:gridCol w:w="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Ctrl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BESK.OFIN.16.247 - Use Help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Office 2016 is a group of software ____________________ designed to help you create documents, collaborate with co-workers, and track and analyze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BESK.OFIN.16.239 - Identify Office suite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Microsoft ____________________ 2016, it’s easy to create powerful presentations complete with graphics, transitions, and even a soundtrack.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BESK.OFIN.16.240 - Describe the features of each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At the top of every Office program window is a(n) </w:t>
            </w:r>
            <w:r>
              <w:rPr>
                <w:rStyle w:val="DefaultParagraphFont"/>
                <w:rFonts w:ascii="Times New Roman" w:eastAsia="Times New Roman" w:hAnsi="Times New Roman" w:cs="Times New Roman"/>
                <w:b/>
                <w:bCs/>
                <w:i w:val="0"/>
                <w:iCs w:val="0"/>
                <w:smallCaps w:val="0"/>
                <w:color w:val="000000"/>
                <w:sz w:val="22"/>
                <w:szCs w:val="22"/>
                <w:bdr w:val="nil"/>
                <w:rtl w:val="0"/>
              </w:rPr>
              <w:t>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___ bar, which displays the document and program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As a general rule, new software versions are backward-____________________, meaning that documents saved by an older version can be read by newer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compatible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 File and Save It with a New Name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BESK.OFIN.16.255 - Open an existing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make a digital image of your screen, Windows saves it in a temporary storage area called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Clipboard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BESK.OFIN.16.244 - Print a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use shortcut keys to move between Office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switch between open apps using a keyboard shortcut. The [Alt][Tab] keyboard combination lets you either switch quickly to the next open program or file or choose one from a gallery. To switch immediately to the next open program or file, press [Alt][Tab]. To choose from all open programs and files, press and hold [Alt], then press and release [Tab] without releasing [Alt]. A gallery opens on screen, displaying the filename and a thumbnail image of each open program and file, as well as of the desktop. Each time you press [Tab] while holding [Alt], the selection cycles to the next open file or location. Release [Alt] when the program, file, or location you want to activate is selected.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an Office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BESK.OFIN.16.241 - Start an Office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Office Clipboard and how do you 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Office Clipboard is to allow you to cut and copy items from one Office program and paste them into others. The Clipboard can store a maximum of 24 items. To access it, open the Office Clipboard task pane by clicking the dialog box launcher in the Clipboard group in the HOME tab. Each time you copy a selection, it is saved in the Office Clipboard. Each entry in the Office Clipboard includes an icon that tells you the program in which it was created. To paste an entry, click in the document where you want it to appear, then click the item in the Office Clipboard. To delete an item from the Office Clipboard, right-click the item, then click Delete.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an Office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BESK.OFIN.16.256 - Start a new blank document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saving files to OneDrive, and include definitions of the terms online collaboration and cloud computing in your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Office programs include the capability to incorporate feedback—called online collaboration—across the Internet or a company network. Using cloud computing (work done in a virtual environment), you can take advantage of commonly shared features such as a consistent interface. Using OneDrive, a free file storage service from Microsoft, you and your colleagues can create and store documents in the cloud and make the documents available anywhere there is Internet access to whomever you choose. To use OneDrive, you need a free Microsoft Account, which you obtain at the signup.live.com website. When you are logged into your Microsoft account and you save a file in any of the Office apps, the first option in the Save As screen is your OneDrive. Double-click your OneDrive option and the Save As dialog box opens displaying a location in the address bar unique to your OneDrive account. Type a name in the File name text box, then click Save and your file is saved to your OneDrive. To sync your files with OneDrive, you’ll need to download and install the OneDrive for Windows app. Then, when you open Explorer, you’ll notice a new folder called OneDrive has been added to the Users folder. In this folder is a sub-folder called Documents, in which an updated copy of your Office app files resides. This means if your Internet connection fails, you can work on your files offline. The OneDrive folder also displays Explorer in the list of Favorites folders.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BESK.OFIN.16.257 - Explain OneDrive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4/15/2016 11:55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to customize the Quick Access toolbar.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customize the Quick Access toolbar to display your favorite commands. To do so, click the Customize Quick Access Toolbar button in the title bar, then click the command you want to add. If you don’t see the command in the list, click More Commands to open the Quick Access Toolbar tab of the current program’s Options dialog box. In the Options dialog box, use the Choose commands from list to choose a category, click the desired command in the list on the left, click Add to add it to the Quick Access toolbar, then click OK. To remove a button from the toolbar, click the name in the list on the right in the Options dialog box, then click Remove. To add a command to the Quick Access toolbar as you work, simply right-click the button on the Ribbon, then click Add to Quick Access Toolbar on the shortcut menu. To move the Quick Access toolbar below the Ribbon, click the Customize Quick Access Toolbar button, and then click Show Below the Ribbon.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BESK.OFIN.16.243 - Describe and change views in an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to end a work session in Office.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you’re finished working in an Office document, you have a few choices regarding ending your work session. You close a file by clicking the FILE tab, then clicking Close; you exit a program by clicking the Close button on the title bar. Closing a file leaves a program running, while exiting a program closes all the open files in that program as well as the program itself. In all cases, Office reminds you if you try to close a file or exit a program and your document contains unsaved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BESK.OFIN.16.246 - Exit an app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Critical Thinking Questions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have casually used programs within the Microsoft Office suite for several years, but for Office 2016 you decide to take an online tutorial to really master the applications.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You know that there are many similarities in features among the Office applications. In your tutorial, what do you learn is the collective term for all the ways you interact with software programs like those in the Office suite?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870"/>
              <w:gridCol w:w="36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look and feel</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user interface</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dialog box</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file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case 1-1-16245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components of the Office suite offers one-stop shopping for many commonly performed tasks?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870"/>
              <w:gridCol w:w="36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Live Preview</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windows</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 view</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case 1-1-16245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BESK.OFIN.16.252 - Display and use Backstage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features lets you see more of a given document at a reduced size?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870"/>
              <w:gridCol w:w="36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zooming in</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zooming 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case 1-1-16245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BESK.OFIN.16.251 - Adjust the Zoom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looking for a resource that includes buttons for common Office commands. Which component of the Office window offers this?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870"/>
              <w:gridCol w:w="36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Quick Access toolbar</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bar</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case 1-1-16245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Office screen element displays commands you are likely to need for current tasks?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870"/>
              <w:gridCol w:w="36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Backstage view</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manager</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dialog box launcher</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Ribbon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1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case 1-1-16245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 Recovery task pane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screen capture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Excel 2016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 and Print Your Work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Get Help, Close a File, and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Office 2016 Suite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BESK.OFIN.16.239 - Identify Office suite components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BESK.OFIN.16.244 - Print a document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BESK.OFIN.16.246 - Exit an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BESK.OFIN.16.248 - Identify basic components of the user interface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BESK.OFIN.16.253 - Create a file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2/26/2016 7:29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12:03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An Office program that helps you keep track of personal expenses and budgets.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 snapshot of your screen.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collective term for all the ways you interact with a software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Opens on the left side of your screen when restarting a program that has been interrupted.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stored collection of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use Office Clipboard to cut and copy items from one Office program and paste them into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 an Office App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___________________  is a collective term for all the ways you interact with a software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All Microsoft Office programs have a share button except PowerPoint.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Office 2016 Screen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 No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​OneDrive is a program within Excel which amplifies its computing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and Save a File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​'Backward compatible' means that documents that are saved by an older version can be read by the newer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a File and Save It with a New Name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 No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4/16/2016 12:17 AM</w:t>
                  </w:r>
                </w:p>
              </w:tc>
            </w:tr>
          </w:tbl>
          <w:p/>
        </w:tc>
      </w:tr>
    </w:tbl>
    <w:p>
      <w:pPr>
        <w:bidi w:val="0"/>
        <w:spacing w:after="75"/>
        <w:jc w:val="left"/>
      </w:pPr>
    </w:p>
    <w:p>
      <w:pPr>
        <w:bidi w:val="0"/>
        <w:spacing w:after="75"/>
        <w:jc w:val="left"/>
      </w:pPr>
    </w:p>
    <w:sectPr>
      <w:headerReference w:type="default" r:id="rId6"/>
      <w:footerReference w:type="default" r:id="rId7"/>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Office 2016 - Module 1: Getting Started with Office 2016</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2016 - Module 1: Getting Started with Office 2016</dc:title>
  <cp:revision>0</cp:revision>
</cp:coreProperties>
</file>