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E-mail is the most popular way to exchange information in organizations.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Memos are generally shorter, more immediate, and less formal than e-mail messages.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keep from being blocked by spam filters, avoid exclamation points and words in all caps in your e-mail messages.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you need to discuss more than one topic send them, in a clearly listed manner, in one e-mail message.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Unlike e-mail, you should only send memos to others within your organization.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Make sure to include a deadline when you write a bad-news message.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you cannot answer the questions or comply with the request in the request message, write a bad-news message.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2008, the average e-mail user in an organization received about 50 messages a day.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A(n)____________________ is communication composed on and sent with electronic mail technology.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e-mail message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the ____________________ field to send copies of your message to others without displaying their e-mail addresses.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Blind carbon copy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Bcc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 message asks for information or action from someone else.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request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use the ____________________ feature in your e-mail program, the program usually inserts “Re:” at the beginning of the Subject line, then inserts the original subject text.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 message, also called a confirmation, to-file, or incident message, confirms events, ideas, discussions, agreements, changes, or instructions.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use an e-mail message to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080"/>
              <w:gridCol w:w="220"/>
              <w:gridCol w:w="20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collect information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respond to requests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confirm decisions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 is a hard, or printed, copy of a document written for people within a single organization.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836"/>
              <w:gridCol w:w="220"/>
              <w:gridCol w:w="1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request message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memo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e-mail message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resume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Whether you are writing an e-mail or composing a printed memo, your messages should include four basic elements that does NOT include a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40"/>
              <w:gridCol w:w="220"/>
              <w:gridCol w:w="19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 line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graphic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message body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closing statement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writing an e-mail or memo, communicate the main idea of your message in the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89"/>
              <w:gridCol w:w="220"/>
              <w:gridCol w:w="1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last paragraph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last sentence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 paragraph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 sentence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make sure your e-mail messages are not blocked by filters, the book recommends to avoid having all of these in the subject line EXCEPT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742"/>
              <w:gridCol w:w="220"/>
              <w:gridCol w:w="34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terms commonly used to sell products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phrases that the messages is urgent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 to money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person’s name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addition to the main recipient, you can send copies of the message to other people by including their e-mail addresses in the ____ field.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644"/>
              <w:gridCol w:w="220"/>
              <w:gridCol w:w="8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Copy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memo header, “Re” is short for the Latin word Res, which means “____.”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023"/>
              <w:gridCol w:w="220"/>
              <w:gridCol w:w="12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memo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regarding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urgent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memo header lists basic information about the document. Most memo headers include at least four lines which typically do NOT include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877"/>
              <w:gridCol w:w="220"/>
              <w:gridCol w:w="17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From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call to action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With a traditional memo, sign ____ in the From line of the header.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your initials to the right of your typed name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your initials to the right of your typed initials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your initials to the left of your typed name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your initial to the left of your typed initials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using request messages,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 your message by directly making your request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bulleted or numbered lists to present details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a polite, friendly 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writing and sending e-mail responses, the chapter recommends to do all of the following EXCEPT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748"/>
              <w:gridCol w:w="220"/>
              <w:gridCol w:w="30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all the questions in the request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anticipate related questions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the Reply to All feature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respond as quickly as possible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writing a bad-news message, start with a statement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868"/>
              <w:gridCol w:w="220"/>
              <w:gridCol w:w="26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regarding the bad news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that establishes good will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that apologizes for the news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that explains your role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sending a documentation message, avoid including ____ on the Cc line of a documentation message, which might seem threatening to your recipient.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16"/>
              <w:gridCol w:w="220"/>
              <w:gridCol w:w="34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your manager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superior other than your manager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either a.or b.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a. nor b.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Sara Newman, CEO of Newman Enterprises, needs to send a bad-news memo to her immediate staff postponing the payment of their bonus for three months. Please answer the questions below.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first line of the memo, Sara should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876"/>
              <w:gridCol w:w="220"/>
              <w:gridCol w:w="33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express appreciation and understanding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share the news of the bonus delay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a. and b.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a. nor b.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A-1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relaying the bad-news about the bonus delay, Sara will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clear language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promises to never be late on the payment of a bonus check again (big promise)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a. and b.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a. nor b.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A-1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Sara ends her memo by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6"/>
              <w:gridCol w:w="80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thanking the staff for their efforts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reminding the staff of how their actions contributed to lower company sales and the delay in the bonus checks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a. and b.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a. nor b.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A-1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When sending an e-mail, end with a(n)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signature block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that includes your name and contact information.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Write a(n)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e-mail message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when you need a formal or written, formatted record of your internal communication.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memo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job titles in the To: and From: lines of a memo when writing to someone with a(n)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higher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rank in the hierarchy of your organization.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your reader is likely to be disappointed when receiving the bad-news message, take a(n)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direct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approach to the bad news, which reveals the message in stages.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indirect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wiki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a Web site that many users can contribute to by creating and editing the content.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Conference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calls or in-person meetings are appropriate when you need to guarantee privacy or discuss sensitive topics.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Phone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recent study by Barracuda Networks found that almost 65 percent of e-mail users receive up to 10 unwanted e-mail messages, 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spam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per day.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End your e-mail message with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footer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block that includes your name and contact information.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signature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Most memo headers include at least four lines, similar to an e-mail message: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Date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To, From, and Subject (or Re).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You will write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bad-news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message when you need to ask colleagues if they are available for a meeting.  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request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Define e-mail message. Name four situations where you would choose to send an e-mail message.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17"/>
              <w:gridCol w:w="72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e-mail message is communication composed on and sent with electronic mail technology.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e-mail to perform the following tasks: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• Communicate ideas and information to others in an organization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• Notify people of changes in upcoming plans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• Request information or action and reply to requests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• Make announcements to many people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a memo? Name two types of situations where you would send a memo rather than an e-mail message?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17"/>
              <w:gridCol w:w="72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memo is a hard, or printed, copy of a document written for people within a single organization.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memos to perform the following tasks: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• Create a permanent record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• Communicate a formal message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Please identify the letter of the choice that best matches the numbered situations below.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1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wiki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e-mail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blog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 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Everyone on your project team needs to share a common set of documents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need to exchange confidential documents not suitable for peer review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want to express opinions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want to organize meeting notes and team calendars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need to work with the latest budgets and schedules for your project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Part 1: Communicating with E-Mail and Memos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1: Communicating with E-Mail and Memos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