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Verbal communication involves using speech to exchange information with others.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average person is exposed to between 500-1000 messages every day.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you want to receive an immediate answer, it is recommended that you use written communication.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enunciating is difficult for you, try speaking more loudly than normal.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Don’t use impersonal communication media such as e-mail for sensitive messages.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Check your messages and return calls within 48 hours.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Popular Web conferencing software includes WebEx and GoToMeeting.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5/27/2016 12:05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event manager usually provides the Web address and access codes to send to participants.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____________________ communication, or oral communication, one person sends a message to another person or group using speech.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communication, ____________________ is how physically close you are to your audience.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proximity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is the ability to act or speak in a way that maintains good relations with others or avoids giving offense.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deals with principles for acceptable conduct, and usually refers to honest, fair behavior and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Ethics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Web ____________________ tools are software and services that let you use an Internet-connected computer to meet with others and communicate orally.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conferencing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Meetings, interviews, conferences, speeches, and phone calls are forms of ____ communication.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023"/>
              <w:gridCol w:w="220"/>
              <w:gridCol w:w="11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ethical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impartial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verbal communication, the average adult can best understand language at a ____ reading level.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12"/>
              <w:gridCol w:w="220"/>
              <w:gridCol w:w="14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fourth-grade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sixth-grade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eighth-grade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tenth-grade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Your listener is most likely to remember the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734"/>
              <w:gridCol w:w="220"/>
              <w:gridCol w:w="26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parts of your message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last parts of your message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a. and b.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a. nor b.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professional settings, pitch your voice slightly ____ than your casual speaking voice.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87"/>
              <w:gridCol w:w="220"/>
              <w:gridCol w:w="9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slower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faster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three P’s of vocal tuning include all of these EXCEPT: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68"/>
              <w:gridCol w:w="220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proximity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pitch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pauses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Signs of discomfort in your listener include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608"/>
              <w:gridCol w:w="220"/>
              <w:gridCol w:w="17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their body at an angle to you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looking away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folding their arms over their chest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It is recommended that feedback include three key qualities which does NOT include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65"/>
              <w:gridCol w:w="220"/>
              <w:gridCol w:w="1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descriptive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efficient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distractions block or reduce effective communication and include background noise, interruptions, uncomfortable temperatures, and busy environments.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91"/>
              <w:gridCol w:w="220"/>
              <w:gridCol w:w="1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a. and b.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neither a. nor b.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order to ensure ethical communication do NOT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845"/>
              <w:gridCol w:w="220"/>
              <w:gridCol w:w="29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language intended to deceive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present a single point of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present your opinion as if it were a fact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 is an expression that means something other than its literal meaning.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0"/>
              <w:gridCol w:w="220"/>
              <w:gridCol w:w="12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cliché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idiom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axiom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metaphor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participating in cross-cultural communication you should NOT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9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Keep your message simple, clear, and familiar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Correct the grammar and pronunciation of a nonnative speaker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Speak slowly and clearly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Listen patiently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the Web conferencing host wants to show only software or a presentation on a computer, ____ is not necessary.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367"/>
              <w:gridCol w:w="220"/>
              <w:gridCol w:w="28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video camera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Web conferencing software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Internet connection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Case 1-1</w:t>
            </w:r>
            <w: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Darlene is studying Aristotle’s rhetorical triangle in her communication class.  Please answer the questions below.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Aristotle diagrammed the effectiveness of speakers in a triangle, which he called the rhetorical triangle. Rhetor means “____” in Greek.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38"/>
              <w:gridCol w:w="220"/>
              <w:gridCol w:w="1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voice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speaking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words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speaker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Aristotle taught that your speaking ability depends on how well you make three types of appeal to your audience.  The ____ appeal was NOT one of the three types.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31"/>
              <w:gridCol w:w="220"/>
              <w:gridCol w:w="1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confident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logical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ethical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emotional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Aristotle pointed out that a speaker needs to consider three parts of communication to be successful: the subject, yourself as the speaker, and your ability to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empathize with the audience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speak in a confident 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 a personal connection with the audience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audience questions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Voice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pace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the frequency of speech.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pitch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Aristotle analyzed effective speakers in ancient Greece, and diagrammed their effectiveness in a diagram that he called the rhetorical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square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triangle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good rule of thumb is to make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two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positive statements before offering a critical comment.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Verbal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language includes hand and arm gestures, eye contact and movement, facial expressions, the position of your body, and your overall appearance.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Nonverbal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Constructive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feedback includes recommendations and alternatives that build on your listener’s strengths.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Verbal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media include face-to-face meetings, telephone calls, voice mail, and video conferences.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Be sure to record a personal greeting on your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voice mail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; don’t rely on the standard mechanical greeting that was prerecorded on your phone.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Introduce a(n)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fact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with statements such as “I think,” “I believe,” or “it seems to me.”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Maintain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physical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contact when conversing with a nonnative speaker.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eye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A(n)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idiom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an expression that has been so overused, it communicates little information.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cliché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Tone, language, tact, and setting are elements used to give effective feedback. Please give at least 2 examples each of how to use language and tact; and at least 1 example each of how to use tone and setting.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7"/>
              <w:gridCol w:w="72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Tone: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 Express enthusiasm and appreciation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 Praise efforts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Language: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 Identify your objective criteria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 Conclude with a positive message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 Focus on solutions and options, not personal qualities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 Use “I” language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Tact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 Consider how your listener will receive the message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 Listen actively and completely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 Show understanding by asking questions and paraphrasing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 Accept feedback from your listener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Setting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 Choose a private location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 Look for a convenient 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Please define vocal elements, including a list of the elements that are referred to when using this term.  What is voice pitch? What is communicated by raising or lowering the pitch of your voice?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17"/>
              <w:gridCol w:w="72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People not only listen to the words you say, but the way you say them—the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vocal elements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of your speech. Vocal elements include voice inflections, rate of speech, volume, and tone, and can add interest and meaning to your messages.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Voice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pitch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is the frequency of speech. Both high and low pitches are useful at times, though you should not take either to an extreme.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Raising the pitch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of your voice signals uncertainty or suggests a question.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2"/>
                      <w:szCs w:val="22"/>
                      <w:u w:val="single"/>
                      <w:bdr w:val="nil"/>
                      <w:rtl w:val="0"/>
                    </w:rPr>
                    <w:t>Lowering the pitch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gives your voice a more authoritative tone.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Please identify the letter of the choice that best matches the situation described below.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0"/>
              <w:gridCol w:w="24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spoken communication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written communication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2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Verbal Communication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5/3/2016 4:01 PM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Promote a close or friendly working relationship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Deliver a formal message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Congratulate a colleague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Minimize misunderstandings when providing information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Avoid interrupting your colleague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Part 1: Understanding the Basics of Verbal Communication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1: Understanding the Basics of Verbal Communication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