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PowerPoint ____ can help you deliver a dynamic, professional-looking message to an audience.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75"/>
              <w:gridCol w:w="220"/>
              <w:gridCol w:w="13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calendar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worksheet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presentation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help one slide flow gracefully into the next during a slide show.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45"/>
              <w:gridCol w:w="220"/>
              <w:gridCol w:w="1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Videos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Transitions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Variants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Shapes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4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Project-Presentation with a Bulleted List and Pictures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PowerPoint ____ should reinforce the speaker’s message and help the audience retain the information presented.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09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events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markers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accompanying ____ gives audience members reference notes and review material for your presentation.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09"/>
              <w:gridCol w:w="220"/>
              <w:gridCol w:w="11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handout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file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database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begin creating a new PowerPoint presentation, you need to select a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68"/>
              <w:gridCol w:w="220"/>
              <w:gridCol w:w="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Choosing a Docment Theme and Variant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____ is a specific design with coordinating colors, fonts, and special effects.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26"/>
              <w:gridCol w:w="220"/>
              <w:gridCol w:w="18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show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chart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theme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Choosing a Docment Theme and Variant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open a new presentation, a slide with the default ____ layout appears.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33"/>
              <w:gridCol w:w="220"/>
              <w:gridCol w:w="1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Blank Slide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box on a slide that has a dotted or hatch-marked border and that contains the insertion point is a text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26"/>
              <w:gridCol w:w="220"/>
              <w:gridCol w:w="1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placeholder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recorder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PowerPoint assumes every new slide, except for a blank slide, has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32"/>
              <w:gridCol w:w="220"/>
              <w:gridCol w:w="13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clip art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title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large font sizes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transitions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default, slides in a new presentation are in ____ orientation.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86"/>
              <w:gridCol w:w="220"/>
              <w:gridCol w:w="12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 to left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landscape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 to bottom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portrait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Undo button is located on the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600"/>
              <w:gridCol w:w="220"/>
              <w:gridCol w:w="2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 tab on the ribbon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Quick Access Toolbar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vertical scroll bar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status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type the wrong character, you can press the ____ key to erase all the characters back to and including the one that is incorrect.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696"/>
              <w:gridCol w:w="220"/>
              <w:gridCol w:w="12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BACKSPACE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install PowerPoint, the default setting allows you to reverse up to the last ____ changes by tapping or clicking the Undo button on the Quick Access Toolbar.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620"/>
              <w:gridCol w:w="220"/>
              <w:gridCol w:w="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a slide can help you see slide elements more clearly so that you can position them precisely where desired.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78"/>
              <w:gridCol w:w="220"/>
              <w:gridCol w:w="12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Styling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Zooming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Text ____ defines the appearance and shape of letters, numbers, punctuation marks, and symbols.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86"/>
              <w:gridCol w:w="220"/>
              <w:gridCol w:w="8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size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style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point is ____ of an inch in height.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791"/>
              <w:gridCol w:w="220"/>
              <w:gridCol w:w="7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1/72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1/65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text has a slanted appearance.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09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Highlighted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Bolded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Italicized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add a new slide following the title slide, PowerPoint uses the ____ slide layout for the new slide.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76"/>
              <w:gridCol w:w="220"/>
              <w:gridCol w:w="1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Title Only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Title and Content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Comparison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Blank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New Slide to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insert a new slide by pressing the ____ keyboard shortcut keys.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82"/>
              <w:gridCol w:w="220"/>
              <w:gridCol w:w="17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CTRL+HOME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1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New Slide to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multilevel bulleted list slide, creating a lower-level paragraph is called ____ the text.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17"/>
              <w:gridCol w:w="220"/>
              <w:gridCol w:w="1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demoting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decreasing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promoting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Text Slide with a Multilevel 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increase the font size of selected text, chose the Increase Font Size button, located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51"/>
              <w:gridCol w:w="220"/>
              <w:gridCol w:w="25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 the shortcut menu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 the DESIGN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 the mini toolbar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Paragraph gallery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Text Slide with a Multilevel 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Using the____, you can choose the arrangement of placeholders on a new slide.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62"/>
              <w:gridCol w:w="220"/>
              <w:gridCol w:w="19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Themes gallery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Slide gallery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Text gallery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 gallery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4"/>
              <w:gridCol w:w="6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New Slides, Changing Slide Layouts, and Changing the 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type comments to yourself in the ____ for a specific slide while working in Normal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81"/>
              <w:gridCol w:w="220"/>
              <w:gridCol w:w="1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pane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 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 pane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Navigation pane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 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default PowerPoint view is ____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45"/>
              <w:gridCol w:w="220"/>
              <w:gridCol w:w="14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Sorter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 Page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Normal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Show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 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slide ____ is a special effect used to progress from one slide to the next slide in a slide show.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80"/>
              <w:gridCol w:w="22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animation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layout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transition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11:20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Document ____ are the details about a file.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80"/>
              <w:gridCol w:w="220"/>
              <w:gridCol w:w="1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properties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standard document property?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author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 the presentation file was created or changed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variant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keys can you press to run a slide show starting with slide 1?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632"/>
              <w:gridCol w:w="220"/>
              <w:gridCol w:w="7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F5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F9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F11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Viewing the Presentation in Slide Show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Modified Multiple Choice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format slide text by changing the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49"/>
              <w:gridCol w:w="220"/>
              <w:gridCol w:w="8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font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 size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style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c,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mmc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slide properties can be specified if you create a custom layout?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4120"/>
              <w:gridCol w:w="220"/>
              <w:gridCol w:w="3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number, size, and location of placeholders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background content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 of clips that can be inserted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number of slides in the presentation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4"/>
              <w:gridCol w:w="6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New Slides, Changing Slide Layouts, and Changing the Theme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mmc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4/7/2016 10:47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Normal view is composed of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75"/>
              <w:gridCol w:w="220"/>
              <w:gridCol w:w="13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Pane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Slides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Properties Pane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 Pane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 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mmc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11:27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document theme sets the ___ for a presentation​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​color scheme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​font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​print parameters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​set layout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a, b, 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Response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11:23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11:25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slide show is another name for a PowerPoint presentation.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easily can give slides in a presentation a professional and integrated appearance by using a placeholder.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4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Choosing a Document Theme and Variant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default slide layouts are set up in portrait orientation.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paragraph is a segment of text with the same format that begins when you press the ENTER key and ends when you press the ENTER key again.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level is a position within a structure, such as an outline, that indicates the magnitude of importance.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display the on-screen touch keyboard, tap the Touch Keyboard button on the Windows taskbar.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Style defines the hue of text characters.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mini toolbar contains the Italic button.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layout gallery displays 10 slide layouts with a variety of placeholders to define text and content positioning and formatting.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1"/>
              <w:gridCol w:w="68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New Slides, Changing Slide Layout, and Changing the 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Theme Fonts group of formatting choices for a document theme contain a set of lines and fill effects.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1"/>
              <w:gridCol w:w="68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New Slides, Changing Slide Layout, and Changing the 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Notes pane is located above the Slide pane and is an area where you can type notes and additional information.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 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you have created at least four slides, a scroll bar containing scroll arrows and scroll boxes will appear on the right edge of the window.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 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Unlike clip art, you cannot resize a photograph using sizing handles.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37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Resizing Photos and Illustrations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default, PowerPoint ends a slide show with a black slide.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5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Ending a Slide Show with a Closing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remove selected text from a slide by pressing the CTRL+X keyboard shortcut keys.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Making Changes to Slide Text Content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star next to a slide indicates that animation effects have been applied to that slide.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Preview Transitions button is located in the Preview group on the HOME tab.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change document properties, first tap or click FILE on the ribbon to open the Properties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making a presentation to an audience using PowerPoint, you use Notes Page view.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Viewing the Presentation in Slide Show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You can advance slides during a slide show by pressing the PAGE DOWN key.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Viewing the Presentation in Slide Show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It is considered good practice to save a presentation before printing 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Viewing the Presentation in Slide Show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Title Slide layout contains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three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text placeholders.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two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Each document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format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determines the color scheme, font set, and layout of a presentation.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Font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style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indicates the height of text characters.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 -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You can resize images by dragging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single"/>
                <w:bdr w:val="nil"/>
                <w:rtl w:val="0"/>
              </w:rPr>
              <w:t>sizing handles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to a desired location. _________________________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37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Resizing Photos and Illustrations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Modified 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of the more common uses of a presentation is to enhance a(n) _________________________ presentation.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Introduction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encourage your audience's eyes to stop at the end of a line, you should avoid 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line wraps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Title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way to increase font size is to press CTRL+ 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SHIFT+&gt;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_________________________ is a list of paragraphs, each of which is preceded by a bullet.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Text Slide with a Multilevel 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slide that consists of more than one level of bulleted text is called a(n) _________________________ slide.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61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multilevel 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13-PPT 14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Text Slide with a Multilevel 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Creating a high-level paragraph in a multilevel bulleted list is called _________________________ text.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5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promoting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Creating a Text Slide with a Multilevel Bulleted List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drag the scroll box, the _________________________ shows the number and title of the slide you are about to display.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slide indicator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PowerPoint 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two slides contain similar information and have the same format, _________________________ one slide and then making minor modifications to the new slide saves time and increases consistency.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5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duplicating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Ending a Slide Show with a Closing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PowerPoint 2016 does not allow you to _________________________ text around a picture or other graphic.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33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wrap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Inserting Pictures into Slides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4/7/2016 10:50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of sliding or dragging and then dropping a thumbnail in a new location is called 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5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drag and drop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Ending a Slide Show with a Closing Slide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PowerPoint inserts text to the _________________________ of the insertion point.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2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left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Making Changes to Slide Text Content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Details about a presentation can be found in the presentation file’s _________________________.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2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document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a 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Pressing the _________________________ function key runs the slide show starting with the first slide.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46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Viewing the Presentation in Slide Show View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you use the ___ template, as opposed to a formatted theme, you must make all design decisions.​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​placeholder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​variant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​Blank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​Ion theme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4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Choosing a Document Theme and Variant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11:31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11:34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Critical Thinking Questions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Case 1-1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Angela is creating a presentation to give at her company’s annual picnic. She knows that PowerPoint 2013 offers new themes she can apply to her presentation to give it a fun and exciting look.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Where should Angela look to review different document themes?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30"/>
              <w:gridCol w:w="4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 in the Themes group on the DESIGN tab</w:t>
                  </w:r>
                </w:p>
              </w:tc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 in the Themes group on the VIEW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 in the Themes tab in Backstage view</w:t>
                  </w:r>
                </w:p>
              </w:tc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 in the Themes group on the INSERT tab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1"/>
              <w:gridCol w:w="68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New Slides, Changing Slide Layout, and Changing the 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can Angela display a gallery of available themes?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230"/>
              <w:gridCol w:w="4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 press the F5 key</w:t>
                  </w:r>
                </w:p>
              </w:tc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 click the More button in the Themes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 click the Gallery button in the Themes group</w:t>
                  </w:r>
                </w:p>
              </w:tc>
              <w:tc>
                <w:tcPr>
                  <w:tcW w:w="4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 press the F1 key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1"/>
              <w:gridCol w:w="68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24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Adding New Slides, Changing Slide Layout, and Changing the Theme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case 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Thinking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2/24/2016 5:10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 are the alternate designs that exist for each theme.​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​Layouts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​Variants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​Placeholders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4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Choosing a Document Theme and Variant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11:35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11:37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Italic button is located on the ___.​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​Quick Access Toolbar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​File tab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​mini toolbar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status bar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4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PPT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Formatting Characters in a Presentation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11:38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4/6/2016 11:40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PowerPoint Module 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Module 1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