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PowerPoint ____ can help you deliver a dynamic, professional-looking message to an audience.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475"/>
              <w:gridCol w:w="220"/>
              <w:gridCol w:w="130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calendar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worksheet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presentation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database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 help one slide flow gracefully into the next during a slide show.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145"/>
              <w:gridCol w:w="220"/>
              <w:gridCol w:w="13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Videos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Transitions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Variants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Shapes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543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Project-Presentation with a Bulleted List and Pictures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PowerPoint ____ should reinforce the speaker’s message and help the audience retain the information presented.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109"/>
              <w:gridCol w:w="220"/>
              <w:gridCol w:w="90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events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slides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markers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files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An accompanying ____ gives audience members reference notes and review material for your presentation.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109"/>
              <w:gridCol w:w="220"/>
              <w:gridCol w:w="115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handout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slide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file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database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you begin creating a new PowerPoint presentation, you need to select a 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268"/>
              <w:gridCol w:w="220"/>
              <w:gridCol w:w="9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variant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theme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document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slide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432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Choosing a Docment Theme and Variant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____ is a specific design with coordinating colors, fonts, and special effects.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426"/>
              <w:gridCol w:w="220"/>
              <w:gridCol w:w="18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placeholder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slide show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chart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document theme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432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Choosing a Docment Theme and Variant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you open a new presentation, a slide with the default ____ layout appears.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433"/>
              <w:gridCol w:w="220"/>
              <w:gridCol w:w="132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Home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Title Slide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Blank Slide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variant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6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Creating a Title Slide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box on a slide that has a dotted or hatch-marked border and that contains the insertion point is a text 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426"/>
              <w:gridCol w:w="220"/>
              <w:gridCol w:w="11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placeholder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layout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recorder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6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Creating a Title Slide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PowerPoint assumes every new slide, except for a blank slide, has 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732"/>
              <w:gridCol w:w="220"/>
              <w:gridCol w:w="131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clip art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title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large font sizes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transitions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6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Creating a Title Slide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By default, slides in a new presentation are in ____ orientation.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586"/>
              <w:gridCol w:w="220"/>
              <w:gridCol w:w="12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right to left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landscape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 to bottom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portrait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6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Creating a Title Slide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Undo button is located on the 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2600"/>
              <w:gridCol w:w="220"/>
              <w:gridCol w:w="23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HOME tab on the ribbon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Quick Access Toolbar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vertical scroll bar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status bar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6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Creating a Title Slide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you type the wrong character, you can press the ____ key to erase all the characters back to and including the one that is incorrect.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696"/>
              <w:gridCol w:w="220"/>
              <w:gridCol w:w="123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ENTER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DELETE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BACKSPACE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HOME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6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Creating a Title Slide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you install PowerPoint, the default setting allows you to reverse up to the last ____ changes by tapping or clicking the Undo button on the Quick Access Toolbar.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620"/>
              <w:gridCol w:w="220"/>
              <w:gridCol w:w="7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200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6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Creating a Title Slide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 a slide can help you see slide elements more clearly so that you can position them precisely where desired.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378"/>
              <w:gridCol w:w="220"/>
              <w:gridCol w:w="12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Coloring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Styling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Formatting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Zooming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6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Creating a Title Slide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Text ____ defines the appearance and shape of letters, numbers, punctuation marks, and symbols.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986"/>
              <w:gridCol w:w="220"/>
              <w:gridCol w:w="81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size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style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format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font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42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9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Formatting Characters in a Presentation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point is ____ of an inch in height.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791"/>
              <w:gridCol w:w="220"/>
              <w:gridCol w:w="7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1/72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1/5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1/65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42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9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Formatting Characters in a Presentation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 text has a slanted appearance.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109"/>
              <w:gridCol w:w="220"/>
              <w:gridCol w:w="14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Colored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Highlighted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Bolded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Italicized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43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Formatting Characters in a Presentation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you add a new slide following the title slide, PowerPoint uses the ____ slide layout for the new slide.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476"/>
              <w:gridCol w:w="220"/>
              <w:gridCol w:w="19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Title Only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Title and Content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Comparison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Blank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41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12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Adding a New Slide to a Presentation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You can insert a new slide by pressing the ____ keyboard shortcut keys.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282"/>
              <w:gridCol w:w="220"/>
              <w:gridCol w:w="173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CTRL+M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CTRL+I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CTRL+N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CTRL+HOME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41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13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Adding a New Slide to a Presentation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a multilevel bulleted list slide, creating a lower-level paragraph is called ____ the text.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317"/>
              <w:gridCol w:w="220"/>
              <w:gridCol w:w="134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demoting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decreasing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promoting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increasing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546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15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Creating a Text Slide with a Multilevel Bulleted List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increase the font size of selected text, chose the Increase Font Size button, located 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2251"/>
              <w:gridCol w:w="220"/>
              <w:gridCol w:w="250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on the shortcut menu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on the DESIGN tab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on the mini toolbar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 the Paragraph gallery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546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18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Creating a Text Slide with a Multilevel Bulleted List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Using the____, you can choose the arrangement of placeholders on a new slide.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762"/>
              <w:gridCol w:w="220"/>
              <w:gridCol w:w="19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Themes gallery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Slide gallery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Text gallery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layout gallery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94"/>
              <w:gridCol w:w="68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19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Adding New Slides, Changing Slide Layouts, and Changing the Theme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You can type comments to yourself in the ____ for a specific slide while working in Normal view.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481"/>
              <w:gridCol w:w="220"/>
              <w:gridCol w:w="18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Slide pane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 pane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Theme pane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Navigation pane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46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26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PowerPoint Views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default PowerPoint view is ____ view.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445"/>
              <w:gridCol w:w="220"/>
              <w:gridCol w:w="140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Slide Sorter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 Page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Normal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Slide Show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46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26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PowerPoint Views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slide ____ is a special effect used to progress from one slide to the next slide in a slide show.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280"/>
              <w:gridCol w:w="220"/>
              <w:gridCol w:w="9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animation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layout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transition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theme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5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42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Adding a Transition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4/6/2016 11:20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Document ____ are the details about a file.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280"/>
              <w:gridCol w:w="220"/>
              <w:gridCol w:w="12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properties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facts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themes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5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44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Adding a Transition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a standard document property?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6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author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 the presentation file was created or changed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theme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variant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5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44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Adding a Transition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keys can you press to run a slide show starting with slide 1?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632"/>
              <w:gridCol w:w="220"/>
              <w:gridCol w:w="74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F5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F9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F11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487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46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Viewing the Presentation in Slide Show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Modified Multiple Choice</w:t>
            </w: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You can format slide text by changing the 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249"/>
              <w:gridCol w:w="220"/>
              <w:gridCol w:w="8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font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color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 size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style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42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a, b, c, 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9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Formatting Characters in a Presentation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mmc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slide properties can be specified if you create a custom layout?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4120"/>
              <w:gridCol w:w="220"/>
              <w:gridCol w:w="35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number, size, and location of placeholders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background content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number of clips that can be inserted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number of slides in the presentation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94"/>
              <w:gridCol w:w="68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a, 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Adding New Slides, Changing Slide Layouts, and Changing the Theme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19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mmc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4/7/2016 10:47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Normal view is composed of 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775"/>
              <w:gridCol w:w="220"/>
              <w:gridCol w:w="139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Slide Pane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Slides tab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Properties Pane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 Pane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46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a, b, 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26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PowerPoint Views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mmc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4/6/2016 11:27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document theme sets the ___ for a presentation​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3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​color scheme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​font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​print parameters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​set layout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42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a, b, 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9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Formatting Characters in a Presentation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4/6/2016 11:23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4/6/2016 11:25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slide show is another name for a PowerPoint presentation.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You easily can give slides in a presentation a professional and integrated appearance by using a placeholder.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443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Choosing a Document Theme and Variant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default slide layouts are set up in portrait orientation.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6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Creating a Title Slide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paragraph is a segment of text with the same format that begins when you press the ENTER key and ends when you press the ENTER key again.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6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Creating a Title Slide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level is a position within a structure, such as an outline, that indicates the magnitude of importance.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6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Creating a Title Slide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display the on-screen touch keyboard, tap the Touch Keyboard button on the Windows taskbar.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6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Creating a Title Slide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Style defines the hue of text characters.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42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9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Formatting Characters in a Presentation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mini toolbar contains the Italic button.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43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Formatting Characters in a Presentation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layout gallery displays 10 slide layouts with a variety of placeholders to define text and content positioning and formatting.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11"/>
              <w:gridCol w:w="682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19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Adding New Slides, Changing Slide Layout, and Changing the Theme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Theme Fonts group of formatting choices for a document theme contain a set of lines and fill effects.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11"/>
              <w:gridCol w:w="682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23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Adding New Slides, Changing Slide Layout, and Changing the Theme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Notes pane is located above the Slide pane and is an area where you can type notes and additional information.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46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26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PowerPoint Views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After you have created at least four slides, a scroll bar containing scroll arrows and scroll boxes will appear on the right edge of the window.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46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26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PowerPoint Views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4/6/2016 11:28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Unlike clip art, you cannot resize a photograph using sizing handles.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372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32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Resizing Photos and Illustrations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By default, PowerPoint ends a slide show with a black slide.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45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37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Ending a Slide Show with a Closing Slide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You can remove selected text from a slide by pressing the CTRL+X keyboard shortcut keys.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426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40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Making Changes to Slide Text Content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star next to a slide indicates that animation effects have been applied to that slide.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5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43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Adding a Transition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Preview Transitions button is located in the Preview group on the HOME tab.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5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43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Adding a Transition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change document properties, first tap or click FILE on the ribbon to open the Properties view.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5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44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Adding a Transition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making a presentation to an audience using PowerPoint, you use Notes Page view.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487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45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Viewing the Presentation in Slide Show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You can advance slides during a slide show by pressing the PAGE DOWN key.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487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47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Viewing the Presentation in Slide Show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It is considered good practice to save a presentation before printing it.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487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47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Viewing the Presentation in Slide Show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The Title Slide layout contains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three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text placeholders. _________________________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6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 two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Creating a Title Slide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Each document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format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determines the color scheme, font set, and layout of a presentation. _________________________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42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 theme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9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Formatting Characters in a Presentation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Font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style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indicates the height of text characters. _________________________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42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 size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9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Formatting Characters in a Presentation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You can resize images by dragging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sizing handles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to a desired location. _________________________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372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32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Resizing Photos and Illustrations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One of the more common uses of a presentation is to enhance a(n) _________________________ presentation.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oral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encourage your audience's eyes to stop at the end of a line, you should avoid _________________________.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6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line wraps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Creating a Title Slide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One way to increase font size is to press CTRL+ _________________________.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43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SHIFT+&gt;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Formatting Characters in a Presentation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A(n) _________________________ is a list of paragraphs, each of which is preceded by a bullet.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546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bulleted list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13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Creating a Text Slide with a Multilevel Bulleted List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slide that consists of more than one level of bulleted text is called a(n) _________________________ slide.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619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multilevel bulleted list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13-PPT 14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Creating a Text Slide with a Multilevel Bulleted List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Creating a high-level paragraph in a multilevel bulleted list is called _________________________ text.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546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promoting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15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Creating a Text Slide with a Multilevel Bulleted List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you drag the scroll box, the _________________________ shows the number and title of the slide you are about to display.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46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slide indicator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26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PowerPoint Views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two slides contain similar information and have the same format, _________________________ one slide and then making minor modifications to the new slide saves time and increases consistency.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45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duplicating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38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Ending a Slide Show with a Closing Slide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PowerPoint 2016 does not allow you to _________________________ text around a picture or other graphic.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336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wrap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Inserting Pictures into Slides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29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4/7/2016 10:50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process of sliding or dragging and then dropping a thumbnail in a new location is called _________________________.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45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drag and drop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39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Ending a Slide Show with a Closing Slide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PowerPoint inserts text to the _________________________ of the insertion point.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426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left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40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Making Changes to Slide Text Content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Details about a presentation can be found in the presentation file’s _________________________.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5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document properties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44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Adding a Transition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Pressing the _________________________ function key runs the slide show starting with the first slide.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487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46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Viewing the Presentation in Slide Show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If you use the ___ template, as opposed to a formatted theme, you must make all design decisions.​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​placeholder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​variant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​Blank Presentation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​Ion theme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443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Choosing a Document Theme and Variant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4/6/2016 11:31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4/6/2016 11:34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Critical Thinking Questions</w:t>
            </w: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Case 1-1</w:t>
            </w: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Angela is creating a presentation to give at her company’s annual picnic. She knows that PowerPoint 2013 offers new themes she can apply to her presentation to give it a fun and exciting look.</w:t>
            </w: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Where should Angela look to review different document themes?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230"/>
              <w:gridCol w:w="42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2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 in the Themes group on the DESIGN tab</w:t>
                  </w:r>
                </w:p>
              </w:tc>
              <w:tc>
                <w:tcPr>
                  <w:tcW w:w="42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 in the Themes group on the VIEW tab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2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 in the Themes tab in Backstage view</w:t>
                  </w:r>
                </w:p>
              </w:tc>
              <w:tc>
                <w:tcPr>
                  <w:tcW w:w="42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 in the Themes group on the INSERT tab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11"/>
              <w:gridCol w:w="682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24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Adding New Slides, Changing Slide Layout, and Changing the Theme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case 1-1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Critical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How can Angela display a gallery of available themes?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230"/>
              <w:gridCol w:w="42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2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 press the F5 key</w:t>
                  </w:r>
                </w:p>
              </w:tc>
              <w:tc>
                <w:tcPr>
                  <w:tcW w:w="42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 click the More button in the Themes group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2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 click the Gallery button in the Themes group</w:t>
                  </w:r>
                </w:p>
              </w:tc>
              <w:tc>
                <w:tcPr>
                  <w:tcW w:w="42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 press the F1 key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11"/>
              <w:gridCol w:w="682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24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Adding New Slides, Changing Slide Layout, and Changing the Theme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case 1-1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Critical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 are the alternate designs that exist for each theme.​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​Layouts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​Variants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​Placeholders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443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Choosing a Document Theme and Variant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4/6/2016 11:35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4/6/2016 11:37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Italic button is located on the ___.​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​Quick Access Toolbar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​File tab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​mini toolbar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status bar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43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Formatting Characters in a Presentation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4/6/2016 11:38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4/6/2016 11:40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4"/>
      <w:footerReference w:type="default" r:id="rId5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0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0" w:type="dxa"/>
        <w:left w:w="0" w:type="dxa"/>
        <w:bottom w:w="0" w:type="dxa"/>
        <w:right w:w="0" w:type="dxa"/>
      </w:tblCellMar>
    </w:tblPr>
    <w:tblGrid>
      <w:gridCol w:w="5226"/>
      <w:gridCol w:w="3484"/>
      <w:gridCol w:w="2090"/>
    </w:tblGrid>
    <w:tr>
      <w:tblPrEx>
        <w:tblW w:w="108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25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89"/>
            <w:gridCol w:w="4637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Name: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15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56"/>
            <w:gridCol w:w="2928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Class: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9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478"/>
            <w:gridCol w:w="1612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Date: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</w:tr>
  </w:tbl>
  <w:p>
    <w:pPr>
      <w:bidi w:val="0"/>
    </w:pPr>
    <w:r>
      <w:br/>
    </w:r>
    <w:r>
      <w:rPr>
        <w:rStyle w:val="DefaultParagraphFont"/>
        <w:rFonts w:ascii="Times New Roman" w:eastAsia="Times New Roman" w:hAnsi="Times New Roman" w:cs="Times New Roman"/>
        <w:b w:val="0"/>
        <w:bCs w:val="0"/>
        <w:color w:val="000000"/>
        <w:sz w:val="26"/>
        <w:szCs w:val="26"/>
        <w:bdr w:val="nil"/>
        <w:rtl w:val="0"/>
      </w:rPr>
      <w:t>PowerPoint Module 1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PowerPoint Module 1</dc:title>
  <cp:revision>0</cp:revision>
</cp:coreProperties>
</file>