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an informed and voluntary exchange,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parties receive something they value more than what they gave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parties place an equal value on what they received and what they gave up.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party can gain more than the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 trader can gain only at the expense of the other.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voluntary exchange, if the seller of a product gains,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buyer will generally lose an amount greater than the gain to the seller.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buyer must lose an amount equal to what the seller gains.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someone else must lose an equal amount.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buyer must also gain; mutual gain provides the foundation for exchange.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about exchange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expectation of gain motivates people to engage in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a party to a potential exchange does not believe that it will lead to personal gain, he or she can chose not to engage in the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Voluntary exchange is generally mutually beneficial to the trading partners.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one trading partner gains, the other must lose.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Isabella decides to buy a dress that Olivia has for sale; they agree on a price of $20. Which of the following best describes who gains and who loses from the transaction?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 dress originally costs more than $20, Isabella gains and Olivia 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the dress originally costs less than $20, Olivia gains and Isabella 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parties expect to gain from this transaction.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Olivia gains from the transaction, Isabella must lose an equal amount.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Sean sells Tom a tennis racket for $50, we would expect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parties to gain from this transaction.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Sean to gain from the transaction, while Tom 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Tom to gain from the transaction, while Sean loses.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well-being of both parties to be unchanged.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Mateo values his camper at $4,000, and Nicole values it at $9,000. If Nicole buys it from Mateo for $7,000,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Mateo gains $3,000 of value, and Nicole gains $2,000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Mateo gains $7,000 of value, and Nicole loses $7,000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Mateo gains $7,000 of value, and Nicole gains $6,000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Mateo and Nicole both gain $7,000 of value.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Noah values his car at $10,000, and Emily values it at $14,000. If Emily buys it from Noah for $11,000,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Noah gains $1,000 of value, and Emily gains $3,000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Noah gains $11,000 of value, and Emily loses $11,000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Noah gains $10,000 of value, and Emily loses $14,000 of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Noah and Emily both gain $11,000 of value.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most accurately states the economic significance of exchange?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9"/>
              <w:gridCol w:w="8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goods have value because they exist; exchange can neither increase nor decrease their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Production of physical goods creates value; exchange merely redistributes this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Exchange creates value by moving goods from parties who value them less to parties who value them more.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Exchange reduces value since it consumes resources without adding to the physical supply of goods.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about trade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9"/>
              <w:gridCol w:w="8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does not produce anything new; therefore, it cannot create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value of a good is determined by the cost of the material resources required for its production.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value of a good generally depends on who uses it and circumstances such as when and where it is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economics, the term that refers to the time, effort, and other resources needed to search out, negotiate, and consummate an exchange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specialization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pecuniary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comparative costs.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economics, transaction costs refer to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time, effort, and other resources needed to search out and negotiate an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dollar cost or price of the item traded.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cost an economy suffers when it allows specialization according to comparative advantage.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by which the price of an item increases due to the presence of a middleman.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High transaction costs will tend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9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the number of mutually beneficial exchanges that occur.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allow easier specialization according to the law of comparative advantage.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the value created by exchanges in an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the number of mutually beneficial exchanges that occur.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Compared to a situation where transaction costs are zero, the existence of transaction costs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reduce the volume of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will reduce the gains from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may lead some buyers and sellers to employ middlemen.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with regard to value and exchange?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Exchange generally moves a good from a person who values it more to a person who values it less.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 reduce our ability to gain from potentially advantageous trades.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increase transaction costs and, thereby, reduce the potential gains derived from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goods have an objective value that is unrelated to time and the person of ownership.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nation with cheap, efficient communications is likely to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9"/>
              <w:gridCol w:w="8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richer,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ceteris paribus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because transaction costs will be lower and trade greater.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richer only if production of goods is cheaper, too, since trade itself cannot create value.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poorer since it spends so much on communication instead of true productivity.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spending too much on communications, which adds nothing to the value of output.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Internet makes it easier for sellers to find buyers and makes it easier for buyers to learn about the products that are available for sale, we would expect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volume of trade will decline.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 will rise.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gains from trade will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buyers and sellers will be worse off.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Internet sites such as eBay make it easier for sellers and buyers to find one another and, by doing so,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transactions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transaction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reduce the number of exchanges that occur.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 the value created by the goods and services available.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middleman is a person who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specializes in arranging trades and selling, guaranteeing, and servicing items traded.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acts as a middle person between the top management of a business firm and the hourly employees who actually produce the goods and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adds to the seller's expense and the buyer's buying price without providing a service to either.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levies a tax on private sector activity and uses the funds to support government activities.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Middlemen are individuals who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to the buyer's expense without performing a useful function.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 to the seller's cost without performing a useful function.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services that reduce the cost of transactions and help achieve additional gains from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 as a middle person between the top management of a business firm and the hourly employees who actually produce the goods and services.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economics, the term for a person who reduces transaction costs by arranging trades for buyers and sellers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exchange broker.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middleman.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transactions specialist.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opportunity finder.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most accurately states the function of middlemen?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add to the expense of buyers and sellers without providing any benefit.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economy would work just as well without middlemen since they do not expand the availability of physical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reduce the number of transactions since they increase the buyer's price and reduce the seller's net revenue.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create value by arranging trades and providing information to buyers and sellers.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most accurately states the function of middlemen?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reduce transaction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add to the expense of buyers and sellers without providing any benefit.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Our economy would work just as well without middlemen since they do not expand the availability of physical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reduce the number of transactions since they increase the buyer's price and reduce the seller's net receipts.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regarding value and exchange?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8"/>
              <w:gridCol w:w="8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fail to create value since they do not expand the supply of physical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good or service has a given value regardless of who uses it or how it is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If it were not for middlemen, transaction costs would be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Voluntary exchange creates value by channeling goods into the hands of people who value them most.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regarding value, transaction costs, and exchange?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can be viewed as agents who create value by reducing transaction costs and, thereby, facilitating gains from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Middlemen fail to create value since they do not expand the supply of physical goods.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good or service has a given value regardless of who uses it or how it is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Voluntary exchange reduces value by channeling goods into the hands of people who value them least.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Economic thinking suggests that a nation in which middlemen are considered to be unproductive seekers of profit, and where their activities are heavily restricted by law, will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gain by channeling people's efforts away from unproductive middleman activity toward physical output.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lose the potential gains from trade that would result from lower transaction costs emanating from middleman activities.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find that it is richer because the added transaction costs normally imposed by middlemen will be reduced.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gain because the value of total output will rise.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motorist is stranded in front of a pay phone and has only dollar bills, and he ends up buying a quarter from a passerby for $1,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stranded motorist must not understand that four quarters are worth $1.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theory is unable to explain this transaction.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parties have gained from this exchange.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passerby was made better off and the motorist worse off.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On-line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Middlemen, such as grocers, stockbrokers, and realtors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specialize in reducing transactions costs.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nothing of value to either the buyer or the seller.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no effect on economic output in society.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not exist in capitalist economies.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Gains from trade, speciali - DISC: Gains from trade, specialization and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Trade Creates Value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On-line Practice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5/19/2016 3:06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 2.2: MC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