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Markets fail to allocate resources efficiently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fluctuate.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have property rights abuse their privileges.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 are poorly enforced or not well established.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refuses to intervene in private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market transaction causes an externality if someone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involved in the transaction receives uncompensated benefits or costs from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directly involved in the transaction receives uncompensated benefits or costs from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involved in the transaction seeks legal assistance to ensure that the transaction is carried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directly involved in the transaction interferes in it by imposing regulations or product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external costs occur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do not pay the true cost of using a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do not pay the private cost of using a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do not pay the market price for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pay more than the true cost of using a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explanation for the prevalence of waterway pollution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inclusion in production of all costs involving use of the waterway.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there are private costs but no costs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waterways are often an open access, commonly owned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waterways are subject to the market's normal control procedures.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Relative to a competitive situation, if a market lacks competition, economic theory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 will be lower and price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 will be higher and price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output and price will be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output and price will be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group of sellers that can restrict entry into a market, they will often be able to enlarge their total profit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raising price and reducing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raising price and expanding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lowering price and expanding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raising price and leaving output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competitive forces in an industry are weak,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absence of competition generally leads to overproduction.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may exceed the amount consumers are willing to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operational efficiency of private firms will be enhanced.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prices and less than optimal production may result.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that lacks sufficient competition,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 will generally be less than the output that is ideal from the standpoint of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 will generally be greater than the output that is ideal from the standpoint of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 will generally be less than the price that would result if the market was 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rates will generally be so low that government subsidies will be necessary to ensure that the firms remain in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Sellers have a strong incentive to lobby government for legal restrictions that would reduce the intensity of competition in their market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wish to be more efficient than competition will permit.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 tends to result in lower prices and lower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restrictions that lessen competition in a market generally benefit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firms fear that intense competition will lead to higher profits that will attract additional rivals into 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spillover effects of actions that affect the well-being of nonconsenting third parties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side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riders.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externalities are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suppliers will refuse to produce desired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indicates that property rights are well-defined and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market outcomes may be inconsistent with ideal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markets will generally achieve ideal economic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cause the market mechanism to allocate goods and resources inefficiently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nonconsenting third parties are generally not hurt by 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producers and consumers ignore signals given by the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are always higher than they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markets fail to give producers and consumers correct price signals.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are fundamentally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absence of competition in a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well-defined or enforced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information on the part of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presence of significant comparative advantages in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pollutants emitted by firms in the steel industry increase, but there is no increase in the costs borne by these firms, you could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 is not a serious problem in this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consumers of steel are unwilling to bear the costs of pollution generated from steel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 is an externality in this market, since producers and purchasers of steel do not bear the full costs of the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 creates an external benefit rather than an external cost in this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an MBA degree creates no externality because the benefits of an MBA are captured by the student in the form of higher wages. If the government offers subsidies for MBAs, then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equilibrium quantity of MBAs will equal the efficient quantity of MBAs.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equilibrium quantity of MBAs will be greater than the efficient quantity of MBAs.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equilibrium quantity of MBAs will be less than the efficient quantity of MBAs.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tuition paid by the student would be exceed the efficient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nuclear-powered electrical plant is permitted to dump radioactive waste at no cost into a recreational waterway lowering the value boaters receive from the waterway,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cost of producing electricity will be higher than the community's true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will tend to produce too little electricity from the viewpoint of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 generally receives an external benefit from the production of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cost of producing electricity will be lower than the community's true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If production of a good creates external benefits, a competitive market will likely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output than would maximize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output than would maximize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output than is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output than is 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firm generates external benefits, a more efficient outcome would result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produced a larger output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reduced its output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tax were levied on the firm equal to the dollar amount of the 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 were fixed below the firm's per-unit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If in market equilibrium the true marginal cost of producing a good exceeds the marginal cost incurred by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enough of the product is being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charged for the good is too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good produces a positive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good produces a negative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produce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Markets fail when externalities are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all of the costs and benefits of producing a good are reflected in the market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some of the costs and benefits of producing a good are not reflected in the market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they are negative; positive externalities are not market failures.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profits are not maximized.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positive externalities are less than the negative externalities.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 passes a new law allowing only 1,000 tons of pollution per day to be generated and simultaneously sells 1,000 transferable rights to emit one ton each of pollution per day.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pollution will be created by those least willing and able to pay the 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pollution will be created by those most willing and able to pay for the right to pollute.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funds collected by the government will be enough to compensate any individuals harmed by the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 will increase from zero to 1,000 units per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no incentive for polluters to try to sneak emissions past government monitoring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consumption of education creates an external benefit, then in order to increase efficiency relative to the outcome determined by private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education must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amount of education must be produced, and the price should be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education must be produced, and the price should be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education must be produced, and the price should be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education must be produced at the same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If education creates external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actual market outcomes provide less than the efficient quantity of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actual market outcomes provide more than the efficient quantity of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actual market outcomes provide a higher price than the efficient price of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impose a depletion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production of a good provides external benefits, there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few resources devoted to its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many resources devoted to its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optimal amount of resources devoted to its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abnormally high profits earned by producers of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As a general rule, if pollution costs are external, firms will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little of a polluting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much of a polluting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optimal amount of a polluting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determined without additional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If government taxes a firm which pollutes this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demand for the good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supply of the good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equilibrium quantity of the good produced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equilibrium price of the good produced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actions of the producers of a good impose an external cost which results in the actual market price of $18 and market output of 400 units. How does this outcome compare to the efficient, ideal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higher than $18 while the efficient output would be less than 400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higher than $18 while the efficient output would be greater than 400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lower than $18 while the efficient output would be less than 400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lower than $18 while the efficient output would be greater than 400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actions of the producers of a good generate an external benefit which results in the actual market price of $30 and market output of 220 units. How does this outcome compare to the efficient, ideal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higher than $30 while the efficient output would be less than 220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higher than $30 while the efficient output would be greater than 220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lower than $30 while the efficient output would be less than 220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lower than $30 while the efficient output would be greater than 220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two goods - one that generates external benefits and another that generates external costs. The actual market outcome would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a price that is lower than the efficient price for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a price that is higher than the efficient price for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a price that is lower than the efficient price for the good with an external benefit and a price that is higher than the efficient price for the good with an external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a price that is higher than the efficient price for the good with an external benefit and a price that is lower than the efficient price for the good with an external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external costs are present in a market which results in the actual market price of $24 and market output of 325 units. How does this outcome compare to the efficient, ideal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outcome would be greater than 325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outcome would be less than 325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outcome would also be 325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less than $24.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external benefits are present in a market which results in the actual market price of $14 and market output of 150 units. How does this outcome compare to the efficient, ideal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outcome would be greater than 150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outcome would be less than 150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outcome would also be 150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less than $14.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two goods--one that generates external costs and another that generates external benefits. The actual market outcome would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output that is lower than the efficient output for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output that is higher than the efficient output for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output that is lower than the efficient output for the good with an external benefit and output that is higher than the efficient output for the good with an external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output that is higher than the efficient output for the good with an external benefit and output that is lower than the efficient output for the good with an external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external costs are present in a market which results in the actual market price of $70 and market output of 150 units. How does this outcome compare to the efficient, ideal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higher than $70.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lower than $70.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also be $70.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output would be greater than 150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external benefits are present in a market which results in the actual market price of $49 and market output of 800 units. How does this outcome compare to the efficient, ideal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higher than $49.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be lower than $49.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price would also be $49.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efficient output would be less than 800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external costs are present in a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the good will be produced than the amount consistent with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of the good will be produced than the amount consistent with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the good produced will be equal to the amount consistent with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corresponding external benefits are always generated.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competitive market, if the production process involves an external cost, such as pollution of the environment, the market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 the economically efficient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a market price that is higher than the efficient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 a price that is lower than the efficient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too little of the good being produced compared to the ideal efficient outcome.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firms in the chemical industry are allowed, free of charge, to dump harmful products into rivers. How will the price and output of the chemical products in a competitive market compare with their values under conditions of ideal economic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would be too low, and the output would be too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would be too high, and the output would be too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would be too low, and the output would be too 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would be too high, and the output would be too small.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external benefits are present in a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the good will be produced than the amount consistent with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of the good will be produced than the amount consistent with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the good produced will be equal to the amount consistent with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corresponding external costs are always generated.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competitive market, if the production process involves an external benefit, the market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 the economically efficient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a market price that is higher than the efficient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a market price that is lower than the efficient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too much of the good being produced compared to the ideal efficient outcome.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two goods--one that generates external benefits and another that generates external costs. A competitive market economy would tend to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much of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little of both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much of the good that generates external benefits and too little of the good that generates external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little of the good that generates external benefits and too much of the good that generates external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considered to be a public good if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good produced by the government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both nonrival-in-consumption and nonexcludable.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benefits only a small group of consumers but is very costly to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good whose production is financed by tax 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Students in a class are assigned to groups to work on a project. A grade will be given for each project, and everyone in the group will receive that grade. For the members of a particular group, the grade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purchase item.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distinguishing characteristics of a public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nonrivalry in consumption and nonexcludability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indivisibility in production and excludability of nonpaying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provision by government and funding through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production and comparative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that is both nonexcludable and nonrival-in-consumption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for which it is impossible or at least very costly to exclude nonpaying customers from receiving the good and for which many individuals can share in the consumption of the same unit of the good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joint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excludable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considered nonrival-in-consumption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individuals can share in the consumption of the same unit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consumption of the good by one individual lowers the amount available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nonpaying customers can receive the full benefit from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production is financed through tax revenue rather than market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free-rider problem exists when a good that has the following characteristic?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Rivalry in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Elastic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Inelastic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Nonexcludable.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free-rider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markets will tend to undersupply public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spends too much on national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fireworks displays have become increasingly dangerous.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 has increased.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free-rider problem exists,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will devote too few resources to the production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good will always be more than the benefit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good will not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 will eventually find a way to make free-riders pay their share.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sometimes provides public goods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markets are incapable of producing public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free-riders make it difficult for private markets to supply the efficient quantity.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always better off with some government oversight.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benefits will accrue to private producers.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sometimes provides public goods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markets would not produce any of the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markets would not produce the efficient quantity of the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markets would charge too high a price for the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produces public goods more efficiently than private markets can.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consumption of a good by one individual does not change the amount of the good available to others, the good is considered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nonrival-in-consumption.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common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natural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an additional individual's consumption of a good that is nonrival-in-consumption, such as a radio broadcast, affect the amount of the good available to other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available to others will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available to others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available to others is unaffected.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available to others is eliminated.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considered nonexcludable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individuals can share in the consumption of the same unit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consumption of the good by one individual lowers the amount available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impossible or very costly to exclude nonpaying customers from receiving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production is financed through tax revenue rather than market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impossible or very costly to exclude nonpaying customers from receiving a good, the good is considered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nonexcludable.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common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receiving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good is nonexcludable,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impossible or very costly to exclude nonpaying customers from receiving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will have an incentive to become free riders.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be difficult for a private firm producing the good to generate revenue sufficient to cover the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receive the benefit of a good without contributing to its costs of production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contributors in kind.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riders.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frequent flyers.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maximizers.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a free rider is the term used for a person who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receives the benefit of a good without contributing to its costs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purchases an item during a "buy one, get one free" sale.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lives in a town in which the city provides free bus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pays for exactly what they receive.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has found that during every home football game, a group of students sits on a hillside next to the stadium and watches the game without purchasing tickets. In economics, the problem that this college is facing is referred to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good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rider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onlooker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deadweight loss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about public goods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 of a public good by one individual reduces the availability of the good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extremely difficult to limit the benefits of a public good to only the people who pay for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are free to a society when they are produced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an efficiency standpoint, a market will generally supply too much of a public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standpoint of economic efficiency, markets tend to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a public good than would be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of a public good than would be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exactly the amount of a public good that is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market is unlikely to provide an efficient quantity of public goods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government has the vast resources necessary to produce public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nature of public goods makes it difficult for producers to withhold them from nonpaying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technology involved in the production of public goods makes it difficult for private firms to produce them even though they could be produced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production of public goods generally results in a large amount of profit, which is difficult for a firm to effectively pay out to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valid reason for government provision rather than market provision of certain economic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provides economic goods, they are free; costs are only incurred when such goods are provided by private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Voters tend to be better informed than market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makers in the market are motivated by self-interest, whereas, political decision makers are primarily motivated by the desire to help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tend to be undersupplied through the market since it is difficult for potential suppliers to withhold such goods from nonpaying consumers, while the government can use taxes to overcome this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 car sells at different prices at different dealerships in a local market. If a consumer has imperfect information about the price of a car at each dealership, 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gather all available information about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 information about prices until the expected marginal benefit of more information equals the marginal cost of gathering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 information about prices only if it can be gathered without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information about prices because it is irrelevant to making an "optimally imperfect"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Sellers will tend to be most concerned with customer satisfaction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for the customer to evaluate product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depend on repeat customers for most of their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sell primarily to tourists.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 monopoly protected from competition by government licensing.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regarding potential information problems faced by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Sellers have little incentive to inform customers about their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provides consumers with a strong incentive to acquire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problems tend to be most problematic for items consumers purchase regularly.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markets, people make all decisions with full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most clearly indicates why the franchiser of a product has a strong incentive to monitor the quality of the product among all of the franchised sellers?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franchiser has a monopoly on the sale of products in his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quality is not maintained, the franchiser will be limited in his ability to sell other franchises and collect franchise fees.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quality is not maintained, the government will prohibit future sales of the franchises.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Franchisers do not gain financially by maintaining quality, but they generally maintain quality anyway because they are consumers as well as producers.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consumers cannot tell the difference at the time of sale between high-quality products and those with defects, strong sales of the low-quality products will tend to depress price and drive the high-quality products from the market. Economists call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curse of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imperfect information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brand name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open-access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Manny's Bar-n-Grill is next door to a franchised fast-food restaurant near a busy freeway exit. Essentially, the menus, food quality, atmosphere, and service are equal at the two restaurants. Nevertheless, the nationally franchised restaurant can attract more customers, even though its prices are higher.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indicates that people are irrational because it never makes sense to pay a higher price when a product is cheaper elsewhere.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one in which the national franchise provides uninformed consumers with valuable information that reduces their risk of being unsatisfied with the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reflects the greater elasticity of supply for food at Manny's Bar-n-Grill relative to the nationally franchised restaurant.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inconsistent with the basic postulates that underlie the economic way of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 will most likely arise from poor information when the product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repeat-purchase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easily evaluated on inspection.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often purchased from the same seller.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unlikely to be purchased from the same seller in the future.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An item purchased often by the same buyer is known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frequent transaction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repeat-purchase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rider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Brand names such as "Coca Cola" or "Nike"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raise the cost of goods because they require advertising to make consumers aware of the brand name and, therefore, generally increase the price of products to consumers without producing any benefit to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convey little information about a product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consumers by assuring them of a known quality level when they buy a product that they have little previous first-hand knowledge about.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the most value to consumers for goods that are repeat-purchase items.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true statement regarding why the government produces public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are valued highly by some but not by the majority.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electoral system, the public sector tends towards producing those goods that help politicians get elected.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goods should be produced whether they are economically efficient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it is difficult to exclude those who do not pay for public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the producers of copper are permitted to emit harmful pollutants, free of charge, into the air. How will the price and output of copper products in a competitive market compare with their values under conditions of ideal economic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will be too high, and the output will be too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will be too low, and the output will be too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will be too low, and the output will be too 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will be too high, and the output will be too small.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provides an example of an externality?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paper pulp mill releasing pollution into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persons driving during a busy rush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drunk driver operating a car on a public highway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provides the best example of a public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elementary and secondary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residential trash pickups provided by a local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unscrambled television signal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medical services provided by a local hospital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public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only be supplied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will tend to be supplied efficiently by the private sector when markets are 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to establish a one-to-one link between payment and receipt of such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an efficiency standpoint, private markets will tend to supply an excessively large amount of public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Markets provide the efficient amount of a good or service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 are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monopoly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are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 is present and externalities and public goods are absent.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"free rider problem" occurs in connection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public and private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that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Markets, market failure, a - DISC: Markets, market failure, and externalities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Shortcomings of the Market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3:07 PM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5.4: MC</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