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Successful teams can complete more tasks and produce more high-quality results than a person working alone.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team should only include members from the same department.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team or committee can be more democratic than a single executive making a decision.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key characteristics that defines a team and differentiates it from a group is that the members share the same goals.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well-functioning team, members serve the same role.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best team leaders often emerge from the ranks of the team itself.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Teams should actively strive to welcome and respect different ways of thinking about and completing tasks.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employees are primarily motivated by financial rewards.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Technology makes is easier to communicate with distributed team members, therefore talking face to face is not necessary.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Wikis are becoming popular tools for distributed groups to share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success of the Japanese auto industry a few decades ago made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teams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popular in business. Before that, employers viewed each worker as an independent labor resource.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Representatives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simply people who work together.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9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Workgroups, workgroups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Most committees are temporary groups, however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standing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committees are permanent.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5/27/2016 11:46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Teams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have a shared sense of purpose.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Delegate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means to enable team members to think, behave, act, and make decisions with independence.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Empower, empower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Low-performing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teams are made up of people who develop chemistry with each other and work together very effectively.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47"/>
              <w:gridCol w:w="6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High-performing, High performing, high-performing, high performing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cohesive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team works closely together.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virtual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world is a simulated world that you can explore, manipulate, and affect.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proxy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someone who takes care of general administrative tasks on a distributed team.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Employee recognition programs should reward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team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efforts as well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individual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efforts.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are groups of workers who identify and solve work-related problems, such as the most efficient way to produce auto parts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11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Planning circles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Decision circles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Quality circles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 circles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work teams have a common goal.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95"/>
              <w:gridCol w:w="220"/>
              <w:gridCol w:w="1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Self-study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Self-managed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Self-employed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Some companies base as much as ____ of their bonuses on team-based evaluations.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803"/>
              <w:gridCol w:w="220"/>
              <w:gridCol w:w="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10%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20%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most powerful rewards you can give to your coworkers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99"/>
              <w:gridCol w:w="220"/>
              <w:gridCol w:w="14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appreciation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gifts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forming a team, you should choose individuals that have been ____ in other groups.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29"/>
              <w:gridCol w:w="220"/>
              <w:gridCol w:w="1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successful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independent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aggressive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most organizations, ____ is power and the fuel used to make key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70"/>
              <w:gridCol w:w="220"/>
              <w:gridCol w:w="1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seniority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team has members in different geographic locations.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41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distributed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global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 range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distant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Traditional management roles include all of the following except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734"/>
              <w:gridCol w:w="220"/>
              <w:gridCol w:w="1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decision making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authorizing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implementing action plans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empowering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text, the best technology for distributed teams to simulate how to prepare for emergencies is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55"/>
              <w:gridCol w:w="220"/>
              <w:gridCol w:w="1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Wikis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Facebook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Second Life, ____ are created to represent your virtual self.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91"/>
              <w:gridCol w:w="220"/>
              <w:gridCol w:w="1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characters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avatars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____________________, a group of people discuss topics that matter to the whole organization, such as guidelines for using the Internet.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____________________ is an activity with well-defined objectives or outcomes, a limited budget, and a schedule for completion.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____________________ is a number of people who work on similar tasks or follow the same procedures.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having confidence or relying on the integrity and abilities of other people.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____________________ is someone who hold the same type of job as you, and usually work in the same company.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colleague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benefits of being a member of a successful team.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Helps to overcome obstacles and solve problems.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Encourages active participation, which leads to additional success.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Reduces stress and promotes physical well-being.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Produces greater satisfaction, self-confidence, and self-esteem.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Discuss the do’s and don’ts of ensuring team success.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decide how to accomplish the team’s goals.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accept responsibility for meeting the goals.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let team members adopt roles that suit their abilities.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respect these roles within the team.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look for a team member who can focus on the team’s tasks and dynamics at the same time.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use a coordinator until a leader emerges.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take advantage of the different perspectives, abilities, and ideas offered in a team.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encourage differences to avoid intolerance or overlooking new ideas.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look for ways to create urgency, such as rallying to meet a deadline.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compete with other groups or standards.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wait for managers to set the goals.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overlook an important role that no team member has assumed.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take over someone’s role, but don’t be afraid to help with some roles, such as thinking creatively and reaching agreements.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automatically make the highest-ranking person the leader.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avoid necessary tasks until a leader emerges - discuss who should complete them.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fall into the trap of encouraging only familiar ideas.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discourage new ways of thinking.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keep up the urgency for long periods.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invent a reason to be urgent about team tasks.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Virtual worlds are online applications that let users interact with one another and create and use objects. Recently, virtual world applications have been introduced for business. One example of a real-life application in a virtual environment would be to simulate disasters such as hurricanes or floods.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case, what would be a benefit of simulating a disaster in a virtual world?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real-life consequences.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learn from mistakes.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A-1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case, what are virtual worlds most suited for in a business environment?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Training for emergencies.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A-1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Relating to the case, what other activities could businesses use virtual worlds for?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6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Training employees.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Simulating business processes.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Hosting events.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A-1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whether the characteristics below pertain to a group or a team.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Teamwork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5/27/2016 11:49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Rewards based on individual accomplishments.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Focus is on shared tasks and responsibilities.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Collection of individuals.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Objectives differ from one member to another.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Shared tasks offer many chances to develop trust.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Teamwork Unit A: Working in Groups and Teams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Teamwork Unit A: Working in Groups and Teams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