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the National College Health Assessment, nearly two-thirds of college students reported feeling overwhelmingly anxious.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The way that you experience stress depends on several components, including your body’s capacity for handling its demands.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 is best defined as the absence of disease.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key indicator of emotional wellness is the ability to maintain the same habits and ways of thinking throughout one’s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Stress can have both a positive and a negative impact on your </w:t>
            </w:r>
            <w:r>
              <w:rPr>
                <w:rStyle w:val="DefaultParagraphFont"/>
                <w:rFonts w:ascii="Times New Roman" w:eastAsia="Times New Roman" w:hAnsi="Times New Roman" w:cs="Times New Roman"/>
                <w:b w:val="0"/>
                <w:bCs w:val="0"/>
                <w:i w:val="0"/>
                <w:iCs w:val="0"/>
                <w:smallCaps w:val="0"/>
                <w:color w:val="000000"/>
                <w:sz w:val="22"/>
                <w:szCs w:val="22"/>
                <w:bdr w:val="nil"/>
                <w:rtl w:val="0"/>
              </w:rPr>
              <w:t>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Your reaction to the events in your life, rather than the actual events, determines whether your experience is stressful or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How an individual deals with stress is determined almost entirely by his or her genetic makeup.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are exposed to extremely stressful events as children tend to be particularly vulnerable to stress as adults.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Overall, college students describe relationship difficulties with their families, friends, and romantic partners as the greatest impediment to their academic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Hopi Indian word </w:t>
            </w:r>
            <w:r>
              <w:rPr>
                <w:rStyle w:val="DefaultParagraphFont"/>
                <w:rFonts w:ascii="Times New Roman" w:eastAsia="Times New Roman" w:hAnsi="Times New Roman" w:cs="Times New Roman"/>
                <w:b w:val="0"/>
                <w:bCs w:val="0"/>
                <w:i/>
                <w:iCs/>
                <w:smallCaps w:val="0"/>
                <w:color w:val="000000"/>
                <w:sz w:val="22"/>
                <w:szCs w:val="22"/>
                <w:bdr w:val="nil"/>
                <w:rtl w:val="0"/>
              </w:rPr>
              <w:t>koyaanisqatsi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describes a life lived in balance with nature and humanity.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Yerkes-Dodson Principle states that 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stress levels always lead to enhanced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stress levels always lead to enhanced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levels do not have an impact on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levels that are either too high or too low can diminish performance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levels most typically tend to diminish performance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You are driving down the highway when your tire suddenly has a blowout. What immediate reaction are you most likely to experience?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acute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episodic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 of health relates to your ability to think and learn from experiences, your ability to assess and question new information, and your openness to new learning?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 of health relates to the morals and values that guide you and that give meaning, direction, and purpose to your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 of health includes the cells, tissues, organs, and systems of the body working together to minimize disease and injury and to function at an optimal level?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 of health involves experiencing and appreciating a wide range of feelings and an ability to express these feelings in a healthy manner?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dimension of health is most related to the ability to express care and concern for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intellectual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essential first step in developing a plan to reduce stress is </w:t>
            </w:r>
            <w:r>
              <w:rPr>
                <w:rStyle w:val="DefaultParagraphFont"/>
                <w:rFonts w:ascii="Times New Roman" w:eastAsia="Times New Roman" w:hAnsi="Times New Roman" w:cs="Times New Roman"/>
                <w:b w:val="0"/>
                <w:bCs w:val="0"/>
                <w:i w:val="0"/>
                <w:iCs w:val="0"/>
                <w:smallCaps w:val="0"/>
                <w:color w:val="000000"/>
                <w:sz w:val="22"/>
                <w:szCs w:val="22"/>
                <w:bdr w:val="nil"/>
                <w:rtl w:val="0"/>
              </w:rPr>
              <w:t>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 a coping mechanism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track your unhealthy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blame other people and uncontrollable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remove all stressors from your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sources of your stress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Your text describes a research study that found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connection between high levels of the stress hormone cortisol and the human brain</w:t>
            </w:r>
            <w:r>
              <w:rPr>
                <w:rStyle w:val="DefaultParagraphFont"/>
                <w:rFonts w:ascii="Times New Roman" w:eastAsia="Times New Roman" w:hAnsi="Times New Roman" w:cs="Times New Roman"/>
                <w:b w:val="0"/>
                <w:bCs w:val="0"/>
                <w:i w:val="0"/>
                <w:iCs w:val="0"/>
                <w:smallCaps w:val="0"/>
                <w:color w:val="000000"/>
                <w:sz w:val="22"/>
                <w:szCs w:val="22"/>
                <w:bdr w:val="nil"/>
                <w:rtl w:val="0"/>
              </w:rPr>
              <w:t>. What other significant finding came from this study</w:t>
            </w:r>
            <w:r>
              <w:rPr>
                <w:rStyle w:val="DefaultParagraphFont"/>
                <w:rFonts w:ascii="Arial" w:eastAsia="Arial" w:hAnsi="Arial" w:cs="Arial"/>
                <w:b w:val="0"/>
                <w:bCs w:val="0"/>
                <w:i w:val="0"/>
                <w:iCs w:val="0"/>
                <w:smallCaps w:val="0"/>
                <w:color w:val="000000"/>
                <w:sz w:val="18"/>
                <w:szCs w:val="18"/>
                <w:bdr w:val="nil"/>
                <w:rtl w:val="0"/>
              </w:rPr>
              <w:t>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Excess cortisol may cause shrinkage of the amygdala, a brain structure required for the formation of certain kinds of memory.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no risk associated with developing healthy stress management techniques later in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individuals experience periods of episodic stress with the same frequency.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with heightened cortisol levels had decreased brain volume later in life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Periods of eustress during the first year of life can enhance brain growth.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key lesson to take away from this chapter?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 stress whenever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Optimize your experience of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Strive for balance in your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technology to reduce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Ignore the “small stuff.”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Match the correct answer with the appropriate term.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
              <w:gridCol w:w="8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Negative stress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event or situation that is perceived by an individual as a threat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stress typically resulting from long-term stressors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Positive or desirable stress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demand made upon the adaptive capacities of the mind and body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stress typically resulting from short-term stressors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theory that up to a certain point, stress can increase performance but that too much stress can diminish performance</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Yerkes-Dodson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stressor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eustress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distress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acute 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chronic 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After a challenging freshman year of college, Renata has joined a student group that meets weekly to talk about classes, relationships, and homesickness. This activity will most likely nourish the ____________________ dimension of her </w:t>
            </w:r>
            <w:r>
              <w:rPr>
                <w:rStyle w:val="DefaultParagraphFont"/>
                <w:rFonts w:ascii="Times New Roman" w:eastAsia="Times New Roman" w:hAnsi="Times New Roman" w:cs="Times New Roman"/>
                <w:b w:val="0"/>
                <w:bCs w:val="0"/>
                <w:i w:val="0"/>
                <w:iCs w:val="0"/>
                <w:smallCaps w:val="0"/>
                <w:color w:val="000000"/>
                <w:sz w:val="22"/>
                <w:szCs w:val="22"/>
                <w:bdr w:val="nil"/>
                <w:rtl w:val="0"/>
              </w:rPr>
              <w:t>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research, students rate ____________________ as the top impediment to their academic performance.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4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information overload generated by 24/7 access to the Internet, smart phones, Twitter, Instagram, and e-mail has had an impact on stress that is referred to </w:t>
            </w:r>
            <w:r>
              <w:rPr>
                <w:rStyle w:val="DefaultParagraphFont"/>
                <w:rFonts w:ascii="Times New Roman" w:eastAsia="Times New Roman" w:hAnsi="Times New Roman" w:cs="Times New Roman"/>
                <w:b w:val="0"/>
                <w:bCs w:val="0"/>
                <w:i w:val="0"/>
                <w:iCs w:val="0"/>
                <w:smallCaps w:val="0"/>
                <w:color w:val="000000"/>
                <w:sz w:val="22"/>
                <w:szCs w:val="22"/>
                <w:bdr w:val="nil"/>
                <w:rtl w:val="0"/>
              </w:rPr>
              <w:t>as </w:t>
            </w:r>
            <w:r>
              <w:rPr>
                <w:rStyle w:val="DefaultParagraphFont"/>
                <w:rFonts w:ascii="Times New Roman" w:eastAsia="Times New Roman" w:hAnsi="Times New Roman" w:cs="Times New Roman"/>
                <w:b w:val="0"/>
                <w:bCs w:val="0"/>
                <w:i w:val="0"/>
                <w:iCs w:val="0"/>
                <w:smallCaps w:val="0"/>
                <w:color w:val="000000"/>
                <w:sz w:val="22"/>
                <w:szCs w:val="22"/>
                <w:bdr w:val="nil"/>
                <w:rtl w:val="0"/>
              </w:rPr>
              <w:t>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49"/>
              <w:gridCol w:w="11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Technostress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why having too little stress can be as much of a problem as having too much 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Too little stress can lead to feelings such as boredom, lethargy, and apathy. Although we often think of stress as negative, stress can be stimulating and helpful. The right balance leads to a productive, healthy life.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and describe one of the five dimensions of health. Illustrate the impact of stress along that dimension with specific </w:t>
            </w:r>
            <w:r>
              <w:rPr>
                <w:rStyle w:val="DefaultParagraphFont"/>
                <w:rFonts w:ascii="Times New Roman" w:eastAsia="Times New Roman" w:hAnsi="Times New Roman" w:cs="Times New Roman"/>
                <w:b w:val="0"/>
                <w:bCs w:val="0"/>
                <w:i w:val="0"/>
                <w:iCs w:val="0"/>
                <w:smallCaps w:val="0"/>
                <w:color w:val="000000"/>
                <w:sz w:val="22"/>
                <w:szCs w:val="22"/>
                <w:bdr w:val="nil"/>
                <w:rtl w:val="0"/>
              </w:rPr>
              <w:t>examples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Physical health. When the cells, tissues, organs, and systems that function together to form your body are in working order, you can claim to be in good physical health. You are able to minimize disease and injury and function optimally.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physically healthy body is better able to resist many of the damaging physiological changes t</w:t>
                  </w:r>
                  <w:r>
                    <w:rPr>
                      <w:rStyle w:val="DefaultParagraphFont"/>
                      <w:rFonts w:ascii="Times New Roman" w:eastAsia="Times New Roman" w:hAnsi="Times New Roman" w:cs="Times New Roman"/>
                      <w:b w:val="0"/>
                      <w:bCs w:val="0"/>
                      <w:i w:val="0"/>
                      <w:iCs w:val="0"/>
                      <w:smallCaps w:val="0"/>
                      <w:color w:val="000000"/>
                      <w:sz w:val="22"/>
                      <w:szCs w:val="22"/>
                      <w:bdr w:val="nil"/>
                      <w:rtl w:val="0"/>
                    </w:rPr>
                    <w:t>hat otherwise might result from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excessive stress. Stress can cause disease and illness, and disease and illness can cause stress.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Mental or intellectual health relates to the ability to think and learn from experiences, the ability to assess and question new information, and an openness to new learning. Your mind—how and what you think—has a powerful impact on your health and well-being.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Learning a </w:t>
                  </w:r>
                  <w:r>
                    <w:rPr>
                      <w:rStyle w:val="DefaultParagraphFont"/>
                      <w:rFonts w:ascii="Times New Roman" w:eastAsia="Times New Roman" w:hAnsi="Times New Roman" w:cs="Times New Roman"/>
                      <w:b w:val="0"/>
                      <w:bCs w:val="0"/>
                      <w:i w:val="0"/>
                      <w:iCs w:val="0"/>
                      <w:smallCaps w:val="0"/>
                      <w:color w:val="000000"/>
                      <w:sz w:val="22"/>
                      <w:szCs w:val="22"/>
                      <w:bdr w:val="nil"/>
                      <w:rtl w:val="0"/>
                    </w:rPr>
                    <w:t>variety of stress prevention and reduction techniques can provide you with tools and techniques that work best for you. Your ability to process and act on this information will strengthen the mental dimension of your health.</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Emotional health involves experiencing and appreciating a wide range of feelings and the ability to express these feelings and emotions in a healthy manner. An indication of emotional wellness is the ability to remain flexible in coping with the ups and downs of life.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Emotionally heal</w:t>
                  </w:r>
                  <w:r>
                    <w:rPr>
                      <w:rStyle w:val="DefaultParagraphFont"/>
                      <w:rFonts w:ascii="Times New Roman" w:eastAsia="Times New Roman" w:hAnsi="Times New Roman" w:cs="Times New Roman"/>
                      <w:b w:val="0"/>
                      <w:bCs w:val="0"/>
                      <w:i w:val="0"/>
                      <w:iCs w:val="0"/>
                      <w:smallCaps w:val="0"/>
                      <w:color w:val="000000"/>
                      <w:sz w:val="22"/>
                      <w:szCs w:val="22"/>
                      <w:bdr w:val="nil"/>
                      <w:rtl w:val="0"/>
                    </w:rPr>
                    <w:t>thy people use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variety of</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coping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skills to keep from becoming overwhelmed by these feelings.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Dealing successfully with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means taking control of your emotions rather than letting your emotions take control of you.</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Spiritual health relates to the principles and values that guide a person and give meaning, direction, and purpose to life. A conviction that life is meaningful and a belief that your life is guided by a reality greater than yourself are indications of spiritual health.</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Str</w:t>
                  </w:r>
                  <w:r>
                    <w:rPr>
                      <w:rStyle w:val="DefaultParagraphFont"/>
                      <w:rFonts w:ascii="Times New Roman" w:eastAsia="Times New Roman" w:hAnsi="Times New Roman" w:cs="Times New Roman"/>
                      <w:b w:val="0"/>
                      <w:bCs w:val="0"/>
                      <w:i w:val="0"/>
                      <w:iCs w:val="0"/>
                      <w:smallCaps w:val="0"/>
                      <w:color w:val="000000"/>
                      <w:sz w:val="22"/>
                      <w:szCs w:val="22"/>
                      <w:bdr w:val="nil"/>
                      <w:rtl w:val="0"/>
                    </w:rPr>
                    <w:t>ess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often </w:t>
                  </w:r>
                  <w:r>
                    <w:rPr>
                      <w:rStyle w:val="DefaultParagraphFont"/>
                      <w:rFonts w:ascii="Times New Roman" w:eastAsia="Times New Roman" w:hAnsi="Times New Roman" w:cs="Times New Roman"/>
                      <w:b w:val="0"/>
                      <w:bCs w:val="0"/>
                      <w:i w:val="0"/>
                      <w:iCs w:val="0"/>
                      <w:smallCaps w:val="0"/>
                      <w:color w:val="000000"/>
                      <w:sz w:val="22"/>
                      <w:szCs w:val="22"/>
                      <w:bdr w:val="nil"/>
                      <w:rtl w:val="0"/>
                    </w:rPr>
                    <w:t>arises from a sense of aimlessness or lack of purpose.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It can happen when someone feels worthless or has low self-esteem. Much stress today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relates to being out of touch with our principles, values, 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beliefs. Making choices that ar</w:t>
                  </w:r>
                  <w:r>
                    <w:rPr>
                      <w:rStyle w:val="DefaultParagraphFont"/>
                      <w:rFonts w:ascii="Times New Roman" w:eastAsia="Times New Roman" w:hAnsi="Times New Roman" w:cs="Times New Roman"/>
                      <w:b w:val="0"/>
                      <w:bCs w:val="0"/>
                      <w:i w:val="0"/>
                      <w:iCs w:val="0"/>
                      <w:smallCaps w:val="0"/>
                      <w:color w:val="000000"/>
                      <w:sz w:val="22"/>
                      <w:szCs w:val="22"/>
                      <w:bdr w:val="nil"/>
                      <w:rtl w:val="0"/>
                    </w:rPr>
                    <w: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not consistent with </w:t>
                  </w:r>
                  <w:r>
                    <w:rPr>
                      <w:rStyle w:val="DefaultParagraphFont"/>
                      <w:rFonts w:ascii="Times New Roman" w:eastAsia="Times New Roman" w:hAnsi="Times New Roman" w:cs="Times New Roman"/>
                      <w:b w:val="0"/>
                      <w:bCs w:val="0"/>
                      <w:i w:val="0"/>
                      <w:iCs w:val="0"/>
                      <w:smallCaps w:val="0"/>
                      <w:color w:val="000000"/>
                      <w:sz w:val="22"/>
                      <w:szCs w:val="22"/>
                      <w:bdr w:val="nil"/>
                      <w:rtl w:val="0"/>
                    </w:rPr>
                    <w:t>your core values can be stressful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Learning techniques such as values clarification can contribute to spiritual peace.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0"/>
                      <w:szCs w:val="20"/>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health refers to the ability to relate to others and express care and concern for others. The ability to interact effectively with others, to develop satisfying interpersonal relationships, and to fulfill social roles is important for social health. Relationships with others, particularly family and friends, affect social well-being.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 strong social support system increases your ability to manage the demands of life.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stress and include the three important aspects of stress as explained in your text.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is a demand made upon the adaptive capacities of the mind and body. This definition helps us understand three important aspects of stress: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r>
                    <w:rPr>
                      <w:rStyle w:val="DefaultParagraphFont"/>
                      <w:rFonts w:ascii="Times New Roman" w:eastAsia="Times New Roman" w:hAnsi="Times New Roman" w:cs="Times New Roman"/>
                      <w:b w:val="0"/>
                      <w:bCs w:val="0"/>
                      <w:i w:val="0"/>
                      <w:iCs w:val="0"/>
                      <w:smallCaps w:val="0"/>
                      <w:color w:val="000000"/>
                      <w:sz w:val="22"/>
                      <w:szCs w:val="22"/>
                      <w:bdr w:val="nil"/>
                      <w:rtl w:val="0"/>
                    </w:rPr>
                    <w:t>. How you experience stress depends on your personal view of the stressor, and it can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affect you positively and negatively.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2. Your reaction to events in life, rather than the events themselves, is what </w:t>
                  </w:r>
                  <w:r>
                    <w:rPr>
                      <w:rStyle w:val="DefaultParagraphFont"/>
                      <w:rFonts w:ascii="Times New Roman" w:eastAsia="Times New Roman" w:hAnsi="Times New Roman" w:cs="Times New Roman"/>
                      <w:b w:val="0"/>
                      <w:bCs w:val="0"/>
                      <w:i w:val="0"/>
                      <w:iCs w:val="0"/>
                      <w:smallCaps w:val="0"/>
                      <w:color w:val="000000"/>
                      <w:sz w:val="22"/>
                      <w:szCs w:val="22"/>
                      <w:bdr w:val="nil"/>
                      <w:rtl w:val="0"/>
                    </w:rPr>
                    <w:t>determines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your experience is stressful or not.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Stress is a demand upon the body’s capacity. When your ability to manage stress is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robust and healthy, the outcome is positive. When you can’t seem to meet the demand,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result is </w:t>
                  </w:r>
                  <w:r>
                    <w:rPr>
                      <w:rStyle w:val="DefaultParagraphFont"/>
                      <w:rFonts w:ascii="Times New Roman" w:eastAsia="Times New Roman" w:hAnsi="Times New Roman" w:cs="Times New Roman"/>
                      <w:b w:val="0"/>
                      <w:bCs w:val="0"/>
                      <w:i w:val="0"/>
                      <w:iCs w:val="0"/>
                      <w:smallCaps w:val="0"/>
                      <w:color w:val="000000"/>
                      <w:sz w:val="22"/>
                      <w:szCs w:val="22"/>
                      <w:bdr w:val="nil"/>
                      <w:rtl w:val="0"/>
                    </w:rPr>
                    <w:t>adverse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Identify some individual factors that influence how different people are affected by </w:t>
            </w:r>
            <w:r>
              <w:rPr>
                <w:rStyle w:val="DefaultParagraphFont"/>
                <w:rFonts w:ascii="Times New Roman" w:eastAsia="Times New Roman" w:hAnsi="Times New Roman" w:cs="Times New Roman"/>
                <w:b w:val="0"/>
                <w:bCs w:val="0"/>
                <w:i w:val="0"/>
                <w:iCs w:val="0"/>
                <w:smallCaps w:val="0"/>
                <w:color w:val="000000"/>
                <w:sz w:val="22"/>
                <w:szCs w:val="22"/>
                <w:bdr w:val="nil"/>
                <w:rtl w:val="0"/>
              </w:rPr>
              <w:t>stress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Stress affects each person differently. Many factors affect our experience with stress. Individual factors include heredity, environment, number of stressors, magnitude of the stressor, subjective meaning of the stressor, developmental level of the individual, and availability of social support.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Yerkes-Dodson Principle and explain how it relates to you and your stress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Yerkes-Dodson Principle implies that up to a certain point, a specific amount of stress is beneficial and can enhance performance. However, this relationship between increased stress and increased performance does not continue indefinitely. When stress exceeds one’s ability to cope, this overload contributes to diminished performance. Student answers will vary with regard to their personal experiences.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key differences between acute and chronic 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Acute stress results from a short-term stressor. It appears suddenly, is usually quite intense, and then disappears quickly. When you manage acute stress well, it can help you think clearly and perform optimally. Acute stress can be exciting and invigorating in small doses—but too much is exhausting.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Chronic stress is long-term stress that can result from unrelenting demands and pressures that seem to go on for an interminable time. The danger of chronic stress is that some people get used to it, lose hope, and give up searching for solutions. As their physical and mental resources are depleted, they are overcome by feelings of apathy, hopelessness, and fear.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Define holistic health and explain its role in stress management.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is more than just the absence of disease and relates to more than just the physical dimension. Holistic health encompasses physical, intellectual, emotional, spiritual, and social dimensions. An imbalance in any of these dimensions will affect one’s health. The holistically healthy person functions as a total, balanced person. In the context of stress, every dimension of health may be negatively affected.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two main sources of your own personal stress and their impact on you in the context of the five dimensions of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 but should address all five dimensions of health (physical, intellectual, emotional, spiritual, and social) and how each applies to their unique and individual experience.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meaning of the term “eustress” and illustrate with at least two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Eustress is a term that explains the positive, desirable stress that keeps life interesting and helps to motivate and inspire. Events such as going off to college, getting married, starting a new job, or having a baby can be happy, joyous, </w:t>
                  </w:r>
                  <w:r>
                    <w:rPr>
                      <w:rStyle w:val="DefaultParagraphFont"/>
                      <w:rFonts w:ascii="Times New Roman" w:eastAsia="Times New Roman" w:hAnsi="Times New Roman" w:cs="Times New Roman"/>
                      <w:b w:val="0"/>
                      <w:bCs w:val="0"/>
                      <w:i/>
                      <w:iCs/>
                      <w:smallCaps w:val="0"/>
                      <w:color w:val="000000"/>
                      <w:sz w:val="22"/>
                      <w:szCs w:val="22"/>
                      <w:bdr w:val="nil"/>
                      <w:rtl w:val="0"/>
                    </w:rPr>
                    <w:t>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stress-producing. Eustress also involves managing stress successfully even when dealing with a negative stressor. Eustress can be represented on a curve in which stress level and health and performance increase simultaneously. Eustress implies that a certain amount of stress is useful, beneficial, and even good for our health.</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Lazarus’s research, what are daily hassles? What role do they play in the production of stress?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7"/>
              <w:gridCol w:w="7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Lazarus described hassles as the irritating, frustrating, or distressing incidents that occur in our everyday transactions with the environment. His research supports the premise that the petty annoyances, frustrations, and unpleasant surprises that plague us every day may add up to more grief than life’s major stressful events.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01 - Stress in Todays World</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Stress in Todays World</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