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Attention, perception, memory, and decision making are all different types of mental processes in which the mind engages. These are known as different types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reaction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psychology concerned with the scientific study of the mind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 consolidation.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Donders's main reason for doing his choice reaction time experiment was to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childhood attachment styles.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By comparing reaction times across different tasks, Donders was able to conclude how long the mind needs to perform a certain cognitive task. Donders interpreted the difference in reaction time between the simple and choice conditions of his experiment as indicating how long it took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perceive the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the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attend to the 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a decision about the stimulus.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point of the Donders's reaction time experiments was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that reaction times can be measured accurately.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 the amount of time it takes to make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differences in the way people react to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that our cognitions are often based on unconscious inferences.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In Donders's experiment on decision making, when participants were asked to press a button upon presentation of a light, they were engaged in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sensory memory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 reaction time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 reaction time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classical conditioning task.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Reaction time refers to the time between the _______ of a stimulus and a person's response to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intensity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In Donders's experiment on decision making, when participants were asked to press one button if the light on the left was illuminated and another button if the light on the right was illuminated, they were engaged in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 recall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 reaction time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 reaction time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operant conditioning task.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How is the term </w:t>
            </w:r>
            <w:r>
              <w:rPr>
                <w:rStyle w:val="DefaultParagraphFont"/>
                <w:rFonts w:ascii="Times New Roman" w:eastAsia="Times New Roman" w:hAnsi="Times New Roman" w:cs="Times New Roman"/>
                <w:b w:val="0"/>
                <w:bCs w:val="0"/>
                <w:i/>
                <w:iCs/>
                <w:smallCaps w:val="0"/>
                <w:color w:val="000000"/>
                <w:sz w:val="22"/>
                <w:szCs w:val="22"/>
                <w:bdr w:val="nil"/>
                <w:rtl w:val="0"/>
              </w:rPr>
              <w:t>mind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used in this statement: “If you put your mind to it, I’m sure you can solve that math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as involved in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as problem solver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as used to make decisions or consider possibilities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as valuable, something that should be 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Donders's research on human decision making, he found that it took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decide which of two buttons to push in response to a stimulus.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than one 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between one and two seconds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to five seconds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five seconds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experiments in cognitive psychology were based on the idea that mental responses can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9"/>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measured directly.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inferred from the participant's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measured by comparing the presentation of the stimulus and the participant's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measured by comparing responses among different participants.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relationship between the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NOT measured directly by cognitive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physiological response and the behavioral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task and the behavioral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task and the physiological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task and the mental response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How is the term </w:t>
            </w:r>
            <w:r>
              <w:rPr>
                <w:rStyle w:val="DefaultParagraphFont"/>
                <w:rFonts w:ascii="Times New Roman" w:eastAsia="Times New Roman" w:hAnsi="Times New Roman" w:cs="Times New Roman"/>
                <w:b w:val="0"/>
                <w:bCs w:val="0"/>
                <w:i/>
                <w:iCs/>
                <w:smallCaps w:val="0"/>
                <w:color w:val="000000"/>
                <w:sz w:val="22"/>
                <w:szCs w:val="22"/>
                <w:bdr w:val="nil"/>
                <w:rtl w:val="0"/>
              </w:rPr>
              <w:t>mind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used in this statement: “When he talks about his encounter with aliens, it sounds like he is out of his mind”?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as involved in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as problem solver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as a healthy mind being associated with normal functioning, a nonfunctioning mind with abnormal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as valuable, something that should be 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Ebbinghaus's research on memory, savings is a function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 familiarity.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sensory modality.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elapsed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reaction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Ebbinghaus's "memory" experiments were important because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described complex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plotted functions that described the operation of the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the first to combine basic elements of experience called sensations.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showed how positive reinforcers strengthen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following definition of the mind: The mind is a system that creates representations of the world so that we can act within it to achieve our goals. Which element of the mind does this definition emphasize?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Functioning and survival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Routine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With which of the following sentences would the author disagree?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creates and controls mental processes such as language and emotions.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can create representations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mind is a problem solver.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can consider the mind extraordinary if it is used for extraordinary purposes.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often associated with structuralism, was used in the psychology laboratory established by Wilhelm Wundt?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Measuring reaction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Operant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Classical conditioning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Wundt's procedure in which trained participants describe their experiences and thought processes in response to stimuli presented under controlled conditions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study of mental processes that includes determining the characteristics and properties of the mind and how it operates?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Psychopathology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criticism of analytic introspection?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infers mental processes based on objective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produces results that are too easy to verify.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produces variable results from person to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requires no training.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John Watson believed that psychology should focus on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observable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Who founded the first laboratory of scientific psychology at the University of Leipzig in Germany?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Erik Erikson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Ivan Pavlov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"Little Albert" experiment involving the rat and the loud noise is an example of which of the following types of experiments?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Reaction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Unconscious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Classical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Operant conditioning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Behaviorists believe that the presentation of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increases the frequency of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reinforcers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discriminative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backward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inhibitory neurotransmitters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psychologists is known for research on operant conditioning?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Franciscus Donders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F. Skinner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investigation of how behavior is strengthened by presentation of positive reinforcers (e.g., food) or withdrawal of negative reinforcers (e.g., shock) is best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classical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method of savings.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 reaction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operant conditioning.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Who developed the concept of the cognitive map?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Raynor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Tolman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mental conception of the layout of a physical space is known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map.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artificial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 consolidation.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children's language development, Noam Chomsky noted that children generate many sentences they have never heard before. From this, he concluded that language development is driven largely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inborn biological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classical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operant conditioning.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Who proposed that children's language development was caused by imitation and reinforcement?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Noam Chomsky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Keller Breland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F. Skinner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events is most closely associated with a resurgence in interest in the mind within the study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Watson's "Little Albert"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Skinner's publication of the book, </w:t>
                  </w:r>
                  <w:r>
                    <w:rPr>
                      <w:rStyle w:val="DefaultParagraphFont"/>
                      <w:rFonts w:ascii="Times New Roman" w:eastAsia="Times New Roman" w:hAnsi="Times New Roman" w:cs="Times New Roman"/>
                      <w:b w:val="0"/>
                      <w:bCs w:val="0"/>
                      <w:i/>
                      <w:iCs/>
                      <w:smallCaps w:val="0"/>
                      <w:color w:val="000000"/>
                      <w:sz w:val="22"/>
                      <w:szCs w:val="22"/>
                      <w:bdr w:val="nil"/>
                      <w:rtl w:val="0"/>
                    </w:rPr>
                    <w:t>Verbal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 of the technique of analytic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Tolman's proposal of cognitive maps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does NOT characterize the information processing (IP) approach to the study of cognition?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IP depicts the mind as processing information in a sequence of stages.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IP emphasizes stimulus–response relationships in cognitive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IP involves the use of computers as a metaphor to understand human 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IP traces the sequence of mental operations involved in cognition.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Your text describes the occurrence of a "cognitive revolution" during which dramatic changes took place in the way psychology was studied. This so-called revolution occurred parallel to (and, in part, because of) the introduction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psychology textbooks.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Skinner boxes.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Wundt’s approach, which dominated psychology in the late 1800s and early 1900s, was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Colin Cherry's experiment in which participants listen to two messages simultaneously, one in each ear, found all but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can focus on one message and ignore the other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can focus on the message they were repeating.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take in very little information about the ignored 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are deaf process auditory information on a nonconscious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Donald Broadbent was the first person to develop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flow diagram depicting the mind as processing information in a sequence of stages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computer program for solving logic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experimental procedure for studying the way people process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first textbook of cognitive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Who introduced the flow diagram to represent what is happening in the mind?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Donald Broadbent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Colin Cherry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Newell and Simon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technique in which trained participants described their experiences and thought processes in response to stimuli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Watson became dissatisfied with the method of analytic introspection in which context?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Results were interpreted in terms of invisible inner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produced same results from person to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Results were easy to verify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use of the term </w:t>
            </w:r>
            <w:r>
              <w:rPr>
                <w:rStyle w:val="DefaultParagraphFont"/>
                <w:rFonts w:ascii="Times New Roman" w:eastAsia="Times New Roman" w:hAnsi="Times New Roman" w:cs="Times New Roman"/>
                <w:b w:val="0"/>
                <w:bCs w:val="0"/>
                <w:i/>
                <w:iCs/>
                <w:smallCaps w:val="0"/>
                <w:color w:val="000000"/>
                <w:sz w:val="22"/>
                <w:szCs w:val="22"/>
                <w:bdr w:val="nil"/>
                <w:rtl w:val="0"/>
              </w:rPr>
              <w:t>artificial intelligence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was coined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Colin Cherry.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Edward Tolman.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McCarthy.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Newell and Simon were among the first to use computers for artificial intelligence. Their computer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simulated human attention.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created proofs for problems in logic.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controlled presentation of visual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produced the first flow diagram.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At the </w:t>
            </w:r>
            <w:r>
              <w:rPr>
                <w:rStyle w:val="DefaultParagraphFont"/>
                <w:rFonts w:ascii="Times New Roman" w:eastAsia="Times New Roman" w:hAnsi="Times New Roman" w:cs="Times New Roman"/>
                <w:b w:val="0"/>
                <w:bCs w:val="0"/>
                <w:i/>
                <w:iCs/>
                <w:smallCaps w:val="0"/>
                <w:color w:val="000000"/>
                <w:sz w:val="22"/>
                <w:szCs w:val="22"/>
                <w:bdr w:val="nil"/>
                <w:rtl w:val="0"/>
              </w:rPr>
              <w:t>Massachusetts Institute of Technology Symposium on Information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 George Miller presented a paper suggesting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human ability to process information is unlimited.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limits to the human ability to process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intelligent machines can be successfully created.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 consolidation is enhanced by REM sleep.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Why can we consider Tolman one of the early cognitive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he used behavior to infer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his focus on measuring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he focused on the stimulus–response connections in the rat’s mind during his maze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his interest in operant conditioning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"cognitive revolution"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occurred rapidly, within a period of a few years, in response to the attacks on Skinner and the development of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extended over a long period of time, beginning in the early part of the century, in reaction to Wundt's introspection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a gradual process that occurred over a few decades.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not really necessary because the study of the mind has been a constant part of experimental psychology since the founding of the first psychology laboratory.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iCs/>
                <w:smallCaps w:val="0"/>
                <w:color w:val="000000"/>
                <w:sz w:val="22"/>
                <w:szCs w:val="22"/>
                <w:bdr w:val="nil"/>
                <w:rtl w:val="0"/>
              </w:rPr>
              <w:t>Verbal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was written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Noam Chomsky.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Tolman.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F. Skinner.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book was written by Thomas Kuhn?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Verbal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The Structure of Scientific Revolutions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Sensory Memory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terms is correct in context with “Pairing one stimulus with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mapping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Paradigm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Classical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terms is correct in context with “conception within the rat’s mind of the maze’s layout”?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mapping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Paradigm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Classical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of gaps in the behaviorist paradigm, the new cognitive paradigm began to emerge in which decade?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field of neuropsychology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 of people with brain damage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Electrical responses of the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Sequences of mental operations involved in cognition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year was positron emission tomography (PET) introduced and made it possible to see which areas of the human brain are activated during cognitive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Richard Atkinson and Richard Shiffrin’s (1968) model of memory, which was introduced a year after the publication of Neisser’s book, described the flow of information in the memory system as progressing through three stages. Which memory holds incoming information for a fraction of a second and then passes most of this information to short-term memory?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Sensory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Episodic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Semantic memory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true of positron emission tomography (PET)?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3"/>
              <w:gridCol w:w="8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replaced functional magnetic resonance imaging (fMRI) because it was less expensive.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shows which areas of the human brain are activated during cognitive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a lower-resolution image than fMRI.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involved injecting radioactive tracers into a person’s bloodstream.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iCs/>
                <w:smallCaps w:val="0"/>
                <w:color w:val="000000"/>
                <w:sz w:val="22"/>
                <w:szCs w:val="22"/>
                <w:bdr w:val="nil"/>
                <w:rtl w:val="0"/>
              </w:rPr>
              <w:t>Neuroimage</w:t>
            </w:r>
            <w:r>
              <w:rPr>
                <w:rStyle w:val="DefaultParagraphFont"/>
                <w:rFonts w:ascii="Times New Roman" w:eastAsia="Times New Roman" w:hAnsi="Times New Roman" w:cs="Times New Roman"/>
                <w:b w:val="0"/>
                <w:bCs w:val="0"/>
                <w:i w:val="0"/>
                <w:iCs w:val="0"/>
                <w:smallCaps w:val="0"/>
                <w:color w:val="000000"/>
                <w:sz w:val="22"/>
                <w:szCs w:val="22"/>
                <w:bdr w:val="nil"/>
                <w:rtl w:val="0"/>
              </w:rPr>
              <w:t>, a journal devoted solely to reporting neuroimaging research, was founded in which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Endel Tulving, one of the most prominent early memory researchers, proposed that long-term memory is subdivided into all of the following components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Short-term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Episodic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Semantic memory.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memory is used for physical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Episodic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Semantic memory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Donders's and Ebbinghaus's pioneering methods, though very different from each other, allowed for behavior to determine a property of the mind.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analytic introspection and explain two limitations to this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classical conditioning differ from operant conditioning? How might cognition play a role in the process of operant conditioning? Give an example to support your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Tolman's maze experiment worked. What concept was developed based on the results of this research, and how is it connected to the broader theme of cognitive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Atkinson and Shiffrin's model of memory and how it works. Also, describe Tulving's components of memory and give an example of each component.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