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total valence electrons are represented in the following electron configuration?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z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or 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5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Write valid Lewis (electron-dot) structures for each formula below. Show all electrons as dots and show all nonbonding electrons.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OH ethanol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6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48pt;width:82pt">
                        <v:imagedata r:id="rId4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structure of urea is shown below. Fill in any nonbonding valence electrons that are missing from the line-bond structure.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9"/>
                <w:sz w:val="22"/>
                <w:szCs w:val="22"/>
                <w:bdr w:val="nil"/>
                <w:rtl w:val="0"/>
              </w:rPr>
              <w:pict>
                <v:shape id="_x0000_i1027" type="#_x0000_t75" style="height:30pt;width:69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8"/>
                    </w:rPr>
                    <w:pict>
                      <v:shape id="_x0000_i1028" type="#_x0000_t75" style="height:30pt;width:68pt">
                        <v:imagedata r:id="rId6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Determine the hybridization for the indicated atoms in each structure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"/>
                <w:sz w:val="22"/>
                <w:szCs w:val="22"/>
                <w:bdr w:val="nil"/>
                <w:rtl w:val="0"/>
              </w:rPr>
              <w:pict>
                <v:shape id="_x0000_i1029" type="#_x0000_t75" style="height:38pt;width:100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2"/>
                <w:szCs w:val="22"/>
                <w:bdr w:val="nil"/>
                <w:rtl w:val="0"/>
              </w:rPr>
              <w:pict>
                <v:shape id="_x0000_i1030" type="#_x0000_t75" style="height:34pt;width:57pt">
                  <v:imagedata r:id="rId8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instructions. The hybridization of carbon atom A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instructions. The hybridization of carbon atom B is 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nonbonding electron pairs are in the structure shown below?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7"/>
                <w:sz w:val="22"/>
                <w:szCs w:val="22"/>
                <w:bdr w:val="nil"/>
                <w:rtl w:val="0"/>
              </w:rPr>
              <w:pict>
                <v:shape id="_x0000_i1031" type="#_x0000_t75" style="height:48pt;width:74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molecular formula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 can be converted into three-line bond (Kekulé) structures that are consistent with valence rules. Which one of the following Kekulé structures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consistent with valence rules?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32" type="#_x0000_t75" style="height:48pt;width:67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33" type="#_x0000_t75" style="height:44pt;width:68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4"/>
                    </w:rPr>
                    <w:pict>
                      <v:shape id="_x0000_i1034" type="#_x0000_t75" style="height:46pt;width:67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35" type="#_x0000_t75" style="height:48pt;width:58pt">
                        <v:imagedata r:id="rId13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Propose a structure for a molecule that meets the following description.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instructions. Contains only two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hybridized carbons and two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hybridized carbons.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0"/>
                    </w:rPr>
                    <w:pict>
                      <v:shape id="_x0000_i1036" type="#_x0000_t75" style="height:12pt;width:247pt">
                        <v:imagedata r:id="rId14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Refer to instructions. Contains only one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hybridized carbon and two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hybridized carbons.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3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6"/>
                    </w:rPr>
                    <w:pict>
                      <v:shape id="_x0000_i1037" type="#_x0000_t75" style="height:28pt;width:67pt">
                        <v:imagedata r:id="rId15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Consider the formation of 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 orbital. 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 equivalent hybrid orbitals are produced.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atomic orbital are involved.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One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atomic orbital remains unhybridized.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hybrid orbitals produced can form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atomic theory: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nucleus is positively charged.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nucleus contains both charged and uncharged particles.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electrons contribute very little to the total mass of the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electrons are located in the atomic space outside the nucleus.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drawing the Lewis structure for an organic compound, the carbon atoms should always be shown with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lone pairs of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 single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 total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positive charge.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Covalent bonding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involves a transfer of electrons from one atom to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occurs when atoms share all their valence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occurs when unpaired valence electrons are shared between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occurs when nonvalence electrons are shared between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represents the shape of a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atomic orbital of carbon?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CellSpacing w:w="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494"/>
              <w:gridCol w:w="1210"/>
            </w:tblGrid>
            <w:tr>
              <w:tblPrEx>
                <w:jc w:val="left"/>
                <w:tblCellSpacing w:w="15" w:type="dxa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    </w:t>
                  </w:r>
                </w:p>
              </w:tc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-22"/>
                    </w:rPr>
                    <w:pict>
                      <v:shape id="_x0000_i1038" type="#_x0000_t75" style="height:34pt;width:34pt">
                        <v:imagedata r:id="rId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B</w:t>
                  </w:r>
                </w:p>
              </w:tc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3"/>
                      <w:sz w:val="22"/>
                      <w:szCs w:val="22"/>
                      <w:bdr w:val="nil"/>
                      <w:rtl w:val="0"/>
                    </w:rPr>
                    <w:pict>
                      <v:shape id="_x0000_i1039" type="#_x0000_t75" style="height:54pt;width:38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C </w:t>
                  </w:r>
                </w:p>
              </w:tc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2"/>
                      <w:szCs w:val="22"/>
                      <w:bdr w:val="nil"/>
                      <w:rtl w:val="0"/>
                    </w:rPr>
                    <w:pict>
                      <v:shape id="_x0000_i1040" type="#_x0000_t75" style="height:35pt;width:54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30" w:type="dxa"/>
                  <w:left w:w="30" w:type="dxa"/>
                  <w:bottom w:w="30" w:type="dxa"/>
                  <w:right w:w="30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D</w:t>
                  </w:r>
                </w:p>
              </w:tc>
              <w:tc>
                <w:tcPr>
                  <w:noWrap w:val="0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3"/>
                      <w:sz w:val="22"/>
                      <w:szCs w:val="22"/>
                      <w:bdr w:val="nil"/>
                      <w:rtl w:val="0"/>
                    </w:rPr>
                    <w:pict>
                      <v:shape id="_x0000_i1041" type="#_x0000_t75" style="height:54pt;width:54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best represents the shape of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 orbital of carbon?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tbl>
            <w:tblPr>
              <w:jc w:val="left"/>
              <w:tblCellSpacing w:w="1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64"/>
              <w:gridCol w:w="1180"/>
            </w:tblGrid>
            <w:tr>
              <w:tblPrEx>
                <w:jc w:val="left"/>
                <w:tblCellSpacing w:w="15" w:type="dxa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A    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-22"/>
                    </w:rPr>
                    <w:pict>
                      <v:shape id="_x0000_i1042" type="#_x0000_t75" style="height:34pt;width:34pt">
                        <v:imagedata r:id="rId1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B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3"/>
                      <w:sz w:val="22"/>
                      <w:szCs w:val="22"/>
                      <w:bdr w:val="nil"/>
                      <w:rtl w:val="0"/>
                    </w:rPr>
                    <w:pict>
                      <v:shape id="_x0000_i1043" type="#_x0000_t75" style="height:54pt;width:38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C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2"/>
                      <w:szCs w:val="22"/>
                      <w:bdr w:val="nil"/>
                      <w:rtl w:val="0"/>
                    </w:rPr>
                    <w:pict>
                      <v:shape id="_x0000_i1044" type="#_x0000_t75" style="height:35pt;width:54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cantSplit w:val="0"/>
                <w:tblCellSpacing w:w="15" w:type="dxa"/>
                <w:jc w:val="left"/>
              </w:trPr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D</w:t>
                  </w:r>
                </w:p>
              </w:tc>
              <w:tc>
                <w:tcPr>
                  <w:noWrap w:val="0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3"/>
                      <w:sz w:val="22"/>
                      <w:szCs w:val="22"/>
                      <w:bdr w:val="nil"/>
                      <w:rtl w:val="0"/>
                    </w:rPr>
                    <w:pict>
                      <v:shape id="_x0000_i1045" type="#_x0000_t75" style="height:54pt;width:54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electrons are there in the valence shell of the carbon atom of a methyl anion,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single bond of an alkane is weaker than 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triple bond of an alkyne.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triple bond of an alkyne is shorter than 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double bond of an alkene.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triple bond of an alkyne is exactly three times as strong as a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single bond of an alkane.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single bond of an alkane is longer than the carbon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triple bond of an alkyne.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all the lone pairs (nonbonding valence electrons) on the structure of phosgene, a poisonous gas once used as a chemical warfare agent.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8"/>
                <w:sz w:val="22"/>
                <w:szCs w:val="22"/>
                <w:bdr w:val="nil"/>
                <w:rtl w:val="0"/>
              </w:rPr>
              <w:pict>
                <v:shape id="_x0000_i1046" type="#_x0000_t75" style="height:39pt;width:48pt">
                  <v:imagedata r:id="rId2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3"/>
                    </w:rPr>
                    <w:pict>
                      <v:shape id="_x0000_i1047" type="#_x0000_t75" style="height:45pt;width:55pt">
                        <v:imagedata r:id="rId21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Specify the hybridization of each carbon atom of limonene, a natural product present in citrus fruits, and thujone, which is derived from wormwood, a traditional component of the notorious liquor, Absinthe.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80"/>
              <w:gridCol w:w="2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105"/>
                    </w:rPr>
                    <w:pict>
                      <v:shape id="_x0000_i1048" type="#_x0000_t75" style="height:117pt;width:1in">
                        <v:imagedata r:id="rId22" o:title=""/>
                      </v:shape>
                    </w:pic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position w:val="-105"/>
                    </w:rPr>
                    <w:pict>
                      <v:shape id="_x0000_i1049" type="#_x0000_t75" style="height:117pt;width:79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limonene</w:t>
                  </w:r>
                </w:p>
              </w:tc>
              <w:tc>
                <w:tcPr>
                  <w:tcW w:w="28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thujone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880"/>
                    <w:gridCol w:w="288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8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position w:val="-105"/>
                          </w:rPr>
                          <w:pict>
                            <v:shape id="_x0000_i1050" type="#_x0000_t75" style="height:117pt;width:99pt">
                              <v:imagedata r:id="rId24" o:title=""/>
                            </v:shape>
                          </w:pict>
                        </w:r>
                      </w:p>
                    </w:tc>
                    <w:tc>
                      <w:tcPr>
                        <w:tcW w:w="28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position w:val="-120"/>
                          </w:rPr>
                          <w:pict>
                            <v:shape id="_x0000_i1051" type="#_x0000_t75" style="height:132pt;width:99pt">
                              <v:imagedata r:id="rId25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28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18"/>
                            <w:szCs w:val="18"/>
                            <w:bdr w:val="nil"/>
                            <w:rtl w:val="0"/>
                          </w:rPr>
                          <w:t>limonene</w:t>
                        </w:r>
                      </w:p>
                    </w:tc>
                    <w:tc>
                      <w:tcPr>
                        <w:tcW w:w="28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18"/>
                            <w:szCs w:val="18"/>
                            <w:bdr w:val="nil"/>
                            <w:rtl w:val="0"/>
                          </w:rPr>
                          <w:t>thujone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the skeletal drawing of the pharmaceutical Vioxx into a molecular formula.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28"/>
                <w:sz w:val="22"/>
                <w:szCs w:val="22"/>
                <w:bdr w:val="nil"/>
                <w:rtl w:val="0"/>
              </w:rPr>
              <w:pict>
                <v:shape id="_x0000_i1052" type="#_x0000_t75" style="height:139pt;width:141pt">
                  <v:imagedata r:id="rId2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Draw a picture showing the orbitals involved in the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π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-bonds of cyclopenta-1,3-diene, a commonly encountered reagent in organic synthesis.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1"/>
                <w:sz w:val="22"/>
                <w:szCs w:val="22"/>
                <w:bdr w:val="nil"/>
                <w:rtl w:val="0"/>
              </w:rPr>
              <w:pict>
                <v:shape id="_x0000_i1053" type="#_x0000_t75" style="height:42pt;width:43pt">
                  <v:imagedata r:id="rId2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54" type="#_x0000_t75" style="height:57pt;width:52pt">
                        <v:imagedata r:id="rId28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all possible structures of CF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where n and m vary from 0 to 4.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4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055" type="#_x0000_t75" style="height:54pt;width:324pt">
                        <v:imagedata r:id="rId29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two possible isomers of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 which all the carbon atoms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hybridized.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1"/>
                    </w:rPr>
                    <w:pict>
                      <v:shape id="_x0000_i1056" type="#_x0000_t75" style="height:63pt;width:318pt">
                        <v:imagedata r:id="rId30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Draw the structure for 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using solid, wedged, and dashed lines to show the tetrahedral geometry.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57" type="#_x0000_t75" style="height:51pt;width:48pt">
                        <v:imagedata r:id="rId31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Consider the two structures below to answer the following question.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OH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Refer to instructions. Which of the following correctly describes the structure of these compounds?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All carbon atoms are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hybridized.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bonds are sigma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Each oxygen atom has two nonbonding pairs of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bond angle around each oxygen atom is ideally about 109.5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expected hybridization around the sulfur atom in diethyl sulfide?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⎯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⎯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sulfur atom is not hybridized.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true according to molecular orbital (MO) theory?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2"/>
              <w:gridCol w:w="8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Antibonding orbitals are higher in energy than the corresponding bonding orbital.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head-on overlap of an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and 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atomic orbital can produce 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σ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molecular orbital.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molecular orbital forms only from the combination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atomic orbital wave functions.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subtractive combination of atomic orbital wave functions produces a bonding molecular orbital.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molecular orbital shown below is most likely of what type?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5"/>
                <w:sz w:val="22"/>
                <w:szCs w:val="22"/>
                <w:bdr w:val="nil"/>
                <w:rtl w:val="0"/>
              </w:rPr>
              <w:pict>
                <v:shape id="_x0000_i1058" type="#_x0000_t75" style="height:66pt;width:63pt">
                  <v:imagedata r:id="rId3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σ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σ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antibonding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antibonding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the two structures shown below, what do the positions labeled with the arrow have in common?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1"/>
                <w:sz w:val="22"/>
                <w:szCs w:val="22"/>
                <w:bdr w:val="nil"/>
                <w:rtl w:val="0"/>
              </w:rPr>
              <w:pict>
                <v:shape id="_x0000_i1059" type="#_x0000_t75" style="height:52pt;width:179pt">
                  <v:imagedata r:id="rId3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same type of hybridization on the carbon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same geometry around the carbon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same number of hydrogen atoms bonded to the carbon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both carbon atoms are involved in a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bond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following species forms during an organic reaction.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7"/>
                <w:sz w:val="22"/>
                <w:szCs w:val="22"/>
                <w:bdr w:val="nil"/>
                <w:rtl w:val="0"/>
              </w:rPr>
              <w:pict>
                <v:shape id="_x0000_i1060" type="#_x0000_t75" style="height:48pt;width:61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formal charge on the carbon atom indicated by the arrow?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+2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5"/>
      <w:footerReference w:type="default" r:id="rId36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01 - Structure and Bonding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Structure and Bonding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