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NEC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®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arose as a consensus of more than 1200 individuals primarily to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standardize price schedules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combat a growing epidemic of electrical fires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standardize equipment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as a marketing tool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National Electrical 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4/6/2017 12:12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agency is responsible for the maintenance and publication of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NEC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®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 Association of Electrical Engineers (NAEE)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 Firefighters Association (NFA)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Underwriter’s Laboratory (UL)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 Fire Protection Association (NFPA)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National Electrical 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NEC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®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tables such as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210.21(B)(3)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present a requirement’s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272"/>
              <w:gridCol w:w="220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application possibilities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pricing structures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revision schedules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governing agencies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National Electrical 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Mandatory rules 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NEC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®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contain the language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088"/>
              <w:gridCol w:w="220"/>
              <w:gridCol w:w="30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“must” or “must not”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“shall” or “shall not”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“penalties for noncompliance”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“suggested but discretionary”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National Electrical 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Formal interpretations of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NEC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®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governed by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247"/>
              <w:gridCol w:w="220"/>
              <w:gridCol w:w="28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regional construction authorities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Underwriter’s Laboratories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OSHA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NFPA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National Electrical 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addition to installation rules,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NEC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®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concerned with the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types of installation methods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electrical contractor licensing requirements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type and quality of electrical wiring system materials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supervising agency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Wiring System Product Standards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term “labeled” means that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equipment or material must continue to comply with the appropriate standards (or performance) under which the labeling was granted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equipment, materials, or services meet appropriate designated standards or have been tested and found suitable for a specified 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equipment or material complies with discretionary standards as listed in the NEC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®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equipment or material is labeled for sale to general or subcontractors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Wiring System Product Standards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term “listed” means that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equipment, materials, or services meet appropriate designated standards or have been tested and found suitable for a specified purpose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equipment or material must continue to comply with the appropriate standards (or performance) under which the labeling was granted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equipment or material complies with discretionary standards as listed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®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equipment or material is listed for sale by general or subcontractors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Wiring System Product Standards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NRTL program specified in the Code of Federal Regulations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regulates training standards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regulates labor standards for electrical contractors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accredits and regulates independent laboratories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accredits electrical material manufacturing facilities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Wiring System Product Standards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UL logo indicates that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listed product is guaranteed to be risk free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listed product complies with UL standards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product complies with OSHA standards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independent testing was performed in Underwriter’s Laboratories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Wiring System Product Standards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word luminaire refers to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02"/>
              <w:gridCol w:w="220"/>
              <w:gridCol w:w="32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light source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complete lighting unit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lampholder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parts to position the light source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This Book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Illustrated Guide to the NEC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®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should be used as a(n)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supplement to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®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index for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®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graphical substitution for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®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replacement for difficult sections of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®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This Book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Local ordinances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0"/>
              <w:gridCol w:w="8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may adopt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®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as written or amend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Code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with more or less stringent regulations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are superceded by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®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are included in most copies of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®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amended to accommodate specific wiring diagrams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31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Additional Electrical Requirements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2/6/2017 1:02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4/6/2017 12:17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Unit 01: Introduction to the National Electrical Code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01: Introduction to the National Electrical Code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