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1ED" w:rsidRPr="001A163D" w:rsidRDefault="007D0FB4" w:rsidP="00D20FC7">
      <w:pPr>
        <w:pStyle w:val="Title"/>
        <w:rPr>
          <w:lang w:val="en-GB"/>
        </w:rPr>
      </w:pPr>
      <w:bookmarkStart w:id="0" w:name="_GoBack"/>
      <w:bookmarkEnd w:id="0"/>
      <w:r w:rsidRPr="001A163D">
        <w:rPr>
          <w:lang w:val="en-GB"/>
        </w:rPr>
        <w:t>Test Bank</w:t>
      </w:r>
    </w:p>
    <w:p w:rsidR="006F7998" w:rsidRPr="001A163D" w:rsidRDefault="006F7998">
      <w:pPr>
        <w:pStyle w:val="Heading1"/>
        <w:rPr>
          <w:lang w:val="en-GB"/>
        </w:rPr>
      </w:pPr>
      <w:r w:rsidRPr="001A163D">
        <w:rPr>
          <w:lang w:val="en-GB"/>
        </w:rPr>
        <w:t>Introduction</w:t>
      </w:r>
    </w:p>
    <w:p w:rsidR="000724DA" w:rsidRPr="001A163D" w:rsidRDefault="00A471ED">
      <w:pPr>
        <w:rPr>
          <w:lang w:val="en-GB"/>
        </w:rPr>
      </w:pPr>
      <w:r w:rsidRPr="001A163D">
        <w:rPr>
          <w:lang w:val="en-GB"/>
        </w:rPr>
        <w:t>Thank you for adopting my textbook!</w:t>
      </w:r>
      <w:r w:rsidR="003F12DD" w:rsidRPr="001A163D">
        <w:rPr>
          <w:lang w:val="en-GB"/>
        </w:rPr>
        <w:t xml:space="preserve"> </w:t>
      </w:r>
      <w:r w:rsidRPr="001A163D">
        <w:rPr>
          <w:lang w:val="en-GB"/>
        </w:rPr>
        <w:t>I have put together this</w:t>
      </w:r>
      <w:r w:rsidR="007D0FB4" w:rsidRPr="001A163D">
        <w:rPr>
          <w:lang w:val="en-GB"/>
        </w:rPr>
        <w:t xml:space="preserve"> document to provide you with some sample test questions for your course.</w:t>
      </w:r>
      <w:r w:rsidR="003F12DD" w:rsidRPr="001A163D">
        <w:rPr>
          <w:lang w:val="en-GB"/>
        </w:rPr>
        <w:t xml:space="preserve"> </w:t>
      </w:r>
      <w:r w:rsidR="007D0FB4" w:rsidRPr="001A163D">
        <w:rPr>
          <w:lang w:val="en-GB"/>
        </w:rPr>
        <w:t>Items are organized by chapter and by question type (</w:t>
      </w:r>
      <w:r w:rsidR="006D58B1" w:rsidRPr="001A163D">
        <w:rPr>
          <w:lang w:val="en-GB"/>
        </w:rPr>
        <w:t>M</w:t>
      </w:r>
      <w:r w:rsidR="007D0FB4" w:rsidRPr="001A163D">
        <w:rPr>
          <w:lang w:val="en-GB"/>
        </w:rPr>
        <w:t xml:space="preserve">ultiple </w:t>
      </w:r>
      <w:r w:rsidR="006D58B1" w:rsidRPr="001A163D">
        <w:rPr>
          <w:lang w:val="en-GB"/>
        </w:rPr>
        <w:t>C</w:t>
      </w:r>
      <w:r w:rsidR="007D0FB4" w:rsidRPr="001A163D">
        <w:rPr>
          <w:lang w:val="en-GB"/>
        </w:rPr>
        <w:t xml:space="preserve">hoice, </w:t>
      </w:r>
      <w:r w:rsidR="006D58B1" w:rsidRPr="001A163D">
        <w:rPr>
          <w:lang w:val="en-GB"/>
        </w:rPr>
        <w:t>T</w:t>
      </w:r>
      <w:r w:rsidR="007D0FB4" w:rsidRPr="001A163D">
        <w:rPr>
          <w:lang w:val="en-GB"/>
        </w:rPr>
        <w:t>rue/</w:t>
      </w:r>
      <w:r w:rsidR="006D58B1" w:rsidRPr="001A163D">
        <w:rPr>
          <w:lang w:val="en-GB"/>
        </w:rPr>
        <w:t>F</w:t>
      </w:r>
      <w:r w:rsidR="007D0FB4" w:rsidRPr="001A163D">
        <w:rPr>
          <w:lang w:val="en-GB"/>
        </w:rPr>
        <w:t xml:space="preserve">alse, </w:t>
      </w:r>
      <w:r w:rsidR="006D58B1" w:rsidRPr="001A163D">
        <w:rPr>
          <w:lang w:val="en-GB"/>
        </w:rPr>
        <w:t>S</w:t>
      </w:r>
      <w:r w:rsidR="007D0FB4" w:rsidRPr="001A163D">
        <w:rPr>
          <w:lang w:val="en-GB"/>
        </w:rPr>
        <w:t xml:space="preserve">hort </w:t>
      </w:r>
      <w:r w:rsidR="006D58B1" w:rsidRPr="001A163D">
        <w:rPr>
          <w:lang w:val="en-GB"/>
        </w:rPr>
        <w:t>A</w:t>
      </w:r>
      <w:r w:rsidR="007D0FB4" w:rsidRPr="001A163D">
        <w:rPr>
          <w:lang w:val="en-GB"/>
        </w:rPr>
        <w:t>nswer/</w:t>
      </w:r>
      <w:r w:rsidR="006D58B1" w:rsidRPr="001A163D">
        <w:rPr>
          <w:lang w:val="en-GB"/>
        </w:rPr>
        <w:t>E</w:t>
      </w:r>
      <w:r w:rsidR="007D0FB4" w:rsidRPr="001A163D">
        <w:rPr>
          <w:lang w:val="en-GB"/>
        </w:rPr>
        <w:t xml:space="preserve">ssay, </w:t>
      </w:r>
      <w:r w:rsidR="006D58B1" w:rsidRPr="001A163D">
        <w:rPr>
          <w:lang w:val="en-GB"/>
        </w:rPr>
        <w:t>D</w:t>
      </w:r>
      <w:r w:rsidR="007D0FB4" w:rsidRPr="001A163D">
        <w:rPr>
          <w:lang w:val="en-GB"/>
        </w:rPr>
        <w:t>ata).</w:t>
      </w:r>
      <w:r w:rsidR="003F12DD" w:rsidRPr="001A163D">
        <w:rPr>
          <w:lang w:val="en-GB"/>
        </w:rPr>
        <w:t xml:space="preserve"> </w:t>
      </w:r>
      <w:r w:rsidR="007D0FB4" w:rsidRPr="001A163D">
        <w:rPr>
          <w:lang w:val="en-GB"/>
        </w:rPr>
        <w:t>Correct answers are bolded for multiple choice and true/false questions.</w:t>
      </w:r>
      <w:r w:rsidR="003F12DD" w:rsidRPr="001A163D">
        <w:rPr>
          <w:lang w:val="en-GB"/>
        </w:rPr>
        <w:t xml:space="preserve"> </w:t>
      </w:r>
      <w:r w:rsidR="007D0FB4" w:rsidRPr="001A163D">
        <w:rPr>
          <w:lang w:val="en-GB"/>
        </w:rPr>
        <w:t>Sample responses to short answer/essays are provided but should not be considered the “only” valid answer.</w:t>
      </w:r>
    </w:p>
    <w:p w:rsidR="000724DA" w:rsidRPr="001A163D" w:rsidRDefault="006D58B1">
      <w:pPr>
        <w:ind w:firstLine="540"/>
        <w:rPr>
          <w:lang w:val="en-GB"/>
        </w:rPr>
      </w:pPr>
      <w:r w:rsidRPr="001A163D">
        <w:rPr>
          <w:lang w:val="en-GB"/>
        </w:rPr>
        <w:t xml:space="preserve">I have also included </w:t>
      </w:r>
      <w:r w:rsidR="009D1A88" w:rsidRPr="001A163D">
        <w:rPr>
          <w:lang w:val="en-GB"/>
        </w:rPr>
        <w:t>a classification using Bloom’s taxonomy</w:t>
      </w:r>
      <w:r w:rsidRPr="001A163D">
        <w:rPr>
          <w:lang w:val="en-GB"/>
        </w:rPr>
        <w:t xml:space="preserve"> with each Multiple Choice and Short Answer/Essay question</w:t>
      </w:r>
      <w:r w:rsidR="009D1A88" w:rsidRPr="001A163D">
        <w:rPr>
          <w:lang w:val="en-GB"/>
        </w:rPr>
        <w:t>.</w:t>
      </w:r>
      <w:r w:rsidR="003F12DD" w:rsidRPr="001A163D">
        <w:rPr>
          <w:lang w:val="en-GB"/>
        </w:rPr>
        <w:t xml:space="preserve"> </w:t>
      </w:r>
      <w:r w:rsidR="009D1A88" w:rsidRPr="001A163D">
        <w:rPr>
          <w:lang w:val="en-GB"/>
        </w:rPr>
        <w:t>Questions marked “Remember” assess a student’s ability to recall or define key concepts.</w:t>
      </w:r>
      <w:r w:rsidR="003F12DD" w:rsidRPr="001A163D">
        <w:rPr>
          <w:lang w:val="en-GB"/>
        </w:rPr>
        <w:t xml:space="preserve"> </w:t>
      </w:r>
      <w:r w:rsidR="009D1A88" w:rsidRPr="001A163D">
        <w:rPr>
          <w:lang w:val="en-GB"/>
        </w:rPr>
        <w:t>Questions marked “Understand” assess a student’s ability to place remembered concepts into their broader context.</w:t>
      </w:r>
      <w:r w:rsidR="003F12DD" w:rsidRPr="001A163D">
        <w:rPr>
          <w:lang w:val="en-GB"/>
        </w:rPr>
        <w:t xml:space="preserve"> </w:t>
      </w:r>
      <w:r w:rsidR="009D1A88" w:rsidRPr="001A163D">
        <w:rPr>
          <w:lang w:val="en-GB"/>
        </w:rPr>
        <w:t>Questions marked “Apply” assess a student’s ability to utilize understood material to solve novel problems or link concepts in deeper ways.</w:t>
      </w:r>
    </w:p>
    <w:p w:rsidR="00FD5AF1" w:rsidRPr="001A163D" w:rsidRDefault="006D58B1" w:rsidP="00B43682">
      <w:pPr>
        <w:ind w:firstLine="540"/>
        <w:rPr>
          <w:lang w:val="en-GB"/>
        </w:rPr>
      </w:pPr>
      <w:r w:rsidRPr="001A163D">
        <w:rPr>
          <w:lang w:val="en-GB"/>
        </w:rPr>
        <w:t xml:space="preserve">Beyond marked questions, </w:t>
      </w:r>
      <w:r w:rsidR="00FF080A" w:rsidRPr="001A163D">
        <w:rPr>
          <w:lang w:val="en-GB"/>
        </w:rPr>
        <w:t>True/False questions are generally Remember</w:t>
      </w:r>
      <w:r w:rsidR="00BD749F" w:rsidRPr="001A163D">
        <w:rPr>
          <w:lang w:val="en-GB"/>
        </w:rPr>
        <w:t xml:space="preserve"> (for definitions) or Apply (for calculations)</w:t>
      </w:r>
      <w:r w:rsidR="00FF080A" w:rsidRPr="001A163D">
        <w:rPr>
          <w:lang w:val="en-GB"/>
        </w:rPr>
        <w:t xml:space="preserve">, whereas Data questions are </w:t>
      </w:r>
      <w:r w:rsidR="00BD749F" w:rsidRPr="001A163D">
        <w:rPr>
          <w:lang w:val="en-GB"/>
        </w:rPr>
        <w:t>almost always</w:t>
      </w:r>
      <w:r w:rsidR="00FF080A" w:rsidRPr="001A163D">
        <w:rPr>
          <w:lang w:val="en-GB"/>
        </w:rPr>
        <w:t xml:space="preserve"> Apply.</w:t>
      </w:r>
      <w:r w:rsidR="003F12DD" w:rsidRPr="001A163D">
        <w:rPr>
          <w:lang w:val="en-GB"/>
        </w:rPr>
        <w:t xml:space="preserve"> </w:t>
      </w:r>
      <w:r w:rsidR="00FF080A" w:rsidRPr="001A163D">
        <w:rPr>
          <w:lang w:val="en-GB"/>
        </w:rPr>
        <w:t xml:space="preserve">It is recommended that you choose a mixture of questions across </w:t>
      </w:r>
      <w:r w:rsidR="003B1080" w:rsidRPr="001A163D">
        <w:rPr>
          <w:lang w:val="en-GB"/>
        </w:rPr>
        <w:t xml:space="preserve">all </w:t>
      </w:r>
      <w:r w:rsidR="00FF080A" w:rsidRPr="001A163D">
        <w:rPr>
          <w:lang w:val="en-GB"/>
        </w:rPr>
        <w:t xml:space="preserve">three levels </w:t>
      </w:r>
      <w:r w:rsidR="00875E86" w:rsidRPr="001A163D">
        <w:rPr>
          <w:lang w:val="en-GB"/>
        </w:rPr>
        <w:t xml:space="preserve">and preferably also across all item types </w:t>
      </w:r>
      <w:r w:rsidR="00FF080A" w:rsidRPr="001A163D">
        <w:rPr>
          <w:lang w:val="en-GB"/>
        </w:rPr>
        <w:t xml:space="preserve">to ensure </w:t>
      </w:r>
      <w:r w:rsidR="00AD4DA6" w:rsidRPr="001A163D">
        <w:rPr>
          <w:lang w:val="en-GB"/>
        </w:rPr>
        <w:t xml:space="preserve">a complete </w:t>
      </w:r>
      <w:r w:rsidR="00FF080A" w:rsidRPr="001A163D">
        <w:rPr>
          <w:lang w:val="en-GB"/>
        </w:rPr>
        <w:t xml:space="preserve">understanding </w:t>
      </w:r>
      <w:r w:rsidR="00AD4DA6" w:rsidRPr="001A163D">
        <w:rPr>
          <w:lang w:val="en-GB"/>
        </w:rPr>
        <w:t xml:space="preserve">of course material </w:t>
      </w:r>
      <w:r w:rsidR="00FF080A" w:rsidRPr="001A163D">
        <w:rPr>
          <w:lang w:val="en-GB"/>
        </w:rPr>
        <w:t>from your students.</w:t>
      </w:r>
    </w:p>
    <w:p w:rsidR="000724DA" w:rsidRPr="001A163D" w:rsidRDefault="00FF080A">
      <w:pPr>
        <w:ind w:firstLine="540"/>
        <w:rPr>
          <w:lang w:val="en-GB"/>
        </w:rPr>
      </w:pPr>
      <w:r w:rsidRPr="001A163D">
        <w:rPr>
          <w:lang w:val="en-GB"/>
        </w:rPr>
        <w:t>N</w:t>
      </w:r>
      <w:r w:rsidR="007D0FB4" w:rsidRPr="001A163D">
        <w:rPr>
          <w:lang w:val="en-GB"/>
        </w:rPr>
        <w:t xml:space="preserve">ote that data questions </w:t>
      </w:r>
      <w:r w:rsidRPr="001A163D">
        <w:rPr>
          <w:lang w:val="en-GB"/>
        </w:rPr>
        <w:t xml:space="preserve">in later chapters </w:t>
      </w:r>
      <w:r w:rsidR="007D0FB4" w:rsidRPr="001A163D">
        <w:rPr>
          <w:lang w:val="en-GB"/>
        </w:rPr>
        <w:t xml:space="preserve">make extensive use of the dataset generator available for users of this text at </w:t>
      </w:r>
      <w:hyperlink r:id="rId8" w:history="1">
        <w:r w:rsidR="00663A89" w:rsidRPr="001A163D">
          <w:rPr>
            <w:rStyle w:val="Hyperlink"/>
            <w:lang w:val="en-GB"/>
          </w:rPr>
          <w:t>http://rlanders.net/datasets.php</w:t>
        </w:r>
      </w:hyperlink>
      <w:r w:rsidR="007D0FB4" w:rsidRPr="001A163D">
        <w:rPr>
          <w:lang w:val="en-GB"/>
        </w:rPr>
        <w:t>.</w:t>
      </w:r>
      <w:r w:rsidR="003F12DD" w:rsidRPr="001A163D">
        <w:rPr>
          <w:lang w:val="en-GB"/>
        </w:rPr>
        <w:t xml:space="preserve"> </w:t>
      </w:r>
      <w:r w:rsidR="007D0FB4" w:rsidRPr="001A163D">
        <w:rPr>
          <w:lang w:val="en-GB"/>
        </w:rPr>
        <w:t xml:space="preserve">This software is </w:t>
      </w:r>
      <w:r w:rsidR="00663A89" w:rsidRPr="001A163D">
        <w:rPr>
          <w:lang w:val="en-GB"/>
        </w:rPr>
        <w:t>an automated dataset generator and teaching support tool.</w:t>
      </w:r>
      <w:r w:rsidR="003F12DD" w:rsidRPr="001A163D">
        <w:rPr>
          <w:lang w:val="en-GB"/>
        </w:rPr>
        <w:t xml:space="preserve"> </w:t>
      </w:r>
      <w:r w:rsidR="00663A89" w:rsidRPr="001A163D">
        <w:rPr>
          <w:lang w:val="en-GB"/>
        </w:rPr>
        <w:t xml:space="preserve">Students can open this website, select </w:t>
      </w:r>
      <w:r w:rsidR="00083111" w:rsidRPr="001A163D">
        <w:rPr>
          <w:lang w:val="en-GB"/>
        </w:rPr>
        <w:t>the chapter they wish to test themselves on</w:t>
      </w:r>
      <w:r w:rsidR="00663A89" w:rsidRPr="001A163D">
        <w:rPr>
          <w:lang w:val="en-GB"/>
        </w:rPr>
        <w:t>, and a dataset will be generated automatically for them to analyse.</w:t>
      </w:r>
      <w:r w:rsidR="003F12DD" w:rsidRPr="001A163D">
        <w:rPr>
          <w:lang w:val="en-GB"/>
        </w:rPr>
        <w:t xml:space="preserve"> </w:t>
      </w:r>
      <w:r w:rsidR="00663A89" w:rsidRPr="001A163D">
        <w:rPr>
          <w:lang w:val="en-GB"/>
        </w:rPr>
        <w:t>The tool also provides fully worked-out answers, including middle-steps of computation like sums and squared sums.</w:t>
      </w:r>
    </w:p>
    <w:p w:rsidR="006B530C" w:rsidRPr="001A163D" w:rsidRDefault="006B530C" w:rsidP="00B43682">
      <w:pPr>
        <w:spacing w:after="200"/>
        <w:ind w:firstLine="540"/>
        <w:rPr>
          <w:lang w:val="en-GB"/>
        </w:rPr>
      </w:pPr>
      <w:r w:rsidRPr="001A163D">
        <w:rPr>
          <w:lang w:val="en-GB"/>
        </w:rPr>
        <w:t>Even if you do not wish to provide the generator to students, you can use it to generate datasets and answer keys.</w:t>
      </w:r>
      <w:r w:rsidR="003F12DD" w:rsidRPr="001A163D">
        <w:rPr>
          <w:lang w:val="en-GB"/>
        </w:rPr>
        <w:t xml:space="preserve"> </w:t>
      </w:r>
      <w:r w:rsidRPr="001A163D">
        <w:rPr>
          <w:lang w:val="en-GB"/>
        </w:rPr>
        <w:t xml:space="preserve">When this is feasible in the following test bank (primarily in data questions), it will be noted with the following symbol: </w:t>
      </w:r>
      <w:r w:rsidR="00FD5AF1" w:rsidRPr="00B43682">
        <w:rPr>
          <w:noProof/>
        </w:rPr>
        <w:drawing>
          <wp:inline distT="0" distB="0" distL="0" distR="0">
            <wp:extent cx="224026" cy="218935"/>
            <wp:effectExtent l="0" t="0" r="0" b="0"/>
            <wp:docPr id="10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211" cy="220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20A7" w:rsidRPr="001A163D" w:rsidRDefault="00AC20A7" w:rsidP="00B43682">
      <w:pPr>
        <w:spacing w:after="200"/>
        <w:rPr>
          <w:rFonts w:eastAsiaTheme="minorHAnsi" w:cstheme="minorBidi"/>
          <w:i/>
          <w:szCs w:val="22"/>
          <w:lang w:val="en-GB"/>
        </w:rPr>
      </w:pPr>
      <w:r w:rsidRPr="001A163D">
        <w:rPr>
          <w:lang w:val="en-GB"/>
        </w:rPr>
        <w:br w:type="page"/>
      </w:r>
    </w:p>
    <w:p w:rsidR="008173E9" w:rsidRPr="001A163D" w:rsidRDefault="008173E9">
      <w:pPr>
        <w:pStyle w:val="Heading1"/>
        <w:rPr>
          <w:lang w:val="en-GB"/>
        </w:rPr>
      </w:pPr>
      <w:r w:rsidRPr="001A163D">
        <w:rPr>
          <w:lang w:val="en-GB"/>
        </w:rPr>
        <w:lastRenderedPageBreak/>
        <w:t xml:space="preserve">Chapter 1: The </w:t>
      </w:r>
      <w:r w:rsidR="004C3200" w:rsidRPr="001A163D">
        <w:rPr>
          <w:lang w:val="en-GB"/>
        </w:rPr>
        <w:t xml:space="preserve">language </w:t>
      </w:r>
      <w:r w:rsidRPr="001A163D">
        <w:rPr>
          <w:lang w:val="en-GB"/>
        </w:rPr>
        <w:t xml:space="preserve">of </w:t>
      </w:r>
      <w:r w:rsidR="004C3200" w:rsidRPr="001A163D">
        <w:rPr>
          <w:lang w:val="en-GB"/>
        </w:rPr>
        <w:t>statistics</w:t>
      </w:r>
    </w:p>
    <w:p w:rsidR="00821F1A" w:rsidRPr="001A163D" w:rsidRDefault="00821F1A">
      <w:pPr>
        <w:pStyle w:val="Heading2"/>
        <w:rPr>
          <w:lang w:val="en-GB"/>
        </w:rPr>
      </w:pPr>
      <w:r w:rsidRPr="001A163D">
        <w:rPr>
          <w:lang w:val="en-GB"/>
        </w:rPr>
        <w:t xml:space="preserve">Multiple </w:t>
      </w:r>
      <w:r w:rsidR="004C3200" w:rsidRPr="001A163D">
        <w:rPr>
          <w:lang w:val="en-GB"/>
        </w:rPr>
        <w:t>choice</w:t>
      </w:r>
    </w:p>
    <w:p w:rsidR="00FD5AF1" w:rsidRPr="00B43682" w:rsidRDefault="004C3200" w:rsidP="00B43682">
      <w:pPr>
        <w:rPr>
          <w:lang w:val="en-GB"/>
        </w:rPr>
      </w:pPr>
      <w:r w:rsidRPr="001A163D">
        <w:rPr>
          <w:rFonts w:eastAsia="Calibri"/>
          <w:lang w:val="en-GB"/>
        </w:rPr>
        <w:t>1.</w:t>
      </w:r>
      <w:r w:rsidR="00316FC0" w:rsidRPr="001A163D">
        <w:rPr>
          <w:rFonts w:eastAsia="Calibri"/>
          <w:lang w:val="en-GB"/>
        </w:rPr>
        <w:t xml:space="preserve"> </w:t>
      </w:r>
      <w:r w:rsidR="00BF7361" w:rsidRPr="00B43682">
        <w:rPr>
          <w:lang w:val="en-GB"/>
        </w:rPr>
        <w:t xml:space="preserve">A single value collected in the context of research is a </w:t>
      </w:r>
      <w:r w:rsidR="001A163D">
        <w:rPr>
          <w:lang w:val="en-GB"/>
        </w:rPr>
        <w:t>______</w:t>
      </w:r>
      <w:r w:rsidR="001A163D" w:rsidRPr="00B43682">
        <w:rPr>
          <w:lang w:val="en-GB"/>
        </w:rPr>
        <w:t xml:space="preserve">, </w:t>
      </w:r>
      <w:r w:rsidR="00BF7361" w:rsidRPr="00B43682">
        <w:rPr>
          <w:lang w:val="en-GB"/>
        </w:rPr>
        <w:t xml:space="preserve">whereas multiple values collected in the context of research are </w:t>
      </w:r>
      <w:r w:rsidR="001A163D">
        <w:rPr>
          <w:lang w:val="en-GB"/>
        </w:rPr>
        <w:t>______</w:t>
      </w:r>
      <w:r w:rsidR="001A163D" w:rsidRPr="001A163D" w:rsidDel="001A163D">
        <w:rPr>
          <w:rFonts w:eastAsiaTheme="minorHAnsi"/>
          <w:b/>
          <w:shd w:val="clear" w:color="auto" w:fill="FFFFFF"/>
          <w:lang w:val="en-GB"/>
        </w:rPr>
        <w:t xml:space="preserve"> </w:t>
      </w:r>
      <w:r w:rsidR="00BF7361" w:rsidRPr="00B43682">
        <w:rPr>
          <w:lang w:val="en-GB"/>
        </w:rPr>
        <w:t>.</w:t>
      </w:r>
    </w:p>
    <w:p w:rsidR="00FD5AF1" w:rsidRPr="00B43682" w:rsidRDefault="004C3200" w:rsidP="00B43682">
      <w:pPr>
        <w:rPr>
          <w:lang w:val="en-GB"/>
        </w:rPr>
      </w:pPr>
      <w:r w:rsidRPr="001A163D">
        <w:rPr>
          <w:rFonts w:eastAsia="Calibri"/>
          <w:lang w:val="en-GB"/>
        </w:rPr>
        <w:t>a.</w:t>
      </w:r>
      <w:r w:rsidR="00316FC0" w:rsidRPr="001A163D">
        <w:rPr>
          <w:rFonts w:eastAsia="Calibri"/>
          <w:lang w:val="en-GB"/>
        </w:rPr>
        <w:t xml:space="preserve"> </w:t>
      </w:r>
      <w:r w:rsidR="00BF7361" w:rsidRPr="00B43682">
        <w:rPr>
          <w:lang w:val="en-GB"/>
        </w:rPr>
        <w:t>parameter, statistic</w:t>
      </w:r>
    </w:p>
    <w:p w:rsidR="00FD5AF1" w:rsidRPr="00B43682" w:rsidRDefault="004C3200" w:rsidP="00B43682">
      <w:pPr>
        <w:rPr>
          <w:lang w:val="en-GB"/>
        </w:rPr>
      </w:pPr>
      <w:r w:rsidRPr="001A163D">
        <w:rPr>
          <w:rFonts w:eastAsia="Calibri"/>
          <w:lang w:val="en-GB"/>
        </w:rPr>
        <w:t>b.</w:t>
      </w:r>
      <w:r w:rsidR="00316FC0" w:rsidRPr="001A163D">
        <w:rPr>
          <w:rFonts w:eastAsia="Calibri"/>
          <w:lang w:val="en-GB"/>
        </w:rPr>
        <w:t xml:space="preserve"> </w:t>
      </w:r>
      <w:r w:rsidR="00BF7361" w:rsidRPr="00B43682">
        <w:rPr>
          <w:lang w:val="en-GB"/>
        </w:rPr>
        <w:t>data, datum</w:t>
      </w:r>
    </w:p>
    <w:p w:rsidR="00FD5AF1" w:rsidRPr="00B43682" w:rsidRDefault="004C3200" w:rsidP="00B43682">
      <w:pPr>
        <w:rPr>
          <w:lang w:val="en-GB"/>
        </w:rPr>
      </w:pPr>
      <w:r w:rsidRPr="001A163D">
        <w:rPr>
          <w:rFonts w:eastAsia="Calibri"/>
          <w:lang w:val="en-GB"/>
        </w:rPr>
        <w:t>c.</w:t>
      </w:r>
      <w:r w:rsidR="00316FC0" w:rsidRPr="001A163D">
        <w:rPr>
          <w:rFonts w:eastAsia="Calibri"/>
          <w:lang w:val="en-GB"/>
        </w:rPr>
        <w:t xml:space="preserve"> </w:t>
      </w:r>
      <w:r w:rsidR="00BF7361" w:rsidRPr="00B43682">
        <w:rPr>
          <w:lang w:val="en-GB"/>
        </w:rPr>
        <w:t>statistic, parameter</w:t>
      </w:r>
    </w:p>
    <w:p w:rsidR="00FD5AF1" w:rsidRPr="00B43682" w:rsidRDefault="004C3200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>d.</w:t>
      </w:r>
      <w:r w:rsidR="00316FC0" w:rsidRPr="001A163D">
        <w:rPr>
          <w:rFonts w:eastAsia="Calibri"/>
          <w:b/>
          <w:lang w:val="en-GB"/>
        </w:rPr>
        <w:t xml:space="preserve"> </w:t>
      </w:r>
      <w:r w:rsidR="0002294A" w:rsidRPr="00B43682">
        <w:rPr>
          <w:b/>
          <w:lang w:val="en-GB"/>
        </w:rPr>
        <w:t>datum, data</w:t>
      </w:r>
    </w:p>
    <w:p w:rsidR="00FD5AF1" w:rsidRPr="00B43682" w:rsidRDefault="00F85177" w:rsidP="00B43682">
      <w:pPr>
        <w:rPr>
          <w:b/>
          <w:lang w:val="en-GB"/>
        </w:rPr>
      </w:pPr>
      <w:r w:rsidRPr="00B43682">
        <w:rPr>
          <w:lang w:val="en-GB"/>
        </w:rPr>
        <w:t>&lt;</w:t>
      </w:r>
      <w:r w:rsidR="00A82FE2" w:rsidRPr="00B43682">
        <w:rPr>
          <w:lang w:val="en-GB"/>
        </w:rPr>
        <w:t>Remember</w:t>
      </w:r>
      <w:r w:rsidRPr="00B43682">
        <w:rPr>
          <w:lang w:val="en-GB"/>
        </w:rPr>
        <w:t>&gt;</w:t>
      </w:r>
    </w:p>
    <w:p w:rsidR="00FD5AF1" w:rsidRPr="00B43682" w:rsidRDefault="00FD5AF1" w:rsidP="00B43682">
      <w:pPr>
        <w:rPr>
          <w:b/>
          <w:lang w:val="en-GB"/>
        </w:rPr>
      </w:pPr>
    </w:p>
    <w:p w:rsidR="00FD5AF1" w:rsidRPr="00B43682" w:rsidRDefault="00316FC0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2. </w:t>
      </w:r>
      <w:r w:rsidR="00BF7361" w:rsidRPr="00B43682">
        <w:rPr>
          <w:lang w:val="en-GB"/>
        </w:rPr>
        <w:t>A collection of data with different values based upon their source is a</w:t>
      </w:r>
      <w:r w:rsidR="00253236">
        <w:rPr>
          <w:lang w:val="en-GB"/>
        </w:rPr>
        <w:t xml:space="preserve"> ______.</w:t>
      </w:r>
    </w:p>
    <w:p w:rsidR="00FD5AF1" w:rsidRPr="00B43682" w:rsidRDefault="00316FC0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a. </w:t>
      </w:r>
      <w:r w:rsidR="00BF7361" w:rsidRPr="00B43682">
        <w:rPr>
          <w:lang w:val="en-GB"/>
        </w:rPr>
        <w:t>statistic</w:t>
      </w:r>
    </w:p>
    <w:p w:rsidR="00FD5AF1" w:rsidRPr="00B43682" w:rsidRDefault="00316FC0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b. </w:t>
      </w:r>
      <w:r w:rsidR="0002294A" w:rsidRPr="00B43682">
        <w:rPr>
          <w:b/>
          <w:lang w:val="en-GB"/>
        </w:rPr>
        <w:t>variable</w:t>
      </w:r>
    </w:p>
    <w:p w:rsidR="00FD5AF1" w:rsidRPr="00B43682" w:rsidRDefault="00316FC0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c. </w:t>
      </w:r>
      <w:r w:rsidR="00BF7361" w:rsidRPr="00B43682">
        <w:rPr>
          <w:lang w:val="en-GB"/>
        </w:rPr>
        <w:t>population</w:t>
      </w:r>
    </w:p>
    <w:p w:rsidR="00FD5AF1" w:rsidRPr="00B43682" w:rsidRDefault="00316FC0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d. </w:t>
      </w:r>
      <w:r w:rsidR="00BF7361" w:rsidRPr="00B43682">
        <w:rPr>
          <w:lang w:val="en-GB"/>
        </w:rPr>
        <w:t>parameter</w:t>
      </w:r>
    </w:p>
    <w:p w:rsidR="00FD5AF1" w:rsidRPr="00B43682" w:rsidRDefault="00F85177" w:rsidP="00B43682">
      <w:pPr>
        <w:rPr>
          <w:lang w:val="en-GB"/>
        </w:rPr>
      </w:pPr>
      <w:r w:rsidRPr="00B43682">
        <w:rPr>
          <w:lang w:val="en-GB"/>
        </w:rPr>
        <w:t>&lt;</w:t>
      </w:r>
      <w:r w:rsidR="00A82FE2" w:rsidRPr="00B43682">
        <w:rPr>
          <w:lang w:val="en-GB"/>
        </w:rPr>
        <w:t>Remember</w:t>
      </w:r>
      <w:r w:rsidRPr="00B43682">
        <w:rPr>
          <w:lang w:val="en-GB"/>
        </w:rPr>
        <w:t>&gt;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316FC0" w:rsidP="00B43682">
      <w:pPr>
        <w:rPr>
          <w:lang w:val="en-GB"/>
        </w:rPr>
      </w:pPr>
      <w:r w:rsidRPr="001A163D">
        <w:rPr>
          <w:rFonts w:eastAsia="Calibri"/>
          <w:lang w:val="en-GB"/>
        </w:rPr>
        <w:t>3.</w:t>
      </w:r>
      <w:r w:rsidR="000724DA" w:rsidRPr="001A163D">
        <w:rPr>
          <w:rFonts w:eastAsia="Calibri"/>
          <w:lang w:val="en-GB"/>
        </w:rPr>
        <w:t xml:space="preserve"> </w:t>
      </w:r>
      <w:r w:rsidR="00BF7361" w:rsidRPr="00B43682">
        <w:rPr>
          <w:lang w:val="en-GB"/>
        </w:rPr>
        <w:t>Which of the following would be considered quantitative data?</w:t>
      </w:r>
    </w:p>
    <w:p w:rsidR="000724DA" w:rsidRPr="001A163D" w:rsidRDefault="000724DA">
      <w:pPr>
        <w:rPr>
          <w:lang w:val="en-GB"/>
        </w:rPr>
      </w:pPr>
      <w:r w:rsidRPr="001A163D">
        <w:rPr>
          <w:rFonts w:eastAsia="Calibri"/>
          <w:lang w:val="en-GB"/>
        </w:rPr>
        <w:t xml:space="preserve">a. </w:t>
      </w:r>
      <w:r w:rsidR="00BF7361" w:rsidRPr="00B43682">
        <w:rPr>
          <w:lang w:val="en-GB"/>
        </w:rPr>
        <w:t>1st, 3rd, 2nd, 4th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b. </w:t>
      </w:r>
      <w:r w:rsidR="00BF7361" w:rsidRPr="00B43682">
        <w:rPr>
          <w:lang w:val="en-GB"/>
        </w:rPr>
        <w:t>yes, no, no, yes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c. </w:t>
      </w:r>
      <w:r w:rsidR="0002294A" w:rsidRPr="00B43682">
        <w:rPr>
          <w:b/>
          <w:lang w:val="en-GB"/>
        </w:rPr>
        <w:t>5000, 7000, 9000, 3000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d. </w:t>
      </w:r>
      <w:r w:rsidR="009F1905" w:rsidRPr="00B43682">
        <w:rPr>
          <w:lang w:val="en-GB"/>
        </w:rPr>
        <w:t>all of these</w:t>
      </w:r>
    </w:p>
    <w:p w:rsidR="00FD5AF1" w:rsidRPr="00B43682" w:rsidRDefault="00B24019" w:rsidP="00B43682">
      <w:pPr>
        <w:rPr>
          <w:lang w:val="en-GB"/>
        </w:rPr>
      </w:pPr>
      <w:r w:rsidRPr="00B43682">
        <w:rPr>
          <w:lang w:val="en-GB"/>
        </w:rPr>
        <w:t>&lt;</w:t>
      </w:r>
      <w:r w:rsidR="00A82FE2" w:rsidRPr="00B43682">
        <w:rPr>
          <w:lang w:val="en-GB"/>
        </w:rPr>
        <w:t>Understand</w:t>
      </w:r>
      <w:r w:rsidRPr="00B43682">
        <w:rPr>
          <w:lang w:val="en-GB"/>
        </w:rPr>
        <w:t>&gt;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316FC0" w:rsidP="00B43682">
      <w:pPr>
        <w:rPr>
          <w:lang w:val="en-GB"/>
        </w:rPr>
      </w:pPr>
      <w:r w:rsidRPr="001A163D">
        <w:rPr>
          <w:rFonts w:eastAsia="Calibri"/>
          <w:lang w:val="en-GB"/>
        </w:rPr>
        <w:t>4.</w:t>
      </w:r>
      <w:r w:rsidR="000724DA" w:rsidRPr="001A163D">
        <w:rPr>
          <w:rFonts w:eastAsia="Calibri"/>
          <w:lang w:val="en-GB"/>
        </w:rPr>
        <w:t xml:space="preserve"> </w:t>
      </w:r>
      <w:r w:rsidR="00BF7361" w:rsidRPr="00B43682">
        <w:rPr>
          <w:lang w:val="en-GB"/>
        </w:rPr>
        <w:t>Which of the following would be considered quantitative data?</w:t>
      </w:r>
    </w:p>
    <w:p w:rsidR="000724DA" w:rsidRPr="001A163D" w:rsidRDefault="000724DA">
      <w:pPr>
        <w:rPr>
          <w:lang w:val="en-GB"/>
        </w:rPr>
      </w:pPr>
      <w:r w:rsidRPr="001A163D">
        <w:rPr>
          <w:rFonts w:eastAsia="Calibri"/>
          <w:lang w:val="en-GB"/>
        </w:rPr>
        <w:t xml:space="preserve">a. </w:t>
      </w:r>
      <w:r w:rsidR="00BF7361" w:rsidRPr="00B43682">
        <w:rPr>
          <w:lang w:val="en-GB"/>
        </w:rPr>
        <w:t>1st, 3rd, 2nd, 4th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b. </w:t>
      </w:r>
      <w:r w:rsidR="00BF7361" w:rsidRPr="00B43682">
        <w:rPr>
          <w:lang w:val="en-GB"/>
        </w:rPr>
        <w:t>yes, no, no, yes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c. </w:t>
      </w:r>
      <w:r w:rsidR="0002294A" w:rsidRPr="00B43682">
        <w:rPr>
          <w:b/>
          <w:lang w:val="en-GB"/>
        </w:rPr>
        <w:t>5000, 7000, 9000, 3000</w:t>
      </w:r>
    </w:p>
    <w:p w:rsidR="000724DA" w:rsidRPr="001A163D" w:rsidRDefault="000724DA">
      <w:pPr>
        <w:rPr>
          <w:lang w:val="en-GB"/>
        </w:rPr>
      </w:pPr>
      <w:r w:rsidRPr="001A163D">
        <w:rPr>
          <w:rFonts w:eastAsia="Calibri"/>
          <w:lang w:val="en-GB"/>
        </w:rPr>
        <w:t xml:space="preserve">d. </w:t>
      </w:r>
      <w:r w:rsidR="009F1905" w:rsidRPr="001A163D">
        <w:rPr>
          <w:lang w:val="en-GB"/>
        </w:rPr>
        <w:t>all of these</w:t>
      </w:r>
    </w:p>
    <w:p w:rsidR="00FD5AF1" w:rsidRPr="00B43682" w:rsidRDefault="00B24019" w:rsidP="00B43682">
      <w:pPr>
        <w:rPr>
          <w:lang w:val="en-GB"/>
        </w:rPr>
      </w:pPr>
      <w:r w:rsidRPr="00B43682">
        <w:rPr>
          <w:lang w:val="en-GB"/>
        </w:rPr>
        <w:t>&lt;</w:t>
      </w:r>
      <w:r w:rsidR="00A82FE2" w:rsidRPr="00B43682">
        <w:rPr>
          <w:lang w:val="en-GB"/>
        </w:rPr>
        <w:t>Understand</w:t>
      </w:r>
      <w:r w:rsidRPr="00B43682">
        <w:rPr>
          <w:lang w:val="en-GB"/>
        </w:rPr>
        <w:t>&gt;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316FC0" w:rsidP="00B43682">
      <w:pPr>
        <w:rPr>
          <w:lang w:val="en-GB"/>
        </w:rPr>
      </w:pPr>
      <w:r w:rsidRPr="001A163D">
        <w:rPr>
          <w:rFonts w:eastAsia="Calibri"/>
          <w:lang w:val="en-GB"/>
        </w:rPr>
        <w:t>5.</w:t>
      </w:r>
      <w:r w:rsidR="000724DA" w:rsidRPr="001A163D">
        <w:rPr>
          <w:rFonts w:eastAsia="Calibri"/>
          <w:lang w:val="en-GB"/>
        </w:rPr>
        <w:t xml:space="preserve"> </w:t>
      </w:r>
      <w:r w:rsidR="00BF7361" w:rsidRPr="00B43682">
        <w:rPr>
          <w:lang w:val="en-GB"/>
        </w:rPr>
        <w:t>Which of the following would be considered qualitative data?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a. </w:t>
      </w:r>
      <w:r w:rsidR="00BF7361" w:rsidRPr="00B43682">
        <w:rPr>
          <w:lang w:val="en-GB"/>
        </w:rPr>
        <w:t>0.1, 2.5, 3.6, 0.8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b. </w:t>
      </w:r>
      <w:r w:rsidR="0002294A" w:rsidRPr="00B43682">
        <w:rPr>
          <w:b/>
          <w:lang w:val="en-GB"/>
        </w:rPr>
        <w:t>blue, green, red, purple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c. </w:t>
      </w:r>
      <w:r w:rsidR="00BF7361" w:rsidRPr="00B43682">
        <w:rPr>
          <w:lang w:val="en-GB"/>
        </w:rPr>
        <w:t>34, 8, 15, 12</w:t>
      </w:r>
    </w:p>
    <w:p w:rsidR="000724DA" w:rsidRPr="001A163D" w:rsidRDefault="000724DA">
      <w:pPr>
        <w:rPr>
          <w:lang w:val="en-GB"/>
        </w:rPr>
      </w:pPr>
      <w:r w:rsidRPr="001A163D">
        <w:rPr>
          <w:rFonts w:eastAsia="Calibri"/>
          <w:lang w:val="en-GB"/>
        </w:rPr>
        <w:t xml:space="preserve">d. </w:t>
      </w:r>
      <w:r w:rsidR="009F1905" w:rsidRPr="001A163D">
        <w:rPr>
          <w:lang w:val="en-GB"/>
        </w:rPr>
        <w:t>all of these</w:t>
      </w:r>
    </w:p>
    <w:p w:rsidR="00FD5AF1" w:rsidRPr="00B43682" w:rsidRDefault="00B24019" w:rsidP="00B43682">
      <w:pPr>
        <w:rPr>
          <w:lang w:val="en-GB"/>
        </w:rPr>
      </w:pPr>
      <w:r w:rsidRPr="00B43682">
        <w:rPr>
          <w:lang w:val="en-GB"/>
        </w:rPr>
        <w:t>&lt;</w:t>
      </w:r>
      <w:r w:rsidR="00A82FE2" w:rsidRPr="00B43682">
        <w:rPr>
          <w:lang w:val="en-GB"/>
        </w:rPr>
        <w:t>Understand</w:t>
      </w:r>
      <w:r w:rsidRPr="00B43682">
        <w:rPr>
          <w:lang w:val="en-GB"/>
        </w:rPr>
        <w:t>&gt;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6. </w:t>
      </w:r>
      <w:r w:rsidR="00BF7361" w:rsidRPr="00B43682">
        <w:rPr>
          <w:lang w:val="en-GB"/>
        </w:rPr>
        <w:t>Which of the following could be a variable?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a. </w:t>
      </w:r>
      <w:r w:rsidR="00BF7361" w:rsidRPr="00B43682">
        <w:rPr>
          <w:lang w:val="en-GB"/>
        </w:rPr>
        <w:t>height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b. </w:t>
      </w:r>
      <w:r w:rsidR="00BF7361" w:rsidRPr="00B43682">
        <w:rPr>
          <w:lang w:val="en-GB"/>
        </w:rPr>
        <w:t>annual salary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c. </w:t>
      </w:r>
      <w:r w:rsidR="00BF7361" w:rsidRPr="00B43682">
        <w:rPr>
          <w:lang w:val="en-GB"/>
        </w:rPr>
        <w:t>attitude</w:t>
      </w:r>
    </w:p>
    <w:p w:rsidR="000724DA" w:rsidRPr="001A163D" w:rsidRDefault="000724DA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d. </w:t>
      </w:r>
      <w:r w:rsidR="009F1905" w:rsidRPr="001A163D">
        <w:rPr>
          <w:b/>
          <w:lang w:val="en-GB"/>
        </w:rPr>
        <w:t>all of these</w:t>
      </w:r>
    </w:p>
    <w:p w:rsidR="00FD5AF1" w:rsidRPr="00B43682" w:rsidRDefault="00B24019" w:rsidP="00B43682">
      <w:pPr>
        <w:rPr>
          <w:b/>
          <w:lang w:val="en-GB"/>
        </w:rPr>
      </w:pPr>
      <w:r w:rsidRPr="00B43682">
        <w:rPr>
          <w:lang w:val="en-GB"/>
        </w:rPr>
        <w:t>&lt;</w:t>
      </w:r>
      <w:r w:rsidR="00A82FE2" w:rsidRPr="00B43682">
        <w:rPr>
          <w:lang w:val="en-GB"/>
        </w:rPr>
        <w:t>Apply</w:t>
      </w:r>
      <w:r w:rsidRPr="00B43682">
        <w:rPr>
          <w:lang w:val="en-GB"/>
        </w:rPr>
        <w:t>&gt;</w:t>
      </w:r>
    </w:p>
    <w:p w:rsidR="00FD5AF1" w:rsidRPr="00B43682" w:rsidRDefault="00FD5AF1" w:rsidP="00B43682">
      <w:pPr>
        <w:rPr>
          <w:b/>
          <w:lang w:val="en-GB"/>
        </w:rPr>
      </w:pP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7. </w:t>
      </w:r>
      <w:r w:rsidR="00BF7361" w:rsidRPr="00B43682">
        <w:rPr>
          <w:lang w:val="en-GB"/>
        </w:rPr>
        <w:t>The four scales of measurement, from least specific to most specific, are</w:t>
      </w:r>
      <w:r w:rsidR="00253236">
        <w:rPr>
          <w:lang w:val="en-GB"/>
        </w:rPr>
        <w:t xml:space="preserve"> ______.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a. </w:t>
      </w:r>
      <w:r w:rsidR="00BF7361" w:rsidRPr="00B43682">
        <w:rPr>
          <w:lang w:val="en-GB"/>
        </w:rPr>
        <w:t>ratio, interval, ordinal, nominal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b. </w:t>
      </w:r>
      <w:r w:rsidR="00BF7361" w:rsidRPr="00B43682">
        <w:rPr>
          <w:lang w:val="en-GB"/>
        </w:rPr>
        <w:t>ordinal, nominal, interval, ratio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c. </w:t>
      </w:r>
      <w:r w:rsidR="0002294A" w:rsidRPr="00B43682">
        <w:rPr>
          <w:b/>
          <w:lang w:val="en-GB"/>
        </w:rPr>
        <w:t>nominal, ordinal, interval, ratio</w:t>
      </w:r>
    </w:p>
    <w:p w:rsidR="000724DA" w:rsidRPr="001A163D" w:rsidRDefault="000724DA">
      <w:pPr>
        <w:rPr>
          <w:lang w:val="en-GB"/>
        </w:rPr>
      </w:pPr>
      <w:r w:rsidRPr="001A163D">
        <w:rPr>
          <w:rFonts w:eastAsia="Calibri"/>
          <w:lang w:val="en-GB"/>
        </w:rPr>
        <w:t xml:space="preserve">d. </w:t>
      </w:r>
      <w:r w:rsidR="00BF7361" w:rsidRPr="001A163D">
        <w:rPr>
          <w:lang w:val="en-GB"/>
        </w:rPr>
        <w:t>ratio, interval, nominal, ordinal</w:t>
      </w:r>
    </w:p>
    <w:p w:rsidR="00FD5AF1" w:rsidRPr="00B43682" w:rsidRDefault="00B24019" w:rsidP="00B43682">
      <w:pPr>
        <w:rPr>
          <w:lang w:val="en-GB"/>
        </w:rPr>
      </w:pPr>
      <w:r w:rsidRPr="00B43682">
        <w:rPr>
          <w:lang w:val="en-GB"/>
        </w:rPr>
        <w:t>&lt;</w:t>
      </w:r>
      <w:r w:rsidR="00A82FE2" w:rsidRPr="00B43682">
        <w:rPr>
          <w:lang w:val="en-GB"/>
        </w:rPr>
        <w:t>Remember</w:t>
      </w:r>
      <w:r w:rsidRPr="00B43682">
        <w:rPr>
          <w:lang w:val="en-GB"/>
        </w:rPr>
        <w:t>&gt;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8. </w:t>
      </w:r>
      <w:r w:rsidR="00BF7361" w:rsidRPr="00B43682">
        <w:rPr>
          <w:lang w:val="en-GB"/>
        </w:rPr>
        <w:t>Which of the following would most likely be considered nominal data?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a. </w:t>
      </w:r>
      <w:r w:rsidR="00BF7361" w:rsidRPr="00B43682">
        <w:rPr>
          <w:lang w:val="en-GB"/>
        </w:rPr>
        <w:t>age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b. </w:t>
      </w:r>
      <w:r w:rsidR="00BF7361" w:rsidRPr="00B43682">
        <w:rPr>
          <w:lang w:val="en-GB"/>
        </w:rPr>
        <w:t>height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c. </w:t>
      </w:r>
      <w:r w:rsidR="00BF7361" w:rsidRPr="00B43682">
        <w:rPr>
          <w:lang w:val="en-GB"/>
        </w:rPr>
        <w:t>salary</w:t>
      </w:r>
    </w:p>
    <w:p w:rsidR="000724DA" w:rsidRPr="001A163D" w:rsidRDefault="000724DA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d. </w:t>
      </w:r>
      <w:r w:rsidR="0002294A" w:rsidRPr="00B43682">
        <w:rPr>
          <w:b/>
          <w:lang w:val="en-GB"/>
        </w:rPr>
        <w:t>gender</w:t>
      </w:r>
    </w:p>
    <w:p w:rsidR="00FD5AF1" w:rsidRPr="00B43682" w:rsidRDefault="00B24019" w:rsidP="00B43682">
      <w:pPr>
        <w:rPr>
          <w:b/>
          <w:lang w:val="en-GB"/>
        </w:rPr>
      </w:pPr>
      <w:r w:rsidRPr="00B43682">
        <w:rPr>
          <w:lang w:val="en-GB"/>
        </w:rPr>
        <w:t>&lt;</w:t>
      </w:r>
      <w:r w:rsidR="00A82FE2" w:rsidRPr="00B43682">
        <w:rPr>
          <w:lang w:val="en-GB"/>
        </w:rPr>
        <w:t>Understand</w:t>
      </w:r>
      <w:r w:rsidRPr="00B43682">
        <w:rPr>
          <w:lang w:val="en-GB"/>
        </w:rPr>
        <w:t>&gt;</w:t>
      </w:r>
    </w:p>
    <w:p w:rsidR="00FD5AF1" w:rsidRPr="00B43682" w:rsidRDefault="00FD5AF1" w:rsidP="00B43682">
      <w:pPr>
        <w:rPr>
          <w:b/>
          <w:lang w:val="en-GB"/>
        </w:rPr>
      </w:pP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9. </w:t>
      </w:r>
      <w:r w:rsidR="00BF7361" w:rsidRPr="00B43682">
        <w:rPr>
          <w:lang w:val="en-GB"/>
        </w:rPr>
        <w:t>Nominal data would be considered dichotomous when</w:t>
      </w:r>
      <w:r w:rsidR="00253236">
        <w:rPr>
          <w:lang w:val="en-GB"/>
        </w:rPr>
        <w:t xml:space="preserve"> ______.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a. </w:t>
      </w:r>
      <w:r w:rsidR="00BF7361" w:rsidRPr="00B43682">
        <w:rPr>
          <w:lang w:val="en-GB"/>
        </w:rPr>
        <w:t>labels have an order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lastRenderedPageBreak/>
        <w:t xml:space="preserve">b. </w:t>
      </w:r>
      <w:r w:rsidR="00BF7361" w:rsidRPr="00B43682">
        <w:rPr>
          <w:lang w:val="en-GB"/>
        </w:rPr>
        <w:t>the data are quantitative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c. </w:t>
      </w:r>
      <w:r w:rsidR="0002294A" w:rsidRPr="00B43682">
        <w:rPr>
          <w:b/>
          <w:lang w:val="en-GB"/>
        </w:rPr>
        <w:t>the data have only two possible values</w:t>
      </w:r>
    </w:p>
    <w:p w:rsidR="000724DA" w:rsidRPr="001A163D" w:rsidRDefault="000724DA">
      <w:pPr>
        <w:rPr>
          <w:lang w:val="en-GB"/>
        </w:rPr>
      </w:pPr>
      <w:r w:rsidRPr="001A163D">
        <w:rPr>
          <w:rFonts w:eastAsia="Calibri"/>
          <w:lang w:val="en-GB"/>
        </w:rPr>
        <w:t xml:space="preserve">d. </w:t>
      </w:r>
      <w:r w:rsidR="00BF7361" w:rsidRPr="001A163D">
        <w:rPr>
          <w:lang w:val="en-GB"/>
        </w:rPr>
        <w:t>the data are ranked</w:t>
      </w:r>
    </w:p>
    <w:p w:rsidR="00FD5AF1" w:rsidRPr="00B43682" w:rsidRDefault="00B24019" w:rsidP="00B43682">
      <w:pPr>
        <w:rPr>
          <w:lang w:val="en-GB"/>
        </w:rPr>
      </w:pPr>
      <w:r w:rsidRPr="00B43682">
        <w:rPr>
          <w:lang w:val="en-GB"/>
        </w:rPr>
        <w:t>&lt;</w:t>
      </w:r>
      <w:r w:rsidR="00A82FE2" w:rsidRPr="00B43682">
        <w:rPr>
          <w:lang w:val="en-GB"/>
        </w:rPr>
        <w:t>Remember</w:t>
      </w:r>
      <w:r w:rsidRPr="00B43682">
        <w:rPr>
          <w:lang w:val="en-GB"/>
        </w:rPr>
        <w:t>&gt;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10. </w:t>
      </w:r>
      <w:r w:rsidR="00BF7361" w:rsidRPr="00B43682">
        <w:rPr>
          <w:lang w:val="en-GB"/>
        </w:rPr>
        <w:t>Which of the following would be considered ordinal data (but not interval data)?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a. </w:t>
      </w:r>
      <w:r w:rsidR="0002294A" w:rsidRPr="00B43682">
        <w:rPr>
          <w:b/>
          <w:lang w:val="en-GB"/>
        </w:rPr>
        <w:t>ranked product preferences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b. </w:t>
      </w:r>
      <w:r w:rsidR="00BF7361" w:rsidRPr="00B43682">
        <w:rPr>
          <w:lang w:val="en-GB"/>
        </w:rPr>
        <w:t>favourite colour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c. </w:t>
      </w:r>
      <w:r w:rsidR="00BF7361" w:rsidRPr="00B43682">
        <w:rPr>
          <w:lang w:val="en-GB"/>
        </w:rPr>
        <w:t>sales in euros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d. </w:t>
      </w:r>
      <w:r w:rsidR="009F1905" w:rsidRPr="00B43682">
        <w:rPr>
          <w:lang w:val="en-GB"/>
        </w:rPr>
        <w:t>all of these</w:t>
      </w:r>
    </w:p>
    <w:p w:rsidR="00FD5AF1" w:rsidRPr="00B43682" w:rsidRDefault="00B24019" w:rsidP="00B43682">
      <w:pPr>
        <w:rPr>
          <w:lang w:val="en-GB"/>
        </w:rPr>
      </w:pPr>
      <w:r w:rsidRPr="00B43682">
        <w:rPr>
          <w:lang w:val="en-GB"/>
        </w:rPr>
        <w:t>&lt;</w:t>
      </w:r>
      <w:r w:rsidR="00A82FE2" w:rsidRPr="00B43682">
        <w:rPr>
          <w:lang w:val="en-GB"/>
        </w:rPr>
        <w:t>Apply</w:t>
      </w:r>
      <w:r w:rsidRPr="00B43682">
        <w:rPr>
          <w:lang w:val="en-GB"/>
        </w:rPr>
        <w:t>&gt;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316FC0" w:rsidP="00B43682">
      <w:pPr>
        <w:rPr>
          <w:lang w:val="en-GB"/>
        </w:rPr>
      </w:pPr>
      <w:r w:rsidRPr="001A163D">
        <w:rPr>
          <w:rFonts w:eastAsia="Calibri"/>
          <w:lang w:val="en-GB"/>
        </w:rPr>
        <w:t>1</w:t>
      </w:r>
      <w:r w:rsidR="000724DA" w:rsidRPr="001A163D">
        <w:rPr>
          <w:rFonts w:eastAsia="Calibri"/>
          <w:lang w:val="en-GB"/>
        </w:rPr>
        <w:t xml:space="preserve">1. </w:t>
      </w:r>
      <w:r w:rsidR="00BF7361" w:rsidRPr="00B43682">
        <w:rPr>
          <w:lang w:val="en-GB"/>
        </w:rPr>
        <w:t>Interval data</w:t>
      </w:r>
      <w:r w:rsidR="00253236">
        <w:rPr>
          <w:lang w:val="en-GB"/>
        </w:rPr>
        <w:t xml:space="preserve"> ______.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a. </w:t>
      </w:r>
      <w:r w:rsidR="00BF7361" w:rsidRPr="00B43682">
        <w:rPr>
          <w:lang w:val="en-GB"/>
        </w:rPr>
        <w:t>are quantitative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b. </w:t>
      </w:r>
      <w:r w:rsidR="00BF7361" w:rsidRPr="00B43682">
        <w:rPr>
          <w:lang w:val="en-GB"/>
        </w:rPr>
        <w:t>have meaningful distances between values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c. </w:t>
      </w:r>
      <w:r w:rsidR="00BF7361" w:rsidRPr="00B43682">
        <w:rPr>
          <w:lang w:val="en-GB"/>
        </w:rPr>
        <w:t>have all the properties of ordinal data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d. </w:t>
      </w:r>
      <w:r w:rsidR="009F1905" w:rsidRPr="00B43682">
        <w:rPr>
          <w:b/>
          <w:lang w:val="en-GB"/>
        </w:rPr>
        <w:t>all of these</w:t>
      </w:r>
    </w:p>
    <w:p w:rsidR="00FD5AF1" w:rsidRPr="00B43682" w:rsidRDefault="00B24019" w:rsidP="00B43682">
      <w:pPr>
        <w:rPr>
          <w:b/>
          <w:lang w:val="en-GB"/>
        </w:rPr>
      </w:pPr>
      <w:r w:rsidRPr="00B43682">
        <w:rPr>
          <w:lang w:val="en-GB"/>
        </w:rPr>
        <w:t>&lt;</w:t>
      </w:r>
      <w:r w:rsidR="00A82FE2" w:rsidRPr="00B43682">
        <w:rPr>
          <w:lang w:val="en-GB"/>
        </w:rPr>
        <w:t>Remember</w:t>
      </w:r>
      <w:r w:rsidRPr="00B43682">
        <w:rPr>
          <w:lang w:val="en-GB"/>
        </w:rPr>
        <w:t>&gt;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316FC0" w:rsidP="00B43682">
      <w:pPr>
        <w:rPr>
          <w:lang w:val="en-GB"/>
        </w:rPr>
      </w:pPr>
      <w:r w:rsidRPr="001A163D">
        <w:rPr>
          <w:rFonts w:eastAsia="Calibri"/>
          <w:lang w:val="en-GB"/>
        </w:rPr>
        <w:t>1</w:t>
      </w:r>
      <w:r w:rsidR="000724DA" w:rsidRPr="001A163D">
        <w:rPr>
          <w:rFonts w:eastAsia="Calibri"/>
          <w:lang w:val="en-GB"/>
        </w:rPr>
        <w:t xml:space="preserve">2. </w:t>
      </w:r>
      <w:r w:rsidR="00BF7361" w:rsidRPr="00B43682">
        <w:rPr>
          <w:lang w:val="en-GB"/>
        </w:rPr>
        <w:t>The difference between interval and ratio data is</w:t>
      </w:r>
      <w:r w:rsidR="00253236">
        <w:rPr>
          <w:lang w:val="en-GB"/>
        </w:rPr>
        <w:t xml:space="preserve"> ______.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a. </w:t>
      </w:r>
      <w:r w:rsidR="0002294A" w:rsidRPr="00B43682">
        <w:rPr>
          <w:b/>
          <w:lang w:val="en-GB"/>
        </w:rPr>
        <w:t>ratio data have a meaningful zero whereas interval data do not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b. </w:t>
      </w:r>
      <w:r w:rsidR="00BF7361" w:rsidRPr="00B43682">
        <w:rPr>
          <w:lang w:val="en-GB"/>
        </w:rPr>
        <w:t>ratio data are qualitative whereas interval data are quantitative</w:t>
      </w:r>
    </w:p>
    <w:p w:rsidR="000724DA" w:rsidRPr="001A163D" w:rsidRDefault="000724DA">
      <w:pPr>
        <w:rPr>
          <w:lang w:val="en-GB"/>
        </w:rPr>
      </w:pPr>
      <w:r w:rsidRPr="001A163D">
        <w:rPr>
          <w:rFonts w:eastAsia="Calibri"/>
          <w:lang w:val="en-GB"/>
        </w:rPr>
        <w:t xml:space="preserve">c. </w:t>
      </w:r>
      <w:r w:rsidR="00BF7361" w:rsidRPr="00B43682">
        <w:rPr>
          <w:lang w:val="en-GB"/>
        </w:rPr>
        <w:t>ratio data are dichotomous whereas interval data are not</w:t>
      </w:r>
    </w:p>
    <w:p w:rsidR="000724DA" w:rsidRPr="001A163D" w:rsidRDefault="000724DA">
      <w:pPr>
        <w:rPr>
          <w:lang w:val="en-GB"/>
        </w:rPr>
      </w:pPr>
      <w:r w:rsidRPr="001A163D">
        <w:rPr>
          <w:rFonts w:eastAsia="Calibri"/>
          <w:lang w:val="en-GB"/>
        </w:rPr>
        <w:t xml:space="preserve">d. </w:t>
      </w:r>
      <w:r w:rsidR="00BF7361" w:rsidRPr="001A163D">
        <w:rPr>
          <w:lang w:val="en-GB"/>
        </w:rPr>
        <w:t>There is no difference between interval and ratio data.</w:t>
      </w:r>
    </w:p>
    <w:p w:rsidR="00FD5AF1" w:rsidRPr="00B43682" w:rsidRDefault="00B24019" w:rsidP="00B43682">
      <w:pPr>
        <w:rPr>
          <w:lang w:val="en-GB"/>
        </w:rPr>
      </w:pPr>
      <w:r w:rsidRPr="00B43682">
        <w:rPr>
          <w:lang w:val="en-GB"/>
        </w:rPr>
        <w:t>&lt;</w:t>
      </w:r>
      <w:r w:rsidR="00A82FE2" w:rsidRPr="00B43682">
        <w:rPr>
          <w:lang w:val="en-GB"/>
        </w:rPr>
        <w:t>Understand</w:t>
      </w:r>
      <w:r w:rsidRPr="00B43682">
        <w:rPr>
          <w:lang w:val="en-GB"/>
        </w:rPr>
        <w:t>&gt;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316FC0" w:rsidP="00B43682">
      <w:pPr>
        <w:rPr>
          <w:lang w:val="en-GB"/>
        </w:rPr>
      </w:pPr>
      <w:r w:rsidRPr="001A163D">
        <w:rPr>
          <w:rFonts w:eastAsia="Calibri"/>
          <w:lang w:val="en-GB"/>
        </w:rPr>
        <w:t>1</w:t>
      </w:r>
      <w:r w:rsidR="000724DA" w:rsidRPr="001A163D">
        <w:rPr>
          <w:rFonts w:eastAsia="Calibri"/>
          <w:lang w:val="en-GB"/>
        </w:rPr>
        <w:t xml:space="preserve">3. </w:t>
      </w:r>
      <w:r w:rsidR="00BF7361" w:rsidRPr="00B43682">
        <w:rPr>
          <w:lang w:val="en-GB"/>
        </w:rPr>
        <w:t>If “10” in a variable is twice as many as “5” in that variable, what is that variable’s scale of measurement?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a. </w:t>
      </w:r>
      <w:r w:rsidR="00BF7361" w:rsidRPr="00B43682">
        <w:rPr>
          <w:lang w:val="en-GB"/>
        </w:rPr>
        <w:t>interval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b. </w:t>
      </w:r>
      <w:r w:rsidR="0002294A" w:rsidRPr="00B43682">
        <w:rPr>
          <w:b/>
          <w:lang w:val="en-GB"/>
        </w:rPr>
        <w:t>ratio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c. </w:t>
      </w:r>
      <w:r w:rsidR="00BF7361" w:rsidRPr="00B43682">
        <w:rPr>
          <w:lang w:val="en-GB"/>
        </w:rPr>
        <w:t>nominal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lastRenderedPageBreak/>
        <w:t xml:space="preserve">d. </w:t>
      </w:r>
      <w:r w:rsidR="00BF7361" w:rsidRPr="00B43682">
        <w:rPr>
          <w:lang w:val="en-GB"/>
        </w:rPr>
        <w:t>ordinal</w:t>
      </w:r>
    </w:p>
    <w:p w:rsidR="00FD5AF1" w:rsidRPr="00B43682" w:rsidRDefault="00B24019" w:rsidP="00B43682">
      <w:pPr>
        <w:rPr>
          <w:lang w:val="en-GB"/>
        </w:rPr>
      </w:pPr>
      <w:r w:rsidRPr="00B43682">
        <w:rPr>
          <w:lang w:val="en-GB"/>
        </w:rPr>
        <w:t>&lt;</w:t>
      </w:r>
      <w:r w:rsidR="00A82FE2" w:rsidRPr="00B43682">
        <w:rPr>
          <w:lang w:val="en-GB"/>
        </w:rPr>
        <w:t>Apply</w:t>
      </w:r>
      <w:r w:rsidRPr="00B43682">
        <w:rPr>
          <w:lang w:val="en-GB"/>
        </w:rPr>
        <w:t>&gt;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316FC0" w:rsidP="00B43682">
      <w:pPr>
        <w:rPr>
          <w:lang w:val="en-GB"/>
        </w:rPr>
      </w:pPr>
      <w:r w:rsidRPr="001A163D">
        <w:rPr>
          <w:rFonts w:eastAsia="Calibri"/>
          <w:lang w:val="en-GB"/>
        </w:rPr>
        <w:t>1</w:t>
      </w:r>
      <w:r w:rsidR="000724DA" w:rsidRPr="001A163D">
        <w:rPr>
          <w:rFonts w:eastAsia="Calibri"/>
          <w:lang w:val="en-GB"/>
        </w:rPr>
        <w:t xml:space="preserve">4. </w:t>
      </w:r>
      <w:r w:rsidR="00BF7361" w:rsidRPr="00B43682">
        <w:rPr>
          <w:lang w:val="en-GB"/>
        </w:rPr>
        <w:t>A common type of numerically-scored survey item is a</w:t>
      </w:r>
      <w:r w:rsidR="00253236">
        <w:rPr>
          <w:lang w:val="en-GB"/>
        </w:rPr>
        <w:t xml:space="preserve"> ______.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a. </w:t>
      </w:r>
      <w:r w:rsidR="00BF7361" w:rsidRPr="00B43682">
        <w:rPr>
          <w:lang w:val="en-GB"/>
        </w:rPr>
        <w:t>ratio scale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b. </w:t>
      </w:r>
      <w:r w:rsidR="0002294A" w:rsidRPr="00B43682">
        <w:rPr>
          <w:b/>
          <w:lang w:val="en-GB"/>
        </w:rPr>
        <w:t>Likert-type scale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c. </w:t>
      </w:r>
      <w:r w:rsidR="00BF7361" w:rsidRPr="00B43682">
        <w:rPr>
          <w:lang w:val="en-GB"/>
        </w:rPr>
        <w:t>Pearson-type scale</w:t>
      </w:r>
    </w:p>
    <w:p w:rsidR="000724DA" w:rsidRPr="001A163D" w:rsidRDefault="000724DA">
      <w:pPr>
        <w:rPr>
          <w:lang w:val="en-GB"/>
        </w:rPr>
      </w:pPr>
      <w:r w:rsidRPr="001A163D">
        <w:rPr>
          <w:rFonts w:eastAsia="Calibri"/>
          <w:lang w:val="en-GB"/>
        </w:rPr>
        <w:t xml:space="preserve">d. </w:t>
      </w:r>
      <w:r w:rsidR="00BF7361" w:rsidRPr="001A163D">
        <w:rPr>
          <w:lang w:val="en-GB"/>
        </w:rPr>
        <w:t>discrete scale</w:t>
      </w:r>
    </w:p>
    <w:p w:rsidR="00FD5AF1" w:rsidRPr="00B43682" w:rsidRDefault="0053743F" w:rsidP="00B43682">
      <w:pPr>
        <w:rPr>
          <w:lang w:val="en-GB"/>
        </w:rPr>
      </w:pPr>
      <w:r w:rsidRPr="00B43682">
        <w:rPr>
          <w:lang w:val="en-GB"/>
        </w:rPr>
        <w:t>&lt;</w:t>
      </w:r>
      <w:r w:rsidR="00A82FE2" w:rsidRPr="00B43682">
        <w:rPr>
          <w:lang w:val="en-GB"/>
        </w:rPr>
        <w:t>Remember</w:t>
      </w:r>
      <w:r w:rsidRPr="00B43682">
        <w:rPr>
          <w:lang w:val="en-GB"/>
        </w:rPr>
        <w:t>&gt;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316FC0" w:rsidP="00B43682">
      <w:pPr>
        <w:rPr>
          <w:lang w:val="en-GB"/>
        </w:rPr>
      </w:pPr>
      <w:r w:rsidRPr="001A163D">
        <w:rPr>
          <w:rFonts w:eastAsia="Calibri"/>
          <w:lang w:val="en-GB"/>
        </w:rPr>
        <w:t>1</w:t>
      </w:r>
      <w:r w:rsidR="000724DA" w:rsidRPr="001A163D">
        <w:rPr>
          <w:rFonts w:eastAsia="Calibri"/>
          <w:lang w:val="en-GB"/>
        </w:rPr>
        <w:t xml:space="preserve">5. </w:t>
      </w:r>
      <w:r w:rsidR="00BF7361" w:rsidRPr="00B43682">
        <w:rPr>
          <w:lang w:val="en-GB"/>
        </w:rPr>
        <w:t>Which of the following would be an example of continuous data?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a. </w:t>
      </w:r>
      <w:r w:rsidR="0002294A" w:rsidRPr="00B43682">
        <w:rPr>
          <w:b/>
          <w:lang w:val="en-GB"/>
        </w:rPr>
        <w:t>degrees Celsius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b. </w:t>
      </w:r>
      <w:r w:rsidR="00BF7361" w:rsidRPr="00B43682">
        <w:rPr>
          <w:lang w:val="en-GB"/>
        </w:rPr>
        <w:t>number of applicants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c. </w:t>
      </w:r>
      <w:r w:rsidR="00BF7361" w:rsidRPr="00B43682">
        <w:rPr>
          <w:lang w:val="en-GB"/>
        </w:rPr>
        <w:t>favourite colour</w:t>
      </w:r>
    </w:p>
    <w:p w:rsidR="000724DA" w:rsidRPr="001A163D" w:rsidRDefault="000724DA">
      <w:pPr>
        <w:rPr>
          <w:lang w:val="en-GB"/>
        </w:rPr>
      </w:pPr>
      <w:r w:rsidRPr="001A163D">
        <w:rPr>
          <w:rFonts w:eastAsia="Calibri"/>
          <w:lang w:val="en-GB"/>
        </w:rPr>
        <w:t xml:space="preserve">d. </w:t>
      </w:r>
      <w:r w:rsidR="00BF7361" w:rsidRPr="001A163D">
        <w:rPr>
          <w:lang w:val="en-GB"/>
        </w:rPr>
        <w:t>gender</w:t>
      </w:r>
    </w:p>
    <w:p w:rsidR="00FD5AF1" w:rsidRPr="00B43682" w:rsidRDefault="00BF7361" w:rsidP="00B43682">
      <w:pPr>
        <w:rPr>
          <w:lang w:val="en-GB"/>
        </w:rPr>
      </w:pPr>
      <w:r w:rsidRPr="00B43682">
        <w:rPr>
          <w:lang w:val="en-GB"/>
        </w:rPr>
        <w:t>&lt;Understand&gt;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316FC0" w:rsidP="00B43682">
      <w:pPr>
        <w:rPr>
          <w:lang w:val="en-GB"/>
        </w:rPr>
      </w:pPr>
      <w:r w:rsidRPr="001A163D">
        <w:rPr>
          <w:rFonts w:eastAsia="Calibri"/>
          <w:lang w:val="en-GB"/>
        </w:rPr>
        <w:t>1</w:t>
      </w:r>
      <w:r w:rsidR="000724DA" w:rsidRPr="001A163D">
        <w:rPr>
          <w:rFonts w:eastAsia="Calibri"/>
          <w:lang w:val="en-GB"/>
        </w:rPr>
        <w:t xml:space="preserve">6. </w:t>
      </w:r>
      <w:r w:rsidR="00BF7361" w:rsidRPr="00B43682">
        <w:rPr>
          <w:lang w:val="en-GB"/>
        </w:rPr>
        <w:t xml:space="preserve">Data </w:t>
      </w:r>
      <w:r w:rsidR="0002294A" w:rsidRPr="00B43682">
        <w:rPr>
          <w:lang w:val="en-GB"/>
        </w:rPr>
        <w:t>that cannot be divided beyond a certain point would be considered</w:t>
      </w:r>
      <w:r w:rsidR="00253236">
        <w:rPr>
          <w:lang w:val="en-GB"/>
        </w:rPr>
        <w:t xml:space="preserve"> ______.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a. </w:t>
      </w:r>
      <w:r w:rsidR="0002294A" w:rsidRPr="00B43682">
        <w:rPr>
          <w:b/>
          <w:lang w:val="en-GB"/>
        </w:rPr>
        <w:t>discrete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b. </w:t>
      </w:r>
      <w:r w:rsidR="00BF7361" w:rsidRPr="00B43682">
        <w:rPr>
          <w:lang w:val="en-GB"/>
        </w:rPr>
        <w:t>continuous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c. </w:t>
      </w:r>
      <w:r w:rsidR="00BF7361" w:rsidRPr="00B43682">
        <w:rPr>
          <w:lang w:val="en-GB"/>
        </w:rPr>
        <w:t>quantitative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d. </w:t>
      </w:r>
      <w:r w:rsidR="00BF7361" w:rsidRPr="00B43682">
        <w:rPr>
          <w:lang w:val="en-GB"/>
        </w:rPr>
        <w:t>dichotomous</w:t>
      </w:r>
    </w:p>
    <w:p w:rsidR="00FD5AF1" w:rsidRPr="00B43682" w:rsidRDefault="00BF7361" w:rsidP="00B43682">
      <w:pPr>
        <w:rPr>
          <w:lang w:val="en-GB"/>
        </w:rPr>
      </w:pPr>
      <w:r w:rsidRPr="00B43682">
        <w:rPr>
          <w:lang w:val="en-GB"/>
        </w:rPr>
        <w:t>&lt;Understand&gt;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316FC0" w:rsidP="00B43682">
      <w:pPr>
        <w:rPr>
          <w:lang w:val="en-GB"/>
        </w:rPr>
      </w:pPr>
      <w:r w:rsidRPr="001A163D">
        <w:rPr>
          <w:rFonts w:eastAsia="Calibri"/>
          <w:lang w:val="en-GB"/>
        </w:rPr>
        <w:t>1</w:t>
      </w:r>
      <w:r w:rsidR="000724DA" w:rsidRPr="001A163D">
        <w:rPr>
          <w:rFonts w:eastAsia="Calibri"/>
          <w:lang w:val="en-GB"/>
        </w:rPr>
        <w:t xml:space="preserve">7. </w:t>
      </w:r>
      <w:r w:rsidR="00BF7361" w:rsidRPr="00B43682">
        <w:rPr>
          <w:lang w:val="en-GB"/>
        </w:rPr>
        <w:t xml:space="preserve">A </w:t>
      </w:r>
      <w:r w:rsidR="001A163D">
        <w:rPr>
          <w:lang w:val="en-GB"/>
        </w:rPr>
        <w:t>______</w:t>
      </w:r>
      <w:r w:rsidR="001A163D" w:rsidRPr="00B43682" w:rsidDel="001A163D">
        <w:rPr>
          <w:lang w:val="en-GB"/>
        </w:rPr>
        <w:t xml:space="preserve"> </w:t>
      </w:r>
      <w:r w:rsidR="00BF7361" w:rsidRPr="00B43682">
        <w:rPr>
          <w:lang w:val="en-GB"/>
        </w:rPr>
        <w:t xml:space="preserve"> is a theoretical group that you want to draw conclusions about.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a. </w:t>
      </w:r>
      <w:r w:rsidR="00BF7361" w:rsidRPr="00B43682">
        <w:rPr>
          <w:lang w:val="en-GB"/>
        </w:rPr>
        <w:t>sample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b. </w:t>
      </w:r>
      <w:r w:rsidR="00BF7361" w:rsidRPr="00B43682">
        <w:rPr>
          <w:lang w:val="en-GB"/>
        </w:rPr>
        <w:t>subject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c. </w:t>
      </w:r>
      <w:r w:rsidR="0002294A" w:rsidRPr="00B43682">
        <w:rPr>
          <w:b/>
          <w:lang w:val="en-GB"/>
        </w:rPr>
        <w:t>population</w:t>
      </w:r>
    </w:p>
    <w:p w:rsidR="000724DA" w:rsidRPr="001A163D" w:rsidRDefault="000724DA">
      <w:pPr>
        <w:rPr>
          <w:lang w:val="en-GB"/>
        </w:rPr>
      </w:pPr>
      <w:r w:rsidRPr="001A163D">
        <w:rPr>
          <w:rFonts w:eastAsia="Calibri"/>
          <w:lang w:val="en-GB"/>
        </w:rPr>
        <w:t xml:space="preserve">d. </w:t>
      </w:r>
      <w:r w:rsidR="00BF7361" w:rsidRPr="001A163D">
        <w:rPr>
          <w:lang w:val="en-GB"/>
        </w:rPr>
        <w:t>dataset</w:t>
      </w:r>
    </w:p>
    <w:p w:rsidR="00FD5AF1" w:rsidRPr="00B43682" w:rsidRDefault="00BF7361" w:rsidP="00B43682">
      <w:pPr>
        <w:rPr>
          <w:lang w:val="en-GB"/>
        </w:rPr>
      </w:pPr>
      <w:r w:rsidRPr="00B43682">
        <w:rPr>
          <w:lang w:val="en-GB"/>
        </w:rPr>
        <w:t>&lt;Remember&gt;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316FC0" w:rsidP="00B43682">
      <w:pPr>
        <w:rPr>
          <w:lang w:val="en-GB"/>
        </w:rPr>
      </w:pPr>
      <w:r w:rsidRPr="001A163D">
        <w:rPr>
          <w:rFonts w:eastAsia="Calibri"/>
          <w:lang w:val="en-GB"/>
        </w:rPr>
        <w:lastRenderedPageBreak/>
        <w:t>1</w:t>
      </w:r>
      <w:r w:rsidR="000724DA" w:rsidRPr="001A163D">
        <w:rPr>
          <w:rFonts w:eastAsia="Calibri"/>
          <w:lang w:val="en-GB"/>
        </w:rPr>
        <w:t xml:space="preserve">8. </w:t>
      </w:r>
      <w:r w:rsidR="00BF7361" w:rsidRPr="00B43682">
        <w:rPr>
          <w:lang w:val="en-GB"/>
        </w:rPr>
        <w:t>Why do we examine samples rather than populations?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a. </w:t>
      </w:r>
      <w:r w:rsidR="0002294A" w:rsidRPr="00B43682">
        <w:rPr>
          <w:b/>
          <w:lang w:val="en-GB"/>
        </w:rPr>
        <w:t>because populations cannot generally be measured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b. </w:t>
      </w:r>
      <w:r w:rsidR="00BF7361" w:rsidRPr="00B43682">
        <w:rPr>
          <w:lang w:val="en-GB"/>
        </w:rPr>
        <w:t>because populations provide only qualitative data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c. </w:t>
      </w:r>
      <w:r w:rsidR="00BF7361" w:rsidRPr="00B43682">
        <w:rPr>
          <w:lang w:val="en-GB"/>
        </w:rPr>
        <w:t>because samples are more accurate</w:t>
      </w:r>
    </w:p>
    <w:p w:rsidR="000724DA" w:rsidRPr="001A163D" w:rsidRDefault="000724DA">
      <w:pPr>
        <w:rPr>
          <w:lang w:val="en-GB"/>
        </w:rPr>
      </w:pPr>
      <w:r w:rsidRPr="001A163D">
        <w:rPr>
          <w:rFonts w:eastAsia="Calibri"/>
          <w:lang w:val="en-GB"/>
        </w:rPr>
        <w:t xml:space="preserve">d. </w:t>
      </w:r>
      <w:r w:rsidR="00BF7361" w:rsidRPr="001A163D">
        <w:rPr>
          <w:lang w:val="en-GB"/>
        </w:rPr>
        <w:t>because samples include all subjects of interest</w:t>
      </w:r>
    </w:p>
    <w:p w:rsidR="00FD5AF1" w:rsidRPr="00B43682" w:rsidRDefault="00BF7361" w:rsidP="00B43682">
      <w:pPr>
        <w:rPr>
          <w:lang w:val="en-GB"/>
        </w:rPr>
      </w:pPr>
      <w:r w:rsidRPr="00B43682">
        <w:rPr>
          <w:lang w:val="en-GB"/>
        </w:rPr>
        <w:t>&lt;Understand&gt;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316FC0" w:rsidP="00B43682">
      <w:pPr>
        <w:rPr>
          <w:lang w:val="en-GB"/>
        </w:rPr>
      </w:pPr>
      <w:r w:rsidRPr="001A163D">
        <w:rPr>
          <w:rFonts w:eastAsia="Calibri"/>
          <w:lang w:val="en-GB"/>
        </w:rPr>
        <w:t>1</w:t>
      </w:r>
      <w:r w:rsidR="000724DA" w:rsidRPr="001A163D">
        <w:rPr>
          <w:rFonts w:eastAsia="Calibri"/>
          <w:lang w:val="en-GB"/>
        </w:rPr>
        <w:t xml:space="preserve">9. </w:t>
      </w:r>
      <w:r w:rsidR="00BF7361" w:rsidRPr="00B43682">
        <w:rPr>
          <w:lang w:val="en-GB"/>
        </w:rPr>
        <w:t>A construct is</w:t>
      </w:r>
      <w:r w:rsidR="00253236">
        <w:rPr>
          <w:lang w:val="en-GB"/>
        </w:rPr>
        <w:t xml:space="preserve"> ______.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a. </w:t>
      </w:r>
      <w:r w:rsidR="0002294A" w:rsidRPr="00B43682">
        <w:rPr>
          <w:b/>
          <w:lang w:val="en-GB"/>
        </w:rPr>
        <w:t>a characteristic or property of interest in a population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b. </w:t>
      </w:r>
      <w:r w:rsidR="00BF7361" w:rsidRPr="00B43682">
        <w:rPr>
          <w:lang w:val="en-GB"/>
        </w:rPr>
        <w:t>a measurement of how well characteristics of a sample represent characteristics of a population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c. </w:t>
      </w:r>
      <w:r w:rsidR="00BF7361" w:rsidRPr="00B43682">
        <w:rPr>
          <w:lang w:val="en-GB"/>
        </w:rPr>
        <w:t>a group gathered at random from a population</w:t>
      </w:r>
    </w:p>
    <w:p w:rsidR="000724DA" w:rsidRPr="001A163D" w:rsidRDefault="000724DA">
      <w:pPr>
        <w:rPr>
          <w:lang w:val="en-GB"/>
        </w:rPr>
      </w:pPr>
      <w:r w:rsidRPr="001A163D">
        <w:rPr>
          <w:rFonts w:eastAsia="Calibri"/>
          <w:lang w:val="en-GB"/>
        </w:rPr>
        <w:t xml:space="preserve">d. </w:t>
      </w:r>
      <w:r w:rsidR="009F1905" w:rsidRPr="001A163D">
        <w:rPr>
          <w:lang w:val="en-GB"/>
        </w:rPr>
        <w:t>none of these</w:t>
      </w:r>
    </w:p>
    <w:p w:rsidR="00FD5AF1" w:rsidRPr="00B43682" w:rsidRDefault="00BF7361" w:rsidP="00B43682">
      <w:pPr>
        <w:rPr>
          <w:lang w:val="en-GB"/>
        </w:rPr>
      </w:pPr>
      <w:r w:rsidRPr="00B43682">
        <w:rPr>
          <w:lang w:val="en-GB"/>
        </w:rPr>
        <w:t>&lt;Remember&gt;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316FC0" w:rsidP="00B43682">
      <w:pPr>
        <w:rPr>
          <w:lang w:val="en-GB"/>
        </w:rPr>
      </w:pPr>
      <w:r w:rsidRPr="001A163D">
        <w:rPr>
          <w:rFonts w:eastAsia="Calibri"/>
          <w:lang w:val="en-GB"/>
        </w:rPr>
        <w:t>20.</w:t>
      </w:r>
      <w:r w:rsidR="000724DA" w:rsidRPr="001A163D">
        <w:rPr>
          <w:rFonts w:eastAsia="Calibri"/>
          <w:lang w:val="en-GB"/>
        </w:rPr>
        <w:t xml:space="preserve"> </w:t>
      </w:r>
      <w:r w:rsidR="00BF7361" w:rsidRPr="00B43682">
        <w:rPr>
          <w:lang w:val="en-GB"/>
        </w:rPr>
        <w:t>A relationship between constructs can be considered a</w:t>
      </w:r>
      <w:r w:rsidR="00253236">
        <w:rPr>
          <w:lang w:val="en-GB"/>
        </w:rPr>
        <w:t xml:space="preserve"> ______.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a. </w:t>
      </w:r>
      <w:r w:rsidR="00BF7361" w:rsidRPr="00B43682">
        <w:rPr>
          <w:lang w:val="en-GB"/>
        </w:rPr>
        <w:t>operational definition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b. </w:t>
      </w:r>
      <w:r w:rsidR="0002294A" w:rsidRPr="00B43682">
        <w:rPr>
          <w:b/>
          <w:lang w:val="en-GB"/>
        </w:rPr>
        <w:t>theory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c. </w:t>
      </w:r>
      <w:r w:rsidR="00BF7361" w:rsidRPr="00B43682">
        <w:rPr>
          <w:lang w:val="en-GB"/>
        </w:rPr>
        <w:t>hypothesis</w:t>
      </w:r>
    </w:p>
    <w:p w:rsidR="000724DA" w:rsidRPr="001A163D" w:rsidRDefault="000724DA">
      <w:pPr>
        <w:rPr>
          <w:lang w:val="en-GB"/>
        </w:rPr>
      </w:pPr>
      <w:r w:rsidRPr="001A163D">
        <w:rPr>
          <w:rFonts w:eastAsia="Calibri"/>
          <w:lang w:val="en-GB"/>
        </w:rPr>
        <w:t xml:space="preserve">d. </w:t>
      </w:r>
      <w:r w:rsidR="00BF7361" w:rsidRPr="001A163D">
        <w:rPr>
          <w:lang w:val="en-GB"/>
        </w:rPr>
        <w:t>experiment</w:t>
      </w:r>
    </w:p>
    <w:p w:rsidR="00FD5AF1" w:rsidRPr="00B43682" w:rsidRDefault="00BF7361" w:rsidP="00B43682">
      <w:pPr>
        <w:rPr>
          <w:lang w:val="en-GB"/>
        </w:rPr>
      </w:pPr>
      <w:r w:rsidRPr="00B43682">
        <w:rPr>
          <w:lang w:val="en-GB"/>
        </w:rPr>
        <w:t>&lt;Remember&gt;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316FC0" w:rsidP="00B43682">
      <w:pPr>
        <w:rPr>
          <w:lang w:val="en-GB"/>
        </w:rPr>
      </w:pPr>
      <w:r w:rsidRPr="001A163D">
        <w:rPr>
          <w:rFonts w:eastAsia="Calibri"/>
          <w:lang w:val="en-GB"/>
        </w:rPr>
        <w:t>2</w:t>
      </w:r>
      <w:r w:rsidR="000724DA" w:rsidRPr="001A163D">
        <w:rPr>
          <w:rFonts w:eastAsia="Calibri"/>
          <w:lang w:val="en-GB"/>
        </w:rPr>
        <w:t xml:space="preserve">1. </w:t>
      </w:r>
      <w:r w:rsidR="00BF7361" w:rsidRPr="00B43682">
        <w:rPr>
          <w:lang w:val="en-GB"/>
        </w:rPr>
        <w:t>Which of the following could be considered an operational definition for customer satisfaction?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a. </w:t>
      </w:r>
      <w:r w:rsidR="00BF7361" w:rsidRPr="00B43682">
        <w:rPr>
          <w:lang w:val="en-GB"/>
        </w:rPr>
        <w:t>a survey item asking about satisfaction on a 5-point scale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b. </w:t>
      </w:r>
      <w:r w:rsidR="00BF7361" w:rsidRPr="00B43682">
        <w:rPr>
          <w:lang w:val="en-GB"/>
        </w:rPr>
        <w:t>number of customer complaints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c. </w:t>
      </w:r>
      <w:r w:rsidR="00BF7361" w:rsidRPr="00B43682">
        <w:rPr>
          <w:lang w:val="en-GB"/>
        </w:rPr>
        <w:t>number of returns</w:t>
      </w:r>
    </w:p>
    <w:p w:rsidR="000724DA" w:rsidRPr="001A163D" w:rsidRDefault="000724DA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d. </w:t>
      </w:r>
      <w:r w:rsidR="009F1905" w:rsidRPr="001A163D">
        <w:rPr>
          <w:b/>
          <w:lang w:val="en-GB"/>
        </w:rPr>
        <w:t>all of these</w:t>
      </w:r>
    </w:p>
    <w:p w:rsidR="00FD5AF1" w:rsidRPr="00B43682" w:rsidRDefault="00BF7361" w:rsidP="00B43682">
      <w:pPr>
        <w:rPr>
          <w:b/>
          <w:lang w:val="en-GB"/>
        </w:rPr>
      </w:pPr>
      <w:r w:rsidRPr="00B43682">
        <w:rPr>
          <w:lang w:val="en-GB"/>
        </w:rPr>
        <w:t>&lt;Apply&gt;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316FC0" w:rsidP="00B43682">
      <w:pPr>
        <w:rPr>
          <w:lang w:val="en-GB"/>
        </w:rPr>
      </w:pPr>
      <w:r w:rsidRPr="001A163D">
        <w:rPr>
          <w:rFonts w:eastAsia="Calibri"/>
          <w:lang w:val="en-GB"/>
        </w:rPr>
        <w:t>2</w:t>
      </w:r>
      <w:r w:rsidR="000724DA" w:rsidRPr="001A163D">
        <w:rPr>
          <w:rFonts w:eastAsia="Calibri"/>
          <w:lang w:val="en-GB"/>
        </w:rPr>
        <w:t xml:space="preserve">2. </w:t>
      </w:r>
      <w:r w:rsidR="00BF7361" w:rsidRPr="00B43682">
        <w:rPr>
          <w:lang w:val="en-GB"/>
        </w:rPr>
        <w:t>A hypothesis</w:t>
      </w:r>
      <w:r w:rsidR="00253236">
        <w:rPr>
          <w:lang w:val="en-GB"/>
        </w:rPr>
        <w:t xml:space="preserve"> ______.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lastRenderedPageBreak/>
        <w:t xml:space="preserve">a. </w:t>
      </w:r>
      <w:r w:rsidR="0002294A" w:rsidRPr="00B43682">
        <w:rPr>
          <w:b/>
          <w:lang w:val="en-GB"/>
        </w:rPr>
        <w:t>tests the relationship between operational definitions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b. </w:t>
      </w:r>
      <w:r w:rsidR="00BF7361" w:rsidRPr="00B43682">
        <w:rPr>
          <w:lang w:val="en-GB"/>
        </w:rPr>
        <w:t>tests the relationship between constructs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c. </w:t>
      </w:r>
      <w:r w:rsidR="00BF7361" w:rsidRPr="00B43682">
        <w:rPr>
          <w:lang w:val="en-GB"/>
        </w:rPr>
        <w:t>measures how well a sample reflects a population</w:t>
      </w:r>
    </w:p>
    <w:p w:rsidR="000724DA" w:rsidRPr="001A163D" w:rsidRDefault="000724DA">
      <w:pPr>
        <w:rPr>
          <w:lang w:val="en-GB"/>
        </w:rPr>
      </w:pPr>
      <w:r w:rsidRPr="001A163D">
        <w:rPr>
          <w:rFonts w:eastAsia="Calibri"/>
          <w:lang w:val="en-GB"/>
        </w:rPr>
        <w:t xml:space="preserve">d. </w:t>
      </w:r>
      <w:r w:rsidR="00BF7361" w:rsidRPr="001A163D">
        <w:rPr>
          <w:lang w:val="en-GB"/>
        </w:rPr>
        <w:t>defines characteristics of interest in a population</w:t>
      </w:r>
    </w:p>
    <w:p w:rsidR="00FD5AF1" w:rsidRPr="00B43682" w:rsidRDefault="00BF7361" w:rsidP="00B43682">
      <w:pPr>
        <w:rPr>
          <w:lang w:val="en-GB"/>
        </w:rPr>
      </w:pPr>
      <w:r w:rsidRPr="00B43682">
        <w:rPr>
          <w:lang w:val="en-GB"/>
        </w:rPr>
        <w:t>&lt;Remember&gt;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316FC0" w:rsidP="00B43682">
      <w:pPr>
        <w:rPr>
          <w:lang w:val="en-GB"/>
        </w:rPr>
      </w:pPr>
      <w:r w:rsidRPr="001A163D">
        <w:rPr>
          <w:rFonts w:eastAsia="Calibri"/>
          <w:lang w:val="en-GB"/>
        </w:rPr>
        <w:t>2</w:t>
      </w:r>
      <w:r w:rsidR="000724DA" w:rsidRPr="001A163D">
        <w:rPr>
          <w:rFonts w:eastAsia="Calibri"/>
          <w:lang w:val="en-GB"/>
        </w:rPr>
        <w:t xml:space="preserve">3. </w:t>
      </w:r>
      <w:r w:rsidR="00BF7361" w:rsidRPr="00B43682">
        <w:rPr>
          <w:lang w:val="en-GB"/>
        </w:rPr>
        <w:t>Which of the following would be considered an experiment?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a. </w:t>
      </w:r>
      <w:r w:rsidR="00BF7361" w:rsidRPr="00B43682">
        <w:rPr>
          <w:lang w:val="en-GB"/>
        </w:rPr>
        <w:t>measuring the relationship between gender and salary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b. </w:t>
      </w:r>
      <w:r w:rsidR="00BF7361" w:rsidRPr="00B43682">
        <w:rPr>
          <w:lang w:val="en-GB"/>
        </w:rPr>
        <w:t>measuring the relationship between annual sales and position</w:t>
      </w:r>
    </w:p>
    <w:p w:rsidR="000724DA" w:rsidRPr="001A163D" w:rsidRDefault="000724DA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c. </w:t>
      </w:r>
      <w:r w:rsidR="0002294A" w:rsidRPr="00B43682">
        <w:rPr>
          <w:b/>
          <w:lang w:val="en-GB"/>
        </w:rPr>
        <w:t>measuring the difference in attitudes between customers randomly chosen to receive a free sample</w:t>
      </w:r>
    </w:p>
    <w:p w:rsidR="000724DA" w:rsidRPr="001A163D" w:rsidRDefault="000724DA">
      <w:pPr>
        <w:rPr>
          <w:lang w:val="en-GB"/>
        </w:rPr>
      </w:pPr>
      <w:r w:rsidRPr="001A163D">
        <w:rPr>
          <w:rFonts w:eastAsia="Calibri"/>
          <w:lang w:val="en-GB"/>
        </w:rPr>
        <w:t xml:space="preserve">d. </w:t>
      </w:r>
      <w:r w:rsidR="00BF7361" w:rsidRPr="001A163D">
        <w:rPr>
          <w:lang w:val="en-GB"/>
        </w:rPr>
        <w:t>measuring the difference in attitudes between men and women</w:t>
      </w:r>
    </w:p>
    <w:p w:rsidR="00FD5AF1" w:rsidRPr="00B43682" w:rsidRDefault="00BF7361" w:rsidP="00B43682">
      <w:pPr>
        <w:rPr>
          <w:lang w:val="en-GB"/>
        </w:rPr>
      </w:pPr>
      <w:r w:rsidRPr="00B43682">
        <w:rPr>
          <w:lang w:val="en-GB"/>
        </w:rPr>
        <w:t>&lt;Understand&gt;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316FC0" w:rsidP="00B43682">
      <w:pPr>
        <w:rPr>
          <w:lang w:val="en-GB"/>
        </w:rPr>
      </w:pPr>
      <w:r w:rsidRPr="001A163D">
        <w:rPr>
          <w:rFonts w:eastAsia="Calibri"/>
          <w:lang w:val="en-GB"/>
        </w:rPr>
        <w:t>2</w:t>
      </w:r>
      <w:r w:rsidR="000724DA" w:rsidRPr="001A163D">
        <w:rPr>
          <w:rFonts w:eastAsia="Calibri"/>
          <w:lang w:val="en-GB"/>
        </w:rPr>
        <w:t xml:space="preserve">4. </w:t>
      </w:r>
      <w:r w:rsidR="00BF7361" w:rsidRPr="00B43682">
        <w:rPr>
          <w:lang w:val="en-GB"/>
        </w:rPr>
        <w:t>If you randomly split a sample of eight people into four groups, how many conditions do you have?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a. </w:t>
      </w:r>
      <w:r w:rsidR="00BF7361" w:rsidRPr="00B43682">
        <w:rPr>
          <w:lang w:val="en-GB"/>
        </w:rPr>
        <w:t>0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b. </w:t>
      </w:r>
      <w:r w:rsidR="0002294A" w:rsidRPr="00B43682">
        <w:rPr>
          <w:b/>
          <w:lang w:val="en-GB"/>
        </w:rPr>
        <w:t>4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c. </w:t>
      </w:r>
      <w:r w:rsidR="00BF7361" w:rsidRPr="00B43682">
        <w:rPr>
          <w:lang w:val="en-GB"/>
        </w:rPr>
        <w:t>8</w:t>
      </w:r>
    </w:p>
    <w:p w:rsidR="000724DA" w:rsidRPr="001A163D" w:rsidRDefault="000724DA">
      <w:pPr>
        <w:rPr>
          <w:lang w:val="en-GB"/>
        </w:rPr>
      </w:pPr>
      <w:r w:rsidRPr="001A163D">
        <w:rPr>
          <w:rFonts w:eastAsia="Calibri"/>
          <w:lang w:val="en-GB"/>
        </w:rPr>
        <w:t xml:space="preserve">d. </w:t>
      </w:r>
      <w:r w:rsidR="00BF7361" w:rsidRPr="001A163D">
        <w:rPr>
          <w:lang w:val="en-GB"/>
        </w:rPr>
        <w:t>32</w:t>
      </w:r>
    </w:p>
    <w:p w:rsidR="00FD5AF1" w:rsidRPr="00B43682" w:rsidRDefault="00BF7361" w:rsidP="00B43682">
      <w:pPr>
        <w:rPr>
          <w:lang w:val="en-GB"/>
        </w:rPr>
      </w:pPr>
      <w:r w:rsidRPr="00B43682">
        <w:rPr>
          <w:lang w:val="en-GB"/>
        </w:rPr>
        <w:t>&lt;Understand&gt;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316FC0" w:rsidP="00B43682">
      <w:pPr>
        <w:rPr>
          <w:lang w:val="en-GB"/>
        </w:rPr>
      </w:pPr>
      <w:r w:rsidRPr="001A163D">
        <w:rPr>
          <w:rFonts w:eastAsia="Calibri"/>
          <w:lang w:val="en-GB"/>
        </w:rPr>
        <w:t>2</w:t>
      </w:r>
      <w:r w:rsidR="000724DA" w:rsidRPr="001A163D">
        <w:rPr>
          <w:rFonts w:eastAsia="Calibri"/>
          <w:lang w:val="en-GB"/>
        </w:rPr>
        <w:t xml:space="preserve">5. </w:t>
      </w:r>
      <w:r w:rsidR="00BF7361" w:rsidRPr="00B43682">
        <w:rPr>
          <w:lang w:val="en-GB"/>
        </w:rPr>
        <w:t>The only approach that allows us to determine cause and effect is a</w:t>
      </w:r>
      <w:r w:rsidR="00253236">
        <w:rPr>
          <w:lang w:val="en-GB"/>
        </w:rPr>
        <w:t xml:space="preserve"> ______.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a. </w:t>
      </w:r>
      <w:r w:rsidR="00BF7361" w:rsidRPr="00B43682">
        <w:rPr>
          <w:lang w:val="en-GB"/>
        </w:rPr>
        <w:t>quasi-experiment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b. </w:t>
      </w:r>
      <w:r w:rsidR="0002294A" w:rsidRPr="00B43682">
        <w:rPr>
          <w:b/>
          <w:lang w:val="en-GB"/>
        </w:rPr>
        <w:t>experiment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c. </w:t>
      </w:r>
      <w:r w:rsidR="00BF7361" w:rsidRPr="00B43682">
        <w:rPr>
          <w:lang w:val="en-GB"/>
        </w:rPr>
        <w:t>correlational study</w:t>
      </w:r>
    </w:p>
    <w:p w:rsidR="000724DA" w:rsidRPr="001A163D" w:rsidRDefault="000724DA">
      <w:pPr>
        <w:rPr>
          <w:lang w:val="en-GB"/>
        </w:rPr>
      </w:pPr>
      <w:r w:rsidRPr="001A163D">
        <w:rPr>
          <w:rFonts w:eastAsia="Calibri"/>
          <w:lang w:val="en-GB"/>
        </w:rPr>
        <w:t xml:space="preserve">d. </w:t>
      </w:r>
      <w:r w:rsidR="00BF7361" w:rsidRPr="001A163D">
        <w:rPr>
          <w:lang w:val="en-GB"/>
        </w:rPr>
        <w:t>longitudinal study</w:t>
      </w:r>
    </w:p>
    <w:p w:rsidR="00FD5AF1" w:rsidRPr="00B43682" w:rsidRDefault="00BF7361" w:rsidP="00B43682">
      <w:pPr>
        <w:rPr>
          <w:lang w:val="en-GB"/>
        </w:rPr>
      </w:pPr>
      <w:r w:rsidRPr="00B43682">
        <w:rPr>
          <w:lang w:val="en-GB"/>
        </w:rPr>
        <w:t>&lt;Remember&gt;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316FC0" w:rsidP="00B43682">
      <w:pPr>
        <w:rPr>
          <w:lang w:val="en-GB"/>
        </w:rPr>
      </w:pPr>
      <w:r w:rsidRPr="001A163D">
        <w:rPr>
          <w:rFonts w:eastAsia="Calibri"/>
          <w:lang w:val="en-GB"/>
        </w:rPr>
        <w:t>2</w:t>
      </w:r>
      <w:r w:rsidR="000724DA" w:rsidRPr="001A163D">
        <w:rPr>
          <w:rFonts w:eastAsia="Calibri"/>
          <w:lang w:val="en-GB"/>
        </w:rPr>
        <w:t xml:space="preserve">6. </w:t>
      </w:r>
      <w:r w:rsidR="00BF7361" w:rsidRPr="00B43682">
        <w:rPr>
          <w:lang w:val="en-GB"/>
        </w:rPr>
        <w:t xml:space="preserve">If you randomly </w:t>
      </w:r>
      <w:r w:rsidR="0002294A" w:rsidRPr="00B43682">
        <w:rPr>
          <w:lang w:val="en-GB"/>
        </w:rPr>
        <w:t>assign subjects to different groups, you are</w:t>
      </w:r>
      <w:r w:rsidR="00253236">
        <w:rPr>
          <w:lang w:val="en-GB"/>
        </w:rPr>
        <w:t xml:space="preserve"> ______.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a. </w:t>
      </w:r>
      <w:r w:rsidR="0002294A" w:rsidRPr="00B43682">
        <w:rPr>
          <w:b/>
          <w:lang w:val="en-GB"/>
        </w:rPr>
        <w:t>placing subjects into experimental conditions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lastRenderedPageBreak/>
        <w:t xml:space="preserve">b. </w:t>
      </w:r>
      <w:r w:rsidR="00BF7361" w:rsidRPr="00B43682">
        <w:rPr>
          <w:lang w:val="en-GB"/>
        </w:rPr>
        <w:t>selecting subjects from a population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c. </w:t>
      </w:r>
      <w:r w:rsidR="00BF7361" w:rsidRPr="00B43682">
        <w:rPr>
          <w:lang w:val="en-GB"/>
        </w:rPr>
        <w:t>creating associations for a correlational study</w:t>
      </w:r>
    </w:p>
    <w:p w:rsidR="000724DA" w:rsidRPr="001A163D" w:rsidRDefault="000724DA">
      <w:pPr>
        <w:rPr>
          <w:lang w:val="en-GB"/>
        </w:rPr>
      </w:pPr>
      <w:r w:rsidRPr="001A163D">
        <w:rPr>
          <w:rFonts w:eastAsia="Calibri"/>
          <w:lang w:val="en-GB"/>
        </w:rPr>
        <w:t xml:space="preserve">d. </w:t>
      </w:r>
      <w:r w:rsidR="009F1905" w:rsidRPr="001A163D">
        <w:rPr>
          <w:lang w:val="en-GB"/>
        </w:rPr>
        <w:t>none of these</w:t>
      </w:r>
    </w:p>
    <w:p w:rsidR="00FD5AF1" w:rsidRPr="00B43682" w:rsidRDefault="00BF7361" w:rsidP="00B43682">
      <w:pPr>
        <w:rPr>
          <w:lang w:val="en-GB"/>
        </w:rPr>
      </w:pPr>
      <w:r w:rsidRPr="00B43682">
        <w:rPr>
          <w:lang w:val="en-GB"/>
        </w:rPr>
        <w:t>&lt;Understand&gt;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316FC0" w:rsidP="00B43682">
      <w:pPr>
        <w:rPr>
          <w:lang w:val="en-GB"/>
        </w:rPr>
      </w:pPr>
      <w:r w:rsidRPr="001A163D">
        <w:rPr>
          <w:rFonts w:eastAsia="Calibri"/>
          <w:lang w:val="en-GB"/>
        </w:rPr>
        <w:t>2</w:t>
      </w:r>
      <w:r w:rsidR="000724DA" w:rsidRPr="001A163D">
        <w:rPr>
          <w:rFonts w:eastAsia="Calibri"/>
          <w:lang w:val="en-GB"/>
        </w:rPr>
        <w:t xml:space="preserve">7. </w:t>
      </w:r>
      <w:r w:rsidR="00BF7361" w:rsidRPr="00B43682">
        <w:rPr>
          <w:lang w:val="en-GB"/>
        </w:rPr>
        <w:t>If</w:t>
      </w:r>
      <w:r w:rsidR="0002294A" w:rsidRPr="00B43682">
        <w:rPr>
          <w:lang w:val="en-GB"/>
        </w:rPr>
        <w:t xml:space="preserve"> you were running an experiment in which employees completed a training program or no training program at all, participants who completed the training program would be in the </w:t>
      </w:r>
      <w:r w:rsidR="001A163D">
        <w:rPr>
          <w:lang w:val="en-GB"/>
        </w:rPr>
        <w:t>______</w:t>
      </w:r>
      <w:r w:rsidR="001A163D" w:rsidRPr="00B43682" w:rsidDel="001A163D">
        <w:rPr>
          <w:lang w:val="en-GB"/>
        </w:rPr>
        <w:t xml:space="preserve"> </w:t>
      </w:r>
      <w:r w:rsidR="0002294A" w:rsidRPr="00B43682">
        <w:rPr>
          <w:lang w:val="en-GB"/>
        </w:rPr>
        <w:t xml:space="preserve"> condition.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a. </w:t>
      </w:r>
      <w:r w:rsidR="00BF7361" w:rsidRPr="00B43682">
        <w:rPr>
          <w:lang w:val="en-GB"/>
        </w:rPr>
        <w:t>correlational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b. </w:t>
      </w:r>
      <w:r w:rsidR="00BF7361" w:rsidRPr="00B43682">
        <w:rPr>
          <w:lang w:val="en-GB"/>
        </w:rPr>
        <w:t>control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c. </w:t>
      </w:r>
      <w:r w:rsidR="0002294A" w:rsidRPr="00B43682">
        <w:rPr>
          <w:b/>
          <w:lang w:val="en-GB"/>
        </w:rPr>
        <w:t>treatment</w:t>
      </w:r>
    </w:p>
    <w:p w:rsidR="000724DA" w:rsidRPr="001A163D" w:rsidRDefault="000724DA">
      <w:pPr>
        <w:rPr>
          <w:lang w:val="en-GB"/>
        </w:rPr>
      </w:pPr>
      <w:r w:rsidRPr="001A163D">
        <w:rPr>
          <w:rFonts w:eastAsia="Calibri"/>
          <w:lang w:val="en-GB"/>
        </w:rPr>
        <w:t xml:space="preserve">d. </w:t>
      </w:r>
      <w:r w:rsidR="00BF7361" w:rsidRPr="001A163D">
        <w:rPr>
          <w:lang w:val="en-GB"/>
        </w:rPr>
        <w:t>operational</w:t>
      </w:r>
    </w:p>
    <w:p w:rsidR="00FD5AF1" w:rsidRPr="00B43682" w:rsidRDefault="00BF7361" w:rsidP="00B43682">
      <w:pPr>
        <w:rPr>
          <w:lang w:val="en-GB"/>
        </w:rPr>
      </w:pPr>
      <w:r w:rsidRPr="00B43682">
        <w:rPr>
          <w:lang w:val="en-GB"/>
        </w:rPr>
        <w:t>&lt;Understand&gt;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316FC0" w:rsidP="00B43682">
      <w:pPr>
        <w:rPr>
          <w:lang w:val="en-GB"/>
        </w:rPr>
      </w:pPr>
      <w:r w:rsidRPr="001A163D">
        <w:rPr>
          <w:rFonts w:eastAsia="Calibri"/>
          <w:lang w:val="en-GB"/>
        </w:rPr>
        <w:t>2</w:t>
      </w:r>
      <w:r w:rsidR="000724DA" w:rsidRPr="001A163D">
        <w:rPr>
          <w:rFonts w:eastAsia="Calibri"/>
          <w:lang w:val="en-GB"/>
        </w:rPr>
        <w:t xml:space="preserve">8. </w:t>
      </w:r>
      <w:r w:rsidR="00BF7361" w:rsidRPr="00B43682">
        <w:rPr>
          <w:lang w:val="en-GB"/>
        </w:rPr>
        <w:t xml:space="preserve">If you were create study where customers were randomly assigned to receive a free sample or not receive a free sample, those that did not receive a free sample would be in the </w:t>
      </w:r>
      <w:r w:rsidR="001A163D">
        <w:rPr>
          <w:lang w:val="en-GB"/>
        </w:rPr>
        <w:t>______</w:t>
      </w:r>
      <w:r w:rsidR="001A163D" w:rsidRPr="00B43682" w:rsidDel="001A163D">
        <w:rPr>
          <w:lang w:val="en-GB"/>
        </w:rPr>
        <w:t xml:space="preserve"> </w:t>
      </w:r>
      <w:r w:rsidR="00BF7361" w:rsidRPr="00B43682">
        <w:rPr>
          <w:lang w:val="en-GB"/>
        </w:rPr>
        <w:t xml:space="preserve"> condition.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a. </w:t>
      </w:r>
      <w:r w:rsidR="00BF7361" w:rsidRPr="00B43682">
        <w:rPr>
          <w:lang w:val="en-GB"/>
        </w:rPr>
        <w:t>correlational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b. </w:t>
      </w:r>
      <w:r w:rsidR="0002294A" w:rsidRPr="00B43682">
        <w:rPr>
          <w:b/>
          <w:lang w:val="en-GB"/>
        </w:rPr>
        <w:t>control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c. </w:t>
      </w:r>
      <w:r w:rsidR="00BF7361" w:rsidRPr="00B43682">
        <w:rPr>
          <w:lang w:val="en-GB"/>
        </w:rPr>
        <w:t>treatment</w:t>
      </w:r>
    </w:p>
    <w:p w:rsidR="000724DA" w:rsidRPr="001A163D" w:rsidRDefault="000724DA">
      <w:pPr>
        <w:rPr>
          <w:lang w:val="en-GB"/>
        </w:rPr>
      </w:pPr>
      <w:r w:rsidRPr="001A163D">
        <w:rPr>
          <w:rFonts w:eastAsia="Calibri"/>
          <w:lang w:val="en-GB"/>
        </w:rPr>
        <w:t xml:space="preserve">d. </w:t>
      </w:r>
      <w:r w:rsidR="00BF7361" w:rsidRPr="001A163D">
        <w:rPr>
          <w:lang w:val="en-GB"/>
        </w:rPr>
        <w:t>operational</w:t>
      </w:r>
    </w:p>
    <w:p w:rsidR="00FD5AF1" w:rsidRPr="00B43682" w:rsidRDefault="00BF7361" w:rsidP="00B43682">
      <w:pPr>
        <w:rPr>
          <w:lang w:val="en-GB"/>
        </w:rPr>
      </w:pPr>
      <w:r w:rsidRPr="00B43682">
        <w:rPr>
          <w:lang w:val="en-GB"/>
        </w:rPr>
        <w:t>&lt;Understand&gt;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316FC0" w:rsidP="00B43682">
      <w:pPr>
        <w:rPr>
          <w:lang w:val="en-GB"/>
        </w:rPr>
      </w:pPr>
      <w:r w:rsidRPr="001A163D">
        <w:rPr>
          <w:rFonts w:eastAsia="Calibri"/>
          <w:lang w:val="en-GB"/>
        </w:rPr>
        <w:t>2</w:t>
      </w:r>
      <w:r w:rsidR="000724DA" w:rsidRPr="001A163D">
        <w:rPr>
          <w:rFonts w:eastAsia="Calibri"/>
          <w:lang w:val="en-GB"/>
        </w:rPr>
        <w:t xml:space="preserve">9. </w:t>
      </w:r>
      <w:r w:rsidR="00BF7361" w:rsidRPr="00B43682">
        <w:rPr>
          <w:lang w:val="en-GB"/>
        </w:rPr>
        <w:t>If you collected data on the age of your customers and how much they enjoyed shopping at your business, this would be an example of a(n)</w:t>
      </w:r>
      <w:r w:rsidR="00253236">
        <w:rPr>
          <w:lang w:val="en-GB"/>
        </w:rPr>
        <w:t xml:space="preserve"> ______.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a. </w:t>
      </w:r>
      <w:r w:rsidR="00BF7361" w:rsidRPr="00B43682">
        <w:rPr>
          <w:lang w:val="en-GB"/>
        </w:rPr>
        <w:t>condition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b. </w:t>
      </w:r>
      <w:r w:rsidR="00BF7361" w:rsidRPr="00B43682">
        <w:rPr>
          <w:lang w:val="en-GB"/>
        </w:rPr>
        <w:t>experiment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c. </w:t>
      </w:r>
      <w:r w:rsidR="00BF7361" w:rsidRPr="00B43682">
        <w:rPr>
          <w:lang w:val="en-GB"/>
        </w:rPr>
        <w:t>quasi-experiment</w:t>
      </w:r>
    </w:p>
    <w:p w:rsidR="000724DA" w:rsidRPr="001A163D" w:rsidRDefault="000724DA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d. </w:t>
      </w:r>
      <w:r w:rsidR="0002294A" w:rsidRPr="00B43682">
        <w:rPr>
          <w:b/>
          <w:lang w:val="en-GB"/>
        </w:rPr>
        <w:t>correlational study</w:t>
      </w:r>
    </w:p>
    <w:p w:rsidR="00FD5AF1" w:rsidRPr="00B43682" w:rsidRDefault="00BF7361" w:rsidP="00B43682">
      <w:pPr>
        <w:rPr>
          <w:b/>
          <w:lang w:val="en-GB"/>
        </w:rPr>
      </w:pPr>
      <w:r w:rsidRPr="00B43682">
        <w:rPr>
          <w:lang w:val="en-GB"/>
        </w:rPr>
        <w:t>&lt;Understand&gt;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316FC0" w:rsidP="00B43682">
      <w:pPr>
        <w:rPr>
          <w:lang w:val="en-GB"/>
        </w:rPr>
      </w:pPr>
      <w:r w:rsidRPr="001A163D">
        <w:rPr>
          <w:rFonts w:eastAsia="Calibri"/>
          <w:lang w:val="en-GB"/>
        </w:rPr>
        <w:lastRenderedPageBreak/>
        <w:t>3</w:t>
      </w:r>
      <w:r w:rsidR="000724DA" w:rsidRPr="001A163D">
        <w:rPr>
          <w:rFonts w:eastAsia="Calibri"/>
          <w:lang w:val="en-GB"/>
        </w:rPr>
        <w:t xml:space="preserve">0. </w:t>
      </w:r>
      <w:r w:rsidR="00BF7361" w:rsidRPr="00B43682">
        <w:rPr>
          <w:lang w:val="en-GB"/>
        </w:rPr>
        <w:t>The difference between an experiment and a quasi-experiment is that</w:t>
      </w:r>
      <w:r w:rsidR="00253236">
        <w:rPr>
          <w:lang w:val="en-GB"/>
        </w:rPr>
        <w:t xml:space="preserve"> ______.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a. </w:t>
      </w:r>
      <w:r w:rsidR="00BF7361" w:rsidRPr="00B43682">
        <w:rPr>
          <w:lang w:val="en-GB"/>
        </w:rPr>
        <w:t>you can make conclusions about causality in a quasi-experiment, but not an experiment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b. </w:t>
      </w:r>
      <w:r w:rsidR="00BF7361" w:rsidRPr="00B43682">
        <w:rPr>
          <w:lang w:val="en-GB"/>
        </w:rPr>
        <w:t xml:space="preserve">you use more than one </w:t>
      </w:r>
      <w:r w:rsidR="0002294A" w:rsidRPr="00B43682">
        <w:rPr>
          <w:lang w:val="en-GB"/>
        </w:rPr>
        <w:t>condition in a quasi-experiment, but not in an experiment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c. </w:t>
      </w:r>
      <w:r w:rsidR="00BF7361" w:rsidRPr="00B43682">
        <w:rPr>
          <w:lang w:val="en-GB"/>
        </w:rPr>
        <w:t>you can assess more than one variable in an experiment, but not in a quasi-experiment</w:t>
      </w:r>
    </w:p>
    <w:p w:rsidR="000724DA" w:rsidRPr="001A163D" w:rsidRDefault="000724DA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d. </w:t>
      </w:r>
      <w:r w:rsidR="0002294A" w:rsidRPr="00B43682">
        <w:rPr>
          <w:b/>
          <w:lang w:val="en-GB"/>
        </w:rPr>
        <w:t>you use random assignment in an experiment, but not in a quasi-experiment</w:t>
      </w:r>
    </w:p>
    <w:p w:rsidR="00FD5AF1" w:rsidRPr="00B43682" w:rsidRDefault="00BF7361" w:rsidP="00B43682">
      <w:pPr>
        <w:rPr>
          <w:b/>
          <w:lang w:val="en-GB"/>
        </w:rPr>
      </w:pPr>
      <w:r w:rsidRPr="00B43682">
        <w:rPr>
          <w:lang w:val="en-GB"/>
        </w:rPr>
        <w:t>&lt;Understand&gt;</w:t>
      </w:r>
    </w:p>
    <w:p w:rsidR="00821F1A" w:rsidRPr="001A163D" w:rsidRDefault="00821F1A">
      <w:pPr>
        <w:pStyle w:val="Heading2"/>
        <w:rPr>
          <w:lang w:val="en-GB"/>
        </w:rPr>
      </w:pPr>
      <w:r w:rsidRPr="001A163D">
        <w:rPr>
          <w:lang w:val="en-GB"/>
        </w:rPr>
        <w:t>True/False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1. </w:t>
      </w:r>
      <w:r w:rsidR="00BF7361" w:rsidRPr="00B43682">
        <w:rPr>
          <w:lang w:val="en-GB"/>
        </w:rPr>
        <w:t>A dataset is a collection of data linked together in a meaningful way.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a. </w:t>
      </w:r>
      <w:r w:rsidR="0002294A" w:rsidRPr="00B43682">
        <w:rPr>
          <w:b/>
          <w:lang w:val="en-GB"/>
        </w:rPr>
        <w:t>True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b. </w:t>
      </w:r>
      <w:r w:rsidR="00BF7361" w:rsidRPr="00B43682">
        <w:rPr>
          <w:lang w:val="en-GB"/>
        </w:rPr>
        <w:t>False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2. </w:t>
      </w:r>
      <w:r w:rsidR="00BF7361" w:rsidRPr="00B43682">
        <w:rPr>
          <w:lang w:val="en-GB"/>
        </w:rPr>
        <w:t>A variable is a collection of data linked together in a meaningful way.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a. </w:t>
      </w:r>
      <w:r w:rsidR="00BF7361" w:rsidRPr="00B43682">
        <w:rPr>
          <w:lang w:val="en-GB"/>
        </w:rPr>
        <w:t>True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b. </w:t>
      </w:r>
      <w:r w:rsidR="0002294A" w:rsidRPr="00B43682">
        <w:rPr>
          <w:b/>
          <w:lang w:val="en-GB"/>
        </w:rPr>
        <w:t>False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3. </w:t>
      </w:r>
      <w:r w:rsidR="00BF7361" w:rsidRPr="00B43682">
        <w:rPr>
          <w:lang w:val="en-GB"/>
        </w:rPr>
        <w:t xml:space="preserve">A case is a source of data about one or more </w:t>
      </w:r>
      <w:r w:rsidR="0002294A" w:rsidRPr="00B43682">
        <w:rPr>
          <w:lang w:val="en-GB"/>
        </w:rPr>
        <w:t>variables.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a. </w:t>
      </w:r>
      <w:r w:rsidR="0002294A" w:rsidRPr="00B43682">
        <w:rPr>
          <w:b/>
          <w:lang w:val="en-GB"/>
        </w:rPr>
        <w:t>True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b. </w:t>
      </w:r>
      <w:r w:rsidR="00BF7361" w:rsidRPr="00B43682">
        <w:rPr>
          <w:lang w:val="en-GB"/>
        </w:rPr>
        <w:t>False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4. </w:t>
      </w:r>
      <w:r w:rsidR="00BF7361" w:rsidRPr="00B43682">
        <w:rPr>
          <w:lang w:val="en-GB"/>
        </w:rPr>
        <w:t>Qualitative data refer to qualities, like letters or words.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a. </w:t>
      </w:r>
      <w:r w:rsidR="0002294A" w:rsidRPr="00B43682">
        <w:rPr>
          <w:b/>
          <w:lang w:val="en-GB"/>
        </w:rPr>
        <w:t>True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b. </w:t>
      </w:r>
      <w:r w:rsidR="00BF7361" w:rsidRPr="00B43682">
        <w:rPr>
          <w:lang w:val="en-GB"/>
        </w:rPr>
        <w:t>False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5. </w:t>
      </w:r>
      <w:r w:rsidR="00BF7361" w:rsidRPr="00B43682">
        <w:rPr>
          <w:lang w:val="en-GB"/>
        </w:rPr>
        <w:t>There are four scales of measurement.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a. </w:t>
      </w:r>
      <w:r w:rsidR="0002294A" w:rsidRPr="00B43682">
        <w:rPr>
          <w:b/>
          <w:lang w:val="en-GB"/>
        </w:rPr>
        <w:t>True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b. </w:t>
      </w:r>
      <w:r w:rsidR="00BF7361" w:rsidRPr="00B43682">
        <w:rPr>
          <w:lang w:val="en-GB"/>
        </w:rPr>
        <w:t>False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6. </w:t>
      </w:r>
      <w:r w:rsidR="00BF7361" w:rsidRPr="00B43682">
        <w:rPr>
          <w:lang w:val="en-GB"/>
        </w:rPr>
        <w:t>Favourite colour is an example of a dichotomous variable.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a. </w:t>
      </w:r>
      <w:r w:rsidR="00BF7361" w:rsidRPr="00B43682">
        <w:rPr>
          <w:lang w:val="en-GB"/>
        </w:rPr>
        <w:t>True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b. </w:t>
      </w:r>
      <w:r w:rsidR="0002294A" w:rsidRPr="00B43682">
        <w:rPr>
          <w:b/>
          <w:lang w:val="en-GB"/>
        </w:rPr>
        <w:t>False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7. </w:t>
      </w:r>
      <w:r w:rsidR="00BF7361" w:rsidRPr="00B43682">
        <w:rPr>
          <w:lang w:val="en-GB"/>
        </w:rPr>
        <w:t>Ratio data has all of the qualities of ordinal data but not interval data.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a. </w:t>
      </w:r>
      <w:r w:rsidR="00BF7361" w:rsidRPr="00B43682">
        <w:rPr>
          <w:lang w:val="en-GB"/>
        </w:rPr>
        <w:t>True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b. </w:t>
      </w:r>
      <w:r w:rsidR="0002294A" w:rsidRPr="00B43682">
        <w:rPr>
          <w:b/>
          <w:lang w:val="en-GB"/>
        </w:rPr>
        <w:t>False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8. </w:t>
      </w:r>
      <w:r w:rsidR="00BF7361" w:rsidRPr="00B43682">
        <w:rPr>
          <w:lang w:val="en-GB"/>
        </w:rPr>
        <w:t>Degrees Celsius are an example of a ratio-level scale of measurement.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a. </w:t>
      </w:r>
      <w:r w:rsidR="00BF7361" w:rsidRPr="00B43682">
        <w:rPr>
          <w:lang w:val="en-GB"/>
        </w:rPr>
        <w:t>True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b. </w:t>
      </w:r>
      <w:r w:rsidR="0002294A" w:rsidRPr="00B43682">
        <w:rPr>
          <w:b/>
          <w:lang w:val="en-GB"/>
        </w:rPr>
        <w:t>False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9. </w:t>
      </w:r>
      <w:r w:rsidR="00BF7361" w:rsidRPr="00B43682">
        <w:rPr>
          <w:lang w:val="en-GB"/>
        </w:rPr>
        <w:t xml:space="preserve">Data that can be </w:t>
      </w:r>
      <w:r w:rsidR="0002294A" w:rsidRPr="00B43682">
        <w:rPr>
          <w:lang w:val="en-GB"/>
        </w:rPr>
        <w:t>divided infinitely while remaining meaningful are continuous data.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a. </w:t>
      </w:r>
      <w:r w:rsidR="0002294A" w:rsidRPr="00B43682">
        <w:rPr>
          <w:b/>
          <w:lang w:val="en-GB"/>
        </w:rPr>
        <w:t>True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b. </w:t>
      </w:r>
      <w:r w:rsidR="00BF7361" w:rsidRPr="00B43682">
        <w:rPr>
          <w:lang w:val="en-GB"/>
        </w:rPr>
        <w:t>False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10. </w:t>
      </w:r>
      <w:r w:rsidR="00BF7361" w:rsidRPr="00B43682">
        <w:rPr>
          <w:lang w:val="en-GB"/>
        </w:rPr>
        <w:t>Ten subjects drawn at random from a larger population would be considered a sample.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a. </w:t>
      </w:r>
      <w:r w:rsidR="0002294A" w:rsidRPr="00B43682">
        <w:rPr>
          <w:b/>
          <w:lang w:val="en-GB"/>
        </w:rPr>
        <w:t>True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b. </w:t>
      </w:r>
      <w:r w:rsidR="00BF7361" w:rsidRPr="00B43682">
        <w:rPr>
          <w:lang w:val="en-GB"/>
        </w:rPr>
        <w:t>False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967BEB" w:rsidP="00B43682">
      <w:pPr>
        <w:rPr>
          <w:lang w:val="en-GB"/>
        </w:rPr>
      </w:pPr>
      <w:r w:rsidRPr="001A163D">
        <w:rPr>
          <w:rFonts w:eastAsia="Calibri"/>
          <w:lang w:val="en-GB"/>
        </w:rPr>
        <w:t>1</w:t>
      </w:r>
      <w:r w:rsidR="000724DA" w:rsidRPr="001A163D">
        <w:rPr>
          <w:rFonts w:eastAsia="Calibri"/>
          <w:lang w:val="en-GB"/>
        </w:rPr>
        <w:t xml:space="preserve">1. </w:t>
      </w:r>
      <w:r w:rsidR="00BF7361" w:rsidRPr="00B43682">
        <w:rPr>
          <w:lang w:val="en-GB"/>
        </w:rPr>
        <w:t xml:space="preserve">A representative sample would be one that </w:t>
      </w:r>
      <w:r w:rsidR="0002294A" w:rsidRPr="00B43682">
        <w:rPr>
          <w:lang w:val="en-GB"/>
        </w:rPr>
        <w:t>accurately reflects the characteristics of a population.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a. </w:t>
      </w:r>
      <w:r w:rsidR="0002294A" w:rsidRPr="00B43682">
        <w:rPr>
          <w:b/>
          <w:lang w:val="en-GB"/>
        </w:rPr>
        <w:t>True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b. </w:t>
      </w:r>
      <w:r w:rsidR="00BF7361" w:rsidRPr="00B43682">
        <w:rPr>
          <w:lang w:val="en-GB"/>
        </w:rPr>
        <w:t>False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967BEB" w:rsidP="00B43682">
      <w:pPr>
        <w:rPr>
          <w:lang w:val="en-GB"/>
        </w:rPr>
      </w:pPr>
      <w:r w:rsidRPr="001A163D">
        <w:rPr>
          <w:rFonts w:eastAsia="Calibri"/>
          <w:lang w:val="en-GB"/>
        </w:rPr>
        <w:t>1</w:t>
      </w:r>
      <w:r w:rsidR="000724DA" w:rsidRPr="001A163D">
        <w:rPr>
          <w:rFonts w:eastAsia="Calibri"/>
          <w:lang w:val="en-GB"/>
        </w:rPr>
        <w:t xml:space="preserve">2. </w:t>
      </w:r>
      <w:r w:rsidR="00BF7361" w:rsidRPr="00B43682">
        <w:rPr>
          <w:lang w:val="en-GB"/>
        </w:rPr>
        <w:t>A statement specifying the relationship between constructs would be considered a hypothesis.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a. </w:t>
      </w:r>
      <w:r w:rsidR="00BF7361" w:rsidRPr="00B43682">
        <w:rPr>
          <w:lang w:val="en-GB"/>
        </w:rPr>
        <w:t>True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b. </w:t>
      </w:r>
      <w:r w:rsidR="0002294A" w:rsidRPr="00B43682">
        <w:rPr>
          <w:b/>
          <w:lang w:val="en-GB"/>
        </w:rPr>
        <w:t>False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967BEB" w:rsidP="00B43682">
      <w:pPr>
        <w:rPr>
          <w:lang w:val="en-GB"/>
        </w:rPr>
      </w:pPr>
      <w:r w:rsidRPr="001A163D">
        <w:rPr>
          <w:rFonts w:eastAsia="Calibri"/>
          <w:lang w:val="en-GB"/>
        </w:rPr>
        <w:t>1</w:t>
      </w:r>
      <w:r w:rsidR="000724DA" w:rsidRPr="001A163D">
        <w:rPr>
          <w:rFonts w:eastAsia="Calibri"/>
          <w:lang w:val="en-GB"/>
        </w:rPr>
        <w:t xml:space="preserve">3. </w:t>
      </w:r>
      <w:r w:rsidR="00BF7361" w:rsidRPr="00B43682">
        <w:rPr>
          <w:lang w:val="en-GB"/>
        </w:rPr>
        <w:t>The following statement</w:t>
      </w:r>
      <w:r w:rsidR="0002294A" w:rsidRPr="00B43682">
        <w:rPr>
          <w:lang w:val="en-GB"/>
        </w:rPr>
        <w:t xml:space="preserve"> is an example of a theory: “There is a relationship between happiness and job success.”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a. </w:t>
      </w:r>
      <w:r w:rsidR="0002294A" w:rsidRPr="00B43682">
        <w:rPr>
          <w:b/>
          <w:lang w:val="en-GB"/>
        </w:rPr>
        <w:t>True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b. </w:t>
      </w:r>
      <w:r w:rsidR="00BF7361" w:rsidRPr="00B43682">
        <w:rPr>
          <w:lang w:val="en-GB"/>
        </w:rPr>
        <w:t>False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967BEB" w:rsidP="00B43682">
      <w:pPr>
        <w:rPr>
          <w:lang w:val="en-GB"/>
        </w:rPr>
      </w:pPr>
      <w:r w:rsidRPr="001A163D">
        <w:rPr>
          <w:rFonts w:eastAsia="Calibri"/>
          <w:lang w:val="en-GB"/>
        </w:rPr>
        <w:t>1</w:t>
      </w:r>
      <w:r w:rsidR="000724DA" w:rsidRPr="001A163D">
        <w:rPr>
          <w:rFonts w:eastAsia="Calibri"/>
          <w:lang w:val="en-GB"/>
        </w:rPr>
        <w:t xml:space="preserve">4. </w:t>
      </w:r>
      <w:r w:rsidR="00BF7361" w:rsidRPr="00B43682">
        <w:rPr>
          <w:lang w:val="en-GB"/>
        </w:rPr>
        <w:t>If you operationalize a construct, you are defining it in a “real world” way.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a. </w:t>
      </w:r>
      <w:r w:rsidR="0002294A" w:rsidRPr="00B43682">
        <w:rPr>
          <w:b/>
          <w:lang w:val="en-GB"/>
        </w:rPr>
        <w:t>True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b. </w:t>
      </w:r>
      <w:r w:rsidR="00BF7361" w:rsidRPr="00B43682">
        <w:rPr>
          <w:lang w:val="en-GB"/>
        </w:rPr>
        <w:t>False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967BEB" w:rsidP="00B43682">
      <w:pPr>
        <w:rPr>
          <w:lang w:val="en-GB"/>
        </w:rPr>
      </w:pPr>
      <w:r w:rsidRPr="001A163D">
        <w:rPr>
          <w:rFonts w:eastAsia="Calibri"/>
          <w:lang w:val="en-GB"/>
        </w:rPr>
        <w:t>1</w:t>
      </w:r>
      <w:r w:rsidR="000724DA" w:rsidRPr="001A163D">
        <w:rPr>
          <w:rFonts w:eastAsia="Calibri"/>
          <w:lang w:val="en-GB"/>
        </w:rPr>
        <w:t xml:space="preserve">5. </w:t>
      </w:r>
      <w:r w:rsidR="00BF7361" w:rsidRPr="00B43682">
        <w:rPr>
          <w:lang w:val="en-GB"/>
        </w:rPr>
        <w:t>The following statement is an example of a hypothesis: “Employees who report being happier on a 5-point Likert-type scale will also report being more satisfied on a 5-point Likert-type scale</w:t>
      </w:r>
      <w:r w:rsidR="00C30E76">
        <w:rPr>
          <w:lang w:val="en-GB"/>
        </w:rPr>
        <w:t>.</w:t>
      </w:r>
      <w:r w:rsidR="00BF7361" w:rsidRPr="00B43682">
        <w:rPr>
          <w:lang w:val="en-GB"/>
        </w:rPr>
        <w:t>”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a. </w:t>
      </w:r>
      <w:r w:rsidR="0002294A" w:rsidRPr="00B43682">
        <w:rPr>
          <w:b/>
          <w:lang w:val="en-GB"/>
        </w:rPr>
        <w:t>True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b. </w:t>
      </w:r>
      <w:r w:rsidR="00BF7361" w:rsidRPr="00B43682">
        <w:rPr>
          <w:lang w:val="en-GB"/>
        </w:rPr>
        <w:t>False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967BEB" w:rsidP="00B43682">
      <w:pPr>
        <w:rPr>
          <w:lang w:val="en-GB"/>
        </w:rPr>
      </w:pPr>
      <w:r w:rsidRPr="001A163D">
        <w:rPr>
          <w:rFonts w:eastAsia="Calibri"/>
          <w:lang w:val="en-GB"/>
        </w:rPr>
        <w:t>1</w:t>
      </w:r>
      <w:r w:rsidR="000724DA" w:rsidRPr="001A163D">
        <w:rPr>
          <w:rFonts w:eastAsia="Calibri"/>
          <w:lang w:val="en-GB"/>
        </w:rPr>
        <w:t xml:space="preserve">6. </w:t>
      </w:r>
      <w:r w:rsidR="00BF7361" w:rsidRPr="00B43682">
        <w:rPr>
          <w:lang w:val="en-GB"/>
        </w:rPr>
        <w:t xml:space="preserve">You should not draw conclusions </w:t>
      </w:r>
      <w:r w:rsidR="0002294A" w:rsidRPr="00B43682">
        <w:rPr>
          <w:lang w:val="en-GB"/>
        </w:rPr>
        <w:t>about causality from an experiment.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a. </w:t>
      </w:r>
      <w:r w:rsidR="00BF7361" w:rsidRPr="00B43682">
        <w:rPr>
          <w:lang w:val="en-GB"/>
        </w:rPr>
        <w:t>True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b. </w:t>
      </w:r>
      <w:r w:rsidR="0002294A" w:rsidRPr="00B43682">
        <w:rPr>
          <w:b/>
          <w:lang w:val="en-GB"/>
        </w:rPr>
        <w:t>False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967BEB" w:rsidP="00B43682">
      <w:pPr>
        <w:rPr>
          <w:lang w:val="en-GB"/>
        </w:rPr>
      </w:pPr>
      <w:r w:rsidRPr="001A163D">
        <w:rPr>
          <w:rFonts w:eastAsia="Calibri"/>
          <w:lang w:val="en-GB"/>
        </w:rPr>
        <w:t>1</w:t>
      </w:r>
      <w:r w:rsidR="000724DA" w:rsidRPr="001A163D">
        <w:rPr>
          <w:rFonts w:eastAsia="Calibri"/>
          <w:lang w:val="en-GB"/>
        </w:rPr>
        <w:t xml:space="preserve">7. </w:t>
      </w:r>
      <w:r w:rsidR="00BF7361" w:rsidRPr="00B43682">
        <w:rPr>
          <w:lang w:val="en-GB"/>
        </w:rPr>
        <w:t>If you randomly assign participants to three conditions, you are conducting an experiment.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a. </w:t>
      </w:r>
      <w:r w:rsidR="0002294A" w:rsidRPr="00B43682">
        <w:rPr>
          <w:b/>
          <w:lang w:val="en-GB"/>
        </w:rPr>
        <w:t>True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b. </w:t>
      </w:r>
      <w:r w:rsidR="00BF7361" w:rsidRPr="00B43682">
        <w:rPr>
          <w:lang w:val="en-GB"/>
        </w:rPr>
        <w:t>False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967BEB" w:rsidP="00B43682">
      <w:pPr>
        <w:rPr>
          <w:lang w:val="en-GB"/>
        </w:rPr>
      </w:pPr>
      <w:r w:rsidRPr="001A163D">
        <w:rPr>
          <w:rFonts w:eastAsia="Calibri"/>
          <w:lang w:val="en-GB"/>
        </w:rPr>
        <w:t>1</w:t>
      </w:r>
      <w:r w:rsidR="000724DA" w:rsidRPr="001A163D">
        <w:rPr>
          <w:rFonts w:eastAsia="Calibri"/>
          <w:lang w:val="en-GB"/>
        </w:rPr>
        <w:t xml:space="preserve">8. </w:t>
      </w:r>
      <w:r w:rsidR="00BF7361" w:rsidRPr="00B43682">
        <w:rPr>
          <w:lang w:val="en-GB"/>
        </w:rPr>
        <w:t>If you collect data from participants on more than one variable without making any changes, you are conducting a correlational study.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a. </w:t>
      </w:r>
      <w:r w:rsidR="0002294A" w:rsidRPr="00B43682">
        <w:rPr>
          <w:b/>
          <w:lang w:val="en-GB"/>
        </w:rPr>
        <w:t>True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b. </w:t>
      </w:r>
      <w:r w:rsidR="00BF7361" w:rsidRPr="00B43682">
        <w:rPr>
          <w:lang w:val="en-GB"/>
        </w:rPr>
        <w:t>False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967BEB" w:rsidP="00B43682">
      <w:pPr>
        <w:rPr>
          <w:lang w:val="en-GB"/>
        </w:rPr>
      </w:pPr>
      <w:r w:rsidRPr="001A163D">
        <w:rPr>
          <w:rFonts w:eastAsia="Calibri"/>
          <w:lang w:val="en-GB"/>
        </w:rPr>
        <w:t>1</w:t>
      </w:r>
      <w:r w:rsidR="000724DA" w:rsidRPr="001A163D">
        <w:rPr>
          <w:rFonts w:eastAsia="Calibri"/>
          <w:lang w:val="en-GB"/>
        </w:rPr>
        <w:t xml:space="preserve">9. </w:t>
      </w:r>
      <w:r w:rsidR="00BF7361" w:rsidRPr="00B43682">
        <w:rPr>
          <w:lang w:val="en-GB"/>
        </w:rPr>
        <w:t>A quasi-experiment uses random assignment.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a. </w:t>
      </w:r>
      <w:r w:rsidR="0002294A" w:rsidRPr="00B43682">
        <w:rPr>
          <w:b/>
          <w:lang w:val="en-GB"/>
        </w:rPr>
        <w:t>True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b. </w:t>
      </w:r>
      <w:r w:rsidR="00BF7361" w:rsidRPr="00B43682">
        <w:rPr>
          <w:lang w:val="en-GB"/>
        </w:rPr>
        <w:t>False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967BEB" w:rsidP="00B43682">
      <w:pPr>
        <w:rPr>
          <w:lang w:val="en-GB"/>
        </w:rPr>
      </w:pPr>
      <w:r w:rsidRPr="001A163D">
        <w:rPr>
          <w:rFonts w:eastAsia="Calibri"/>
          <w:lang w:val="en-GB"/>
        </w:rPr>
        <w:t>2</w:t>
      </w:r>
      <w:r w:rsidR="000724DA" w:rsidRPr="001A163D">
        <w:rPr>
          <w:rFonts w:eastAsia="Calibri"/>
          <w:lang w:val="en-GB"/>
        </w:rPr>
        <w:t xml:space="preserve">0. </w:t>
      </w:r>
      <w:r w:rsidR="00BF7361" w:rsidRPr="00B43682">
        <w:rPr>
          <w:lang w:val="en-GB"/>
        </w:rPr>
        <w:t>Quasi-experiment</w:t>
      </w:r>
      <w:r w:rsidR="0002294A" w:rsidRPr="00B43682">
        <w:rPr>
          <w:lang w:val="en-GB"/>
        </w:rPr>
        <w:t xml:space="preserve"> should always be your first choice for study design.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a. </w:t>
      </w:r>
      <w:r w:rsidR="00BF7361" w:rsidRPr="00B43682">
        <w:rPr>
          <w:lang w:val="en-GB"/>
        </w:rPr>
        <w:t>True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b. </w:t>
      </w:r>
      <w:r w:rsidR="0002294A" w:rsidRPr="00B43682">
        <w:rPr>
          <w:b/>
          <w:lang w:val="en-GB"/>
        </w:rPr>
        <w:t>False</w:t>
      </w:r>
    </w:p>
    <w:p w:rsidR="00821F1A" w:rsidRPr="001A163D" w:rsidRDefault="00821F1A">
      <w:pPr>
        <w:pStyle w:val="Heading2"/>
        <w:rPr>
          <w:lang w:val="en-GB"/>
        </w:rPr>
      </w:pPr>
      <w:r w:rsidRPr="001A163D">
        <w:rPr>
          <w:lang w:val="en-GB"/>
        </w:rPr>
        <w:lastRenderedPageBreak/>
        <w:t>Short Answer/Essay</w:t>
      </w:r>
    </w:p>
    <w:p w:rsidR="000724DA" w:rsidRPr="001A163D" w:rsidRDefault="000724DA">
      <w:pPr>
        <w:rPr>
          <w:lang w:val="en-GB"/>
        </w:rPr>
      </w:pPr>
      <w:r w:rsidRPr="001A163D">
        <w:rPr>
          <w:rFonts w:eastAsia="Calibri"/>
          <w:lang w:val="en-GB"/>
        </w:rPr>
        <w:t xml:space="preserve">1. </w:t>
      </w:r>
      <w:r w:rsidR="00BF7361" w:rsidRPr="001A163D">
        <w:rPr>
          <w:lang w:val="en-GB"/>
        </w:rPr>
        <w:t>Define and give an example of each of the four scales of measurement.</w:t>
      </w:r>
    </w:p>
    <w:p w:rsidR="000724DA" w:rsidRPr="001A163D" w:rsidRDefault="0002294A">
      <w:pPr>
        <w:rPr>
          <w:b/>
          <w:lang w:val="en-GB"/>
        </w:rPr>
      </w:pPr>
      <w:r w:rsidRPr="00B43682">
        <w:rPr>
          <w:b/>
          <w:lang w:val="en-GB"/>
        </w:rPr>
        <w:t>Nominal data have meaningful labels.</w:t>
      </w:r>
      <w:r w:rsidR="003F12DD" w:rsidRPr="001A163D">
        <w:rPr>
          <w:b/>
          <w:lang w:val="en-GB"/>
        </w:rPr>
        <w:t xml:space="preserve"> </w:t>
      </w:r>
      <w:r w:rsidRPr="00B43682">
        <w:rPr>
          <w:b/>
          <w:lang w:val="en-GB"/>
        </w:rPr>
        <w:t>Example: gender (male/female).</w:t>
      </w:r>
    </w:p>
    <w:p w:rsidR="000724DA" w:rsidRPr="00C30E76" w:rsidRDefault="0002294A">
      <w:pPr>
        <w:rPr>
          <w:b/>
          <w:lang w:val="en-GB"/>
        </w:rPr>
      </w:pPr>
      <w:r w:rsidRPr="00B43682">
        <w:rPr>
          <w:b/>
          <w:lang w:val="en-GB"/>
        </w:rPr>
        <w:t>Ordinal data are nominal data with a meaningful order.</w:t>
      </w:r>
      <w:r w:rsidR="003F12DD" w:rsidRPr="001A163D">
        <w:rPr>
          <w:b/>
          <w:lang w:val="en-GB"/>
        </w:rPr>
        <w:t xml:space="preserve"> </w:t>
      </w:r>
      <w:r w:rsidRPr="00B43682">
        <w:rPr>
          <w:b/>
          <w:lang w:val="en-GB"/>
        </w:rPr>
        <w:t>Example: rank ordering of sales performance (1st, 2nd, 3rd)</w:t>
      </w:r>
    </w:p>
    <w:p w:rsidR="000724DA" w:rsidRPr="001A163D" w:rsidRDefault="0002294A">
      <w:pPr>
        <w:rPr>
          <w:b/>
          <w:lang w:val="en-GB"/>
        </w:rPr>
      </w:pPr>
      <w:r w:rsidRPr="00B43682">
        <w:rPr>
          <w:b/>
          <w:lang w:val="en-GB"/>
        </w:rPr>
        <w:t>Interval data are ordinal data with meaningful distances between numbers.</w:t>
      </w:r>
      <w:r w:rsidR="003F12DD" w:rsidRPr="001A163D">
        <w:rPr>
          <w:b/>
          <w:lang w:val="en-GB"/>
        </w:rPr>
        <w:t xml:space="preserve"> </w:t>
      </w:r>
      <w:r w:rsidRPr="00B43682">
        <w:rPr>
          <w:b/>
          <w:lang w:val="en-GB"/>
        </w:rPr>
        <w:t>Example: the result from a Likert-type survey (with ratings 1</w:t>
      </w:r>
      <w:r w:rsidR="00C30E76">
        <w:rPr>
          <w:b/>
          <w:lang w:val="en-GB"/>
        </w:rPr>
        <w:t>–</w:t>
      </w:r>
      <w:r w:rsidRPr="00B43682">
        <w:rPr>
          <w:b/>
          <w:lang w:val="en-GB"/>
        </w:rPr>
        <w:t>5)</w:t>
      </w:r>
    </w:p>
    <w:p w:rsidR="000724DA" w:rsidRPr="001A163D" w:rsidRDefault="0002294A">
      <w:pPr>
        <w:rPr>
          <w:b/>
          <w:lang w:val="en-GB"/>
        </w:rPr>
      </w:pPr>
      <w:r w:rsidRPr="00B43682">
        <w:rPr>
          <w:b/>
          <w:lang w:val="en-GB"/>
        </w:rPr>
        <w:t>Ratio data are interval data with a meaningful zero.</w:t>
      </w:r>
      <w:r w:rsidR="003F12DD" w:rsidRPr="001A163D">
        <w:rPr>
          <w:b/>
          <w:lang w:val="en-GB"/>
        </w:rPr>
        <w:t xml:space="preserve"> </w:t>
      </w:r>
      <w:r w:rsidRPr="00B43682">
        <w:rPr>
          <w:b/>
          <w:lang w:val="en-GB"/>
        </w:rPr>
        <w:t>Example: sales performance in British pounds</w:t>
      </w:r>
    </w:p>
    <w:p w:rsidR="000724DA" w:rsidRPr="001A163D" w:rsidRDefault="00BF7361">
      <w:pPr>
        <w:rPr>
          <w:lang w:val="en-GB"/>
        </w:rPr>
      </w:pPr>
      <w:r w:rsidRPr="001A163D">
        <w:rPr>
          <w:lang w:val="en-GB"/>
        </w:rPr>
        <w:t>&lt;Remember&gt; &lt;Apply&gt;</w:t>
      </w:r>
    </w:p>
    <w:p w:rsidR="00FD5AF1" w:rsidRPr="00B43682" w:rsidRDefault="00FD5AF1" w:rsidP="00B43682">
      <w:pPr>
        <w:rPr>
          <w:lang w:val="en-GB"/>
        </w:rPr>
      </w:pPr>
    </w:p>
    <w:p w:rsidR="000724DA" w:rsidRPr="001A163D" w:rsidRDefault="000724DA">
      <w:pPr>
        <w:rPr>
          <w:lang w:val="en-GB"/>
        </w:rPr>
      </w:pPr>
      <w:r w:rsidRPr="001A163D">
        <w:rPr>
          <w:rFonts w:eastAsia="Calibri"/>
          <w:lang w:val="en-GB"/>
        </w:rPr>
        <w:t xml:space="preserve">2. </w:t>
      </w:r>
      <w:r w:rsidR="00BF7361" w:rsidRPr="001A163D">
        <w:rPr>
          <w:lang w:val="en-GB"/>
        </w:rPr>
        <w:t>Some statisticians consider a Likert-type item to be an ordinal-level scale, whereas others consider it to be an interval-level scale.</w:t>
      </w:r>
      <w:r w:rsidR="003F12DD" w:rsidRPr="001A163D">
        <w:rPr>
          <w:lang w:val="en-GB"/>
        </w:rPr>
        <w:t xml:space="preserve"> </w:t>
      </w:r>
      <w:r w:rsidR="00BF7361" w:rsidRPr="001A163D">
        <w:rPr>
          <w:lang w:val="en-GB"/>
        </w:rPr>
        <w:t>Why?</w:t>
      </w:r>
    </w:p>
    <w:p w:rsidR="000724DA" w:rsidRPr="001A163D" w:rsidRDefault="00BF7361">
      <w:pPr>
        <w:rPr>
          <w:b/>
          <w:lang w:val="en-GB"/>
        </w:rPr>
      </w:pPr>
      <w:r w:rsidRPr="001A163D">
        <w:rPr>
          <w:b/>
          <w:lang w:val="en-GB"/>
        </w:rPr>
        <w:t>Interval scales require equal distances between values whereas ordinal scales only require meaningful order.</w:t>
      </w:r>
      <w:r w:rsidR="003F12DD" w:rsidRPr="001A163D">
        <w:rPr>
          <w:b/>
          <w:lang w:val="en-GB"/>
        </w:rPr>
        <w:t xml:space="preserve"> </w:t>
      </w:r>
      <w:r w:rsidRPr="001A163D">
        <w:rPr>
          <w:b/>
          <w:lang w:val="en-GB"/>
        </w:rPr>
        <w:t>People in favour of “interval” argue that the distances between numbers in a Likert-type survey item (for example, 1 through 5) are equidistant; that is, the distance between 1 and 2 is the same as the distance between 4 and 5.</w:t>
      </w:r>
      <w:r w:rsidR="003F12DD" w:rsidRPr="001A163D">
        <w:rPr>
          <w:b/>
          <w:lang w:val="en-GB"/>
        </w:rPr>
        <w:t xml:space="preserve"> </w:t>
      </w:r>
      <w:r w:rsidRPr="001A163D">
        <w:rPr>
          <w:b/>
          <w:lang w:val="en-GB"/>
        </w:rPr>
        <w:t>People in favour of “ordinal” argue that this isn’t true; all we know is that “4” is more than “3”, not how far apart they are.</w:t>
      </w:r>
      <w:r w:rsidR="003F12DD" w:rsidRPr="001A163D">
        <w:rPr>
          <w:b/>
          <w:lang w:val="en-GB"/>
        </w:rPr>
        <w:t xml:space="preserve"> </w:t>
      </w:r>
      <w:r w:rsidRPr="001A163D">
        <w:rPr>
          <w:b/>
          <w:lang w:val="en-GB"/>
        </w:rPr>
        <w:t>However, if these distances are treated as equal, we are able to conduct more powerful statistical tests on the data.</w:t>
      </w:r>
    </w:p>
    <w:p w:rsidR="000724DA" w:rsidRPr="001A163D" w:rsidRDefault="00BF7361">
      <w:pPr>
        <w:rPr>
          <w:lang w:val="en-GB"/>
        </w:rPr>
      </w:pPr>
      <w:r w:rsidRPr="001A163D">
        <w:rPr>
          <w:lang w:val="en-GB"/>
        </w:rPr>
        <w:t>&lt;Understand&gt;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>3.</w:t>
      </w:r>
      <w:r w:rsidR="0002294A" w:rsidRPr="00B43682">
        <w:rPr>
          <w:lang w:val="en-GB"/>
        </w:rPr>
        <w:t xml:space="preserve"> </w:t>
      </w:r>
      <w:r w:rsidR="00BF7361" w:rsidRPr="00B43682">
        <w:rPr>
          <w:lang w:val="en-GB"/>
        </w:rPr>
        <w:t>Why is it important that samples are representative from the population?</w:t>
      </w:r>
      <w:r w:rsidR="003F12DD" w:rsidRPr="00B43682">
        <w:rPr>
          <w:lang w:val="en-GB"/>
        </w:rPr>
        <w:t xml:space="preserve"> </w:t>
      </w:r>
      <w:r w:rsidR="00BF7361" w:rsidRPr="00B43682">
        <w:rPr>
          <w:lang w:val="en-GB"/>
        </w:rPr>
        <w:t>Define both sample and population and provide an example of each.</w:t>
      </w:r>
    </w:p>
    <w:p w:rsidR="000724DA" w:rsidRPr="001A163D" w:rsidRDefault="0002294A">
      <w:pPr>
        <w:rPr>
          <w:b/>
          <w:lang w:val="en-GB"/>
        </w:rPr>
      </w:pPr>
      <w:r w:rsidRPr="00B43682">
        <w:rPr>
          <w:b/>
          <w:lang w:val="en-GB"/>
        </w:rPr>
        <w:t>Populations are groups of interest that we wish to make conclusions about.</w:t>
      </w:r>
      <w:r w:rsidR="003F12DD" w:rsidRPr="001A163D">
        <w:rPr>
          <w:b/>
          <w:lang w:val="en-GB"/>
        </w:rPr>
        <w:t xml:space="preserve"> </w:t>
      </w:r>
      <w:r w:rsidRPr="00B43682">
        <w:rPr>
          <w:b/>
          <w:lang w:val="en-GB"/>
        </w:rPr>
        <w:t>Samples are groups chosen at random from the population.</w:t>
      </w:r>
      <w:r w:rsidR="003F12DD" w:rsidRPr="001A163D">
        <w:rPr>
          <w:b/>
          <w:lang w:val="en-GB"/>
        </w:rPr>
        <w:t xml:space="preserve"> </w:t>
      </w:r>
      <w:r w:rsidRPr="00B43682">
        <w:rPr>
          <w:b/>
          <w:lang w:val="en-GB"/>
        </w:rPr>
        <w:t>We want samples to be representative of the population so that we can make accurate conclusions about the population using the sample.</w:t>
      </w:r>
      <w:r w:rsidR="003F12DD" w:rsidRPr="001A163D">
        <w:rPr>
          <w:b/>
          <w:lang w:val="en-GB"/>
        </w:rPr>
        <w:t xml:space="preserve"> </w:t>
      </w:r>
      <w:r w:rsidRPr="00B43682">
        <w:rPr>
          <w:b/>
          <w:lang w:val="en-GB"/>
        </w:rPr>
        <w:t>An example of a population would be “all customers of our store” whereas an example of a sample would be “customers that chose to complete our survey.”</w:t>
      </w:r>
    </w:p>
    <w:p w:rsidR="00FD5AF1" w:rsidRPr="00B43682" w:rsidRDefault="0053743F" w:rsidP="00B43682">
      <w:pPr>
        <w:rPr>
          <w:lang w:val="en-GB"/>
        </w:rPr>
      </w:pPr>
      <w:r w:rsidRPr="00B43682">
        <w:rPr>
          <w:lang w:val="en-GB"/>
        </w:rPr>
        <w:t>&lt;</w:t>
      </w:r>
      <w:r w:rsidR="00A82FE2" w:rsidRPr="00B43682">
        <w:rPr>
          <w:lang w:val="en-GB"/>
        </w:rPr>
        <w:t>Understand</w:t>
      </w:r>
      <w:r w:rsidRPr="00B43682">
        <w:rPr>
          <w:lang w:val="en-GB"/>
        </w:rPr>
        <w:t>&gt;</w:t>
      </w:r>
      <w:r w:rsidR="00A82FE2" w:rsidRPr="00B43682">
        <w:rPr>
          <w:lang w:val="en-GB"/>
        </w:rPr>
        <w:t xml:space="preserve"> </w:t>
      </w:r>
      <w:r w:rsidRPr="00B43682">
        <w:rPr>
          <w:lang w:val="en-GB"/>
        </w:rPr>
        <w:t>&lt;</w:t>
      </w:r>
      <w:r w:rsidR="00A82FE2" w:rsidRPr="00B43682">
        <w:rPr>
          <w:lang w:val="en-GB"/>
        </w:rPr>
        <w:t>Apply</w:t>
      </w:r>
      <w:r w:rsidRPr="00B43682">
        <w:rPr>
          <w:lang w:val="en-GB"/>
        </w:rPr>
        <w:t>&gt;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lastRenderedPageBreak/>
        <w:t xml:space="preserve">4. </w:t>
      </w:r>
      <w:r w:rsidR="00BF7361" w:rsidRPr="00B43682">
        <w:rPr>
          <w:lang w:val="en-GB"/>
        </w:rPr>
        <w:t>Explain the difference between an experiment, correla</w:t>
      </w:r>
      <w:r w:rsidR="0002294A" w:rsidRPr="00B43682">
        <w:rPr>
          <w:lang w:val="en-GB"/>
        </w:rPr>
        <w:t>tional study, and a quasi-experiment.</w:t>
      </w:r>
      <w:r w:rsidR="003F12DD" w:rsidRPr="00B43682">
        <w:rPr>
          <w:lang w:val="en-GB"/>
        </w:rPr>
        <w:t xml:space="preserve"> </w:t>
      </w:r>
      <w:r w:rsidR="00BF7361" w:rsidRPr="00B43682">
        <w:rPr>
          <w:lang w:val="en-GB"/>
        </w:rPr>
        <w:t>Give an example of each that could be used to address the following research question: “Does training impact job satisfaction?”</w:t>
      </w:r>
    </w:p>
    <w:p w:rsidR="000724DA" w:rsidRPr="001A163D" w:rsidRDefault="0002294A">
      <w:pPr>
        <w:rPr>
          <w:lang w:val="en-GB"/>
        </w:rPr>
      </w:pPr>
      <w:r w:rsidRPr="00B43682">
        <w:rPr>
          <w:b/>
          <w:lang w:val="en-GB"/>
        </w:rPr>
        <w:t>Correlational studies examine pre-existing relationships.</w:t>
      </w:r>
      <w:r w:rsidR="003F12DD" w:rsidRPr="001A163D">
        <w:rPr>
          <w:b/>
          <w:lang w:val="en-GB"/>
        </w:rPr>
        <w:t xml:space="preserve"> </w:t>
      </w:r>
      <w:r w:rsidRPr="00B43682">
        <w:rPr>
          <w:b/>
          <w:lang w:val="en-GB"/>
        </w:rPr>
        <w:t>Quasi-experiments compare pre-existing groups.</w:t>
      </w:r>
      <w:r w:rsidR="003F12DD" w:rsidRPr="001A163D">
        <w:rPr>
          <w:b/>
          <w:lang w:val="en-GB"/>
        </w:rPr>
        <w:t xml:space="preserve"> </w:t>
      </w:r>
      <w:r w:rsidRPr="00B43682">
        <w:rPr>
          <w:b/>
          <w:lang w:val="en-GB"/>
        </w:rPr>
        <w:t>Experiments compare groups randomly assigned to different conditions.</w:t>
      </w:r>
      <w:r w:rsidR="003F12DD" w:rsidRPr="001A163D">
        <w:rPr>
          <w:b/>
          <w:lang w:val="en-GB"/>
        </w:rPr>
        <w:t xml:space="preserve"> </w:t>
      </w:r>
      <w:r w:rsidRPr="00B43682">
        <w:rPr>
          <w:b/>
          <w:lang w:val="en-GB"/>
        </w:rPr>
        <w:t>A correlational training study might examine the relationship between number of training sessions completed and job satisfaction as measured on a survey.</w:t>
      </w:r>
      <w:r w:rsidR="003F12DD" w:rsidRPr="001A163D">
        <w:rPr>
          <w:b/>
          <w:lang w:val="en-GB"/>
        </w:rPr>
        <w:t xml:space="preserve"> </w:t>
      </w:r>
      <w:r w:rsidRPr="00B43682">
        <w:rPr>
          <w:b/>
          <w:lang w:val="en-GB"/>
        </w:rPr>
        <w:t>A quasi-experiment might compare job satisfaction between those that chose to complete training and those that chose not to.</w:t>
      </w:r>
      <w:r w:rsidR="003F12DD" w:rsidRPr="001A163D">
        <w:rPr>
          <w:b/>
          <w:lang w:val="en-GB"/>
        </w:rPr>
        <w:t xml:space="preserve"> </w:t>
      </w:r>
      <w:r w:rsidRPr="00B43682">
        <w:rPr>
          <w:b/>
          <w:lang w:val="en-GB"/>
        </w:rPr>
        <w:t>An experiment might compare job satisfaction between those randomly assigned to complete training (treatment group) and those that were randomly assigned not to (control group).</w:t>
      </w:r>
    </w:p>
    <w:p w:rsidR="00FD5AF1" w:rsidRPr="00B43682" w:rsidRDefault="0053743F" w:rsidP="00B43682">
      <w:pPr>
        <w:rPr>
          <w:lang w:val="en-GB"/>
        </w:rPr>
      </w:pPr>
      <w:r w:rsidRPr="00B43682">
        <w:rPr>
          <w:lang w:val="en-GB"/>
        </w:rPr>
        <w:t>&lt;</w:t>
      </w:r>
      <w:r w:rsidR="00A82FE2" w:rsidRPr="00B43682">
        <w:rPr>
          <w:lang w:val="en-GB"/>
        </w:rPr>
        <w:t>Remember</w:t>
      </w:r>
      <w:r w:rsidRPr="00B43682">
        <w:rPr>
          <w:lang w:val="en-GB"/>
        </w:rPr>
        <w:t>&gt;</w:t>
      </w:r>
      <w:r w:rsidR="00A82FE2" w:rsidRPr="00B43682">
        <w:rPr>
          <w:lang w:val="en-GB"/>
        </w:rPr>
        <w:t xml:space="preserve"> </w:t>
      </w:r>
      <w:r w:rsidRPr="00B43682">
        <w:rPr>
          <w:lang w:val="en-GB"/>
        </w:rPr>
        <w:t>&lt;A</w:t>
      </w:r>
      <w:r w:rsidR="00A82FE2" w:rsidRPr="00B43682">
        <w:rPr>
          <w:lang w:val="en-GB"/>
        </w:rPr>
        <w:t>pply</w:t>
      </w:r>
      <w:r w:rsidRPr="00B43682">
        <w:rPr>
          <w:lang w:val="en-GB"/>
        </w:rPr>
        <w:t>&gt;</w:t>
      </w:r>
    </w:p>
    <w:p w:rsidR="00967BEB" w:rsidRPr="001A163D" w:rsidRDefault="00821F1A">
      <w:pPr>
        <w:pStyle w:val="Heading2"/>
        <w:rPr>
          <w:lang w:val="en-GB"/>
        </w:rPr>
      </w:pPr>
      <w:r w:rsidRPr="001A163D">
        <w:rPr>
          <w:lang w:val="en-GB"/>
        </w:rPr>
        <w:t>Data</w:t>
      </w:r>
    </w:p>
    <w:p w:rsidR="00290F10" w:rsidRPr="00B43682" w:rsidRDefault="00290F10" w:rsidP="00B43682">
      <w:pPr>
        <w:rPr>
          <w:rFonts w:eastAsia="Calibri"/>
          <w:lang w:val="en-GB"/>
        </w:rPr>
      </w:pPr>
      <w:r w:rsidRPr="00B43682">
        <w:rPr>
          <w:rFonts w:eastAsia="Calibri"/>
          <w:lang w:val="en-GB"/>
        </w:rPr>
        <w:t xml:space="preserve">For the following questions, consider the </w:t>
      </w:r>
      <w:r w:rsidR="00263284" w:rsidRPr="00B43682">
        <w:rPr>
          <w:rFonts w:eastAsia="Calibri"/>
          <w:lang w:val="en-GB"/>
        </w:rPr>
        <w:t>table below</w:t>
      </w:r>
      <w:r w:rsidRPr="00B43682">
        <w:rPr>
          <w:rFonts w:eastAsia="Calibri"/>
          <w:lang w:val="en-GB"/>
        </w:rPr>
        <w:t>:</w:t>
      </w:r>
    </w:p>
    <w:tbl>
      <w:tblPr>
        <w:tblStyle w:val="APAFormatted1"/>
        <w:tblW w:w="0" w:type="auto"/>
        <w:tblLook w:val="04A0"/>
      </w:tblPr>
      <w:tblGrid>
        <w:gridCol w:w="458"/>
        <w:gridCol w:w="1127"/>
        <w:gridCol w:w="1342"/>
      </w:tblGrid>
      <w:tr w:rsidR="00085087" w:rsidRPr="001A163D" w:rsidTr="00085087">
        <w:trPr>
          <w:cnfStyle w:val="100000000000"/>
        </w:trPr>
        <w:tc>
          <w:tcPr>
            <w:tcW w:w="458" w:type="dxa"/>
          </w:tcPr>
          <w:p w:rsidR="00085087" w:rsidRPr="001A163D" w:rsidRDefault="00085087">
            <w:pPr>
              <w:spacing w:after="0"/>
              <w:rPr>
                <w:lang w:val="en-GB"/>
              </w:rPr>
            </w:pPr>
          </w:p>
        </w:tc>
        <w:tc>
          <w:tcPr>
            <w:tcW w:w="1127" w:type="dxa"/>
          </w:tcPr>
          <w:p w:rsidR="00085087" w:rsidRPr="001A163D" w:rsidRDefault="00085087">
            <w:pPr>
              <w:spacing w:after="0"/>
              <w:jc w:val="center"/>
              <w:rPr>
                <w:lang w:val="en-GB"/>
              </w:rPr>
            </w:pPr>
            <w:r w:rsidRPr="001A163D">
              <w:rPr>
                <w:lang w:val="en-GB"/>
              </w:rPr>
              <w:t>Training</w:t>
            </w:r>
          </w:p>
        </w:tc>
        <w:tc>
          <w:tcPr>
            <w:tcW w:w="1342" w:type="dxa"/>
          </w:tcPr>
          <w:p w:rsidR="00085087" w:rsidRPr="001A163D" w:rsidRDefault="00085087">
            <w:pPr>
              <w:spacing w:after="0"/>
              <w:jc w:val="center"/>
              <w:rPr>
                <w:lang w:val="en-GB"/>
              </w:rPr>
            </w:pPr>
            <w:r w:rsidRPr="001A163D">
              <w:rPr>
                <w:lang w:val="en-GB"/>
              </w:rPr>
              <w:t xml:space="preserve">Test </w:t>
            </w:r>
            <w:r w:rsidR="00DF7813">
              <w:rPr>
                <w:lang w:val="en-GB"/>
              </w:rPr>
              <w:t>s</w:t>
            </w:r>
            <w:r w:rsidR="00DF7813" w:rsidRPr="001A163D">
              <w:rPr>
                <w:lang w:val="en-GB"/>
              </w:rPr>
              <w:t>core</w:t>
            </w:r>
          </w:p>
        </w:tc>
      </w:tr>
      <w:tr w:rsidR="00085087" w:rsidRPr="001A163D" w:rsidTr="00085087">
        <w:tc>
          <w:tcPr>
            <w:tcW w:w="458" w:type="dxa"/>
          </w:tcPr>
          <w:p w:rsidR="00085087" w:rsidRPr="001A163D" w:rsidRDefault="00085087">
            <w:pPr>
              <w:spacing w:after="0"/>
              <w:rPr>
                <w:lang w:val="en-GB"/>
              </w:rPr>
            </w:pPr>
            <w:r w:rsidRPr="001A163D">
              <w:rPr>
                <w:lang w:val="en-GB"/>
              </w:rPr>
              <w:t>1</w:t>
            </w:r>
          </w:p>
        </w:tc>
        <w:tc>
          <w:tcPr>
            <w:tcW w:w="1127" w:type="dxa"/>
          </w:tcPr>
          <w:p w:rsidR="00085087" w:rsidRPr="001A163D" w:rsidRDefault="00085087">
            <w:pPr>
              <w:spacing w:after="0"/>
              <w:jc w:val="center"/>
              <w:rPr>
                <w:lang w:val="en-GB"/>
              </w:rPr>
            </w:pPr>
            <w:r w:rsidRPr="001A163D">
              <w:rPr>
                <w:lang w:val="en-GB"/>
              </w:rPr>
              <w:t>A</w:t>
            </w:r>
          </w:p>
        </w:tc>
        <w:tc>
          <w:tcPr>
            <w:tcW w:w="1342" w:type="dxa"/>
          </w:tcPr>
          <w:p w:rsidR="00085087" w:rsidRPr="001A163D" w:rsidRDefault="00085087">
            <w:pPr>
              <w:spacing w:after="0"/>
              <w:jc w:val="center"/>
              <w:rPr>
                <w:lang w:val="en-GB"/>
              </w:rPr>
            </w:pPr>
            <w:r w:rsidRPr="001A163D">
              <w:rPr>
                <w:lang w:val="en-GB"/>
              </w:rPr>
              <w:t>15</w:t>
            </w:r>
          </w:p>
        </w:tc>
      </w:tr>
      <w:tr w:rsidR="00085087" w:rsidRPr="001A163D" w:rsidTr="00085087">
        <w:tc>
          <w:tcPr>
            <w:tcW w:w="458" w:type="dxa"/>
          </w:tcPr>
          <w:p w:rsidR="00085087" w:rsidRPr="001A163D" w:rsidRDefault="00085087">
            <w:pPr>
              <w:spacing w:after="0"/>
              <w:rPr>
                <w:lang w:val="en-GB"/>
              </w:rPr>
            </w:pPr>
            <w:r w:rsidRPr="001A163D">
              <w:rPr>
                <w:lang w:val="en-GB"/>
              </w:rPr>
              <w:t>2</w:t>
            </w:r>
          </w:p>
        </w:tc>
        <w:tc>
          <w:tcPr>
            <w:tcW w:w="1127" w:type="dxa"/>
          </w:tcPr>
          <w:p w:rsidR="00085087" w:rsidRPr="001A163D" w:rsidRDefault="00085087">
            <w:pPr>
              <w:spacing w:after="0"/>
              <w:jc w:val="center"/>
              <w:rPr>
                <w:lang w:val="en-GB"/>
              </w:rPr>
            </w:pPr>
            <w:r w:rsidRPr="001A163D">
              <w:rPr>
                <w:lang w:val="en-GB"/>
              </w:rPr>
              <w:t>A</w:t>
            </w:r>
          </w:p>
        </w:tc>
        <w:tc>
          <w:tcPr>
            <w:tcW w:w="1342" w:type="dxa"/>
          </w:tcPr>
          <w:p w:rsidR="00085087" w:rsidRPr="001A163D" w:rsidRDefault="00085087">
            <w:pPr>
              <w:spacing w:after="0"/>
              <w:jc w:val="center"/>
              <w:rPr>
                <w:lang w:val="en-GB"/>
              </w:rPr>
            </w:pPr>
            <w:r w:rsidRPr="001A163D">
              <w:rPr>
                <w:lang w:val="en-GB"/>
              </w:rPr>
              <w:t>14</w:t>
            </w:r>
          </w:p>
        </w:tc>
      </w:tr>
      <w:tr w:rsidR="00085087" w:rsidRPr="001A163D" w:rsidTr="00085087">
        <w:tc>
          <w:tcPr>
            <w:tcW w:w="458" w:type="dxa"/>
          </w:tcPr>
          <w:p w:rsidR="00085087" w:rsidRPr="001A163D" w:rsidRDefault="00085087">
            <w:pPr>
              <w:spacing w:after="0"/>
              <w:rPr>
                <w:lang w:val="en-GB"/>
              </w:rPr>
            </w:pPr>
            <w:r w:rsidRPr="001A163D">
              <w:rPr>
                <w:lang w:val="en-GB"/>
              </w:rPr>
              <w:t>3</w:t>
            </w:r>
          </w:p>
        </w:tc>
        <w:tc>
          <w:tcPr>
            <w:tcW w:w="1127" w:type="dxa"/>
          </w:tcPr>
          <w:p w:rsidR="00085087" w:rsidRPr="001A163D" w:rsidRDefault="00085087">
            <w:pPr>
              <w:spacing w:after="0"/>
              <w:jc w:val="center"/>
              <w:rPr>
                <w:lang w:val="en-GB"/>
              </w:rPr>
            </w:pPr>
            <w:r w:rsidRPr="001A163D">
              <w:rPr>
                <w:lang w:val="en-GB"/>
              </w:rPr>
              <w:t>B</w:t>
            </w:r>
          </w:p>
        </w:tc>
        <w:tc>
          <w:tcPr>
            <w:tcW w:w="1342" w:type="dxa"/>
          </w:tcPr>
          <w:p w:rsidR="00085087" w:rsidRPr="001A163D" w:rsidRDefault="00085087">
            <w:pPr>
              <w:spacing w:after="0"/>
              <w:jc w:val="center"/>
              <w:rPr>
                <w:lang w:val="en-GB"/>
              </w:rPr>
            </w:pPr>
            <w:r w:rsidRPr="001A163D">
              <w:rPr>
                <w:lang w:val="en-GB"/>
              </w:rPr>
              <w:t>19</w:t>
            </w:r>
          </w:p>
        </w:tc>
      </w:tr>
      <w:tr w:rsidR="00085087" w:rsidRPr="001A163D" w:rsidTr="00085087">
        <w:tc>
          <w:tcPr>
            <w:tcW w:w="458" w:type="dxa"/>
          </w:tcPr>
          <w:p w:rsidR="00085087" w:rsidRPr="001A163D" w:rsidRDefault="00085087">
            <w:pPr>
              <w:spacing w:after="0"/>
              <w:rPr>
                <w:lang w:val="en-GB"/>
              </w:rPr>
            </w:pPr>
            <w:r w:rsidRPr="001A163D">
              <w:rPr>
                <w:lang w:val="en-GB"/>
              </w:rPr>
              <w:t>4</w:t>
            </w:r>
          </w:p>
        </w:tc>
        <w:tc>
          <w:tcPr>
            <w:tcW w:w="1127" w:type="dxa"/>
          </w:tcPr>
          <w:p w:rsidR="00085087" w:rsidRPr="001A163D" w:rsidRDefault="00085087">
            <w:pPr>
              <w:spacing w:after="0"/>
              <w:jc w:val="center"/>
              <w:rPr>
                <w:lang w:val="en-GB"/>
              </w:rPr>
            </w:pPr>
            <w:r w:rsidRPr="001A163D">
              <w:rPr>
                <w:lang w:val="en-GB"/>
              </w:rPr>
              <w:t>B</w:t>
            </w:r>
          </w:p>
        </w:tc>
        <w:tc>
          <w:tcPr>
            <w:tcW w:w="1342" w:type="dxa"/>
          </w:tcPr>
          <w:p w:rsidR="00085087" w:rsidRPr="001A163D" w:rsidRDefault="00085087">
            <w:pPr>
              <w:spacing w:after="0"/>
              <w:jc w:val="center"/>
              <w:rPr>
                <w:lang w:val="en-GB"/>
              </w:rPr>
            </w:pPr>
            <w:r w:rsidRPr="001A163D">
              <w:rPr>
                <w:lang w:val="en-GB"/>
              </w:rPr>
              <w:t>20</w:t>
            </w:r>
          </w:p>
        </w:tc>
      </w:tr>
      <w:tr w:rsidR="00085087" w:rsidRPr="001A163D" w:rsidTr="00085087">
        <w:tc>
          <w:tcPr>
            <w:tcW w:w="458" w:type="dxa"/>
          </w:tcPr>
          <w:p w:rsidR="00085087" w:rsidRPr="001A163D" w:rsidRDefault="00085087">
            <w:pPr>
              <w:spacing w:after="0"/>
              <w:rPr>
                <w:lang w:val="en-GB"/>
              </w:rPr>
            </w:pPr>
            <w:r w:rsidRPr="001A163D">
              <w:rPr>
                <w:lang w:val="en-GB"/>
              </w:rPr>
              <w:t>5</w:t>
            </w:r>
          </w:p>
        </w:tc>
        <w:tc>
          <w:tcPr>
            <w:tcW w:w="1127" w:type="dxa"/>
          </w:tcPr>
          <w:p w:rsidR="00085087" w:rsidRPr="001A163D" w:rsidRDefault="00085087">
            <w:pPr>
              <w:spacing w:after="0"/>
              <w:jc w:val="center"/>
              <w:rPr>
                <w:lang w:val="en-GB"/>
              </w:rPr>
            </w:pPr>
            <w:r w:rsidRPr="001A163D">
              <w:rPr>
                <w:lang w:val="en-GB"/>
              </w:rPr>
              <w:t>C</w:t>
            </w:r>
          </w:p>
        </w:tc>
        <w:tc>
          <w:tcPr>
            <w:tcW w:w="1342" w:type="dxa"/>
          </w:tcPr>
          <w:p w:rsidR="00085087" w:rsidRPr="001A163D" w:rsidRDefault="00085087">
            <w:pPr>
              <w:spacing w:after="0"/>
              <w:jc w:val="center"/>
              <w:rPr>
                <w:lang w:val="en-GB"/>
              </w:rPr>
            </w:pPr>
            <w:r w:rsidRPr="001A163D">
              <w:rPr>
                <w:lang w:val="en-GB"/>
              </w:rPr>
              <w:t>10</w:t>
            </w:r>
          </w:p>
        </w:tc>
      </w:tr>
      <w:tr w:rsidR="00085087" w:rsidRPr="001A163D" w:rsidTr="00085087">
        <w:tc>
          <w:tcPr>
            <w:tcW w:w="458" w:type="dxa"/>
          </w:tcPr>
          <w:p w:rsidR="00085087" w:rsidRPr="001A163D" w:rsidRDefault="00085087">
            <w:pPr>
              <w:spacing w:after="0"/>
              <w:rPr>
                <w:lang w:val="en-GB"/>
              </w:rPr>
            </w:pPr>
            <w:r w:rsidRPr="001A163D">
              <w:rPr>
                <w:lang w:val="en-GB"/>
              </w:rPr>
              <w:t>6</w:t>
            </w:r>
          </w:p>
        </w:tc>
        <w:tc>
          <w:tcPr>
            <w:tcW w:w="1127" w:type="dxa"/>
          </w:tcPr>
          <w:p w:rsidR="00085087" w:rsidRPr="001A163D" w:rsidRDefault="00085087">
            <w:pPr>
              <w:spacing w:after="0"/>
              <w:jc w:val="center"/>
              <w:rPr>
                <w:lang w:val="en-GB"/>
              </w:rPr>
            </w:pPr>
            <w:r w:rsidRPr="001A163D">
              <w:rPr>
                <w:lang w:val="en-GB"/>
              </w:rPr>
              <w:t>C</w:t>
            </w:r>
          </w:p>
        </w:tc>
        <w:tc>
          <w:tcPr>
            <w:tcW w:w="1342" w:type="dxa"/>
          </w:tcPr>
          <w:p w:rsidR="00085087" w:rsidRPr="001A163D" w:rsidRDefault="00085087">
            <w:pPr>
              <w:spacing w:after="0"/>
              <w:jc w:val="center"/>
              <w:rPr>
                <w:lang w:val="en-GB"/>
              </w:rPr>
            </w:pPr>
            <w:r w:rsidRPr="001A163D">
              <w:rPr>
                <w:lang w:val="en-GB"/>
              </w:rPr>
              <w:t>11</w:t>
            </w:r>
          </w:p>
        </w:tc>
      </w:tr>
    </w:tbl>
    <w:p w:rsidR="0032757A" w:rsidRPr="00B43682" w:rsidRDefault="0032757A">
      <w:pPr>
        <w:rPr>
          <w:lang w:val="en-GB"/>
        </w:rPr>
      </w:pP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1. </w:t>
      </w:r>
      <w:r w:rsidR="00BF7361" w:rsidRPr="00B43682">
        <w:rPr>
          <w:lang w:val="en-GB"/>
        </w:rPr>
        <w:t>The table above, as a whole, depicts a</w:t>
      </w:r>
      <w:r w:rsidR="00253236">
        <w:rPr>
          <w:lang w:val="en-GB"/>
        </w:rPr>
        <w:t xml:space="preserve"> ______.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a. </w:t>
      </w:r>
      <w:r w:rsidR="00BF7361" w:rsidRPr="00B43682">
        <w:rPr>
          <w:lang w:val="en-GB"/>
        </w:rPr>
        <w:t>data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b. </w:t>
      </w:r>
      <w:r w:rsidR="00BF7361" w:rsidRPr="00B43682">
        <w:rPr>
          <w:lang w:val="en-GB"/>
        </w:rPr>
        <w:t>datum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c. </w:t>
      </w:r>
      <w:r w:rsidR="0002294A" w:rsidRPr="00B43682">
        <w:rPr>
          <w:b/>
          <w:lang w:val="en-GB"/>
        </w:rPr>
        <w:t>dataset</w:t>
      </w:r>
    </w:p>
    <w:p w:rsidR="000724DA" w:rsidRPr="001A163D" w:rsidRDefault="000724DA">
      <w:pPr>
        <w:rPr>
          <w:lang w:val="en-GB"/>
        </w:rPr>
      </w:pPr>
      <w:r w:rsidRPr="001A163D">
        <w:rPr>
          <w:rFonts w:eastAsia="Calibri"/>
          <w:lang w:val="en-GB"/>
        </w:rPr>
        <w:t xml:space="preserve">d. </w:t>
      </w:r>
      <w:r w:rsidR="00BF7361" w:rsidRPr="001A163D">
        <w:rPr>
          <w:lang w:val="en-GB"/>
        </w:rPr>
        <w:t>variable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2. </w:t>
      </w:r>
      <w:r w:rsidR="00BF7361" w:rsidRPr="00B43682">
        <w:rPr>
          <w:lang w:val="en-GB"/>
        </w:rPr>
        <w:t>In the table above, “19” is a</w:t>
      </w:r>
      <w:r w:rsidR="00253236">
        <w:rPr>
          <w:lang w:val="en-GB"/>
        </w:rPr>
        <w:t xml:space="preserve"> ______.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a. </w:t>
      </w:r>
      <w:r w:rsidR="00BF7361" w:rsidRPr="00B43682">
        <w:rPr>
          <w:lang w:val="en-GB"/>
        </w:rPr>
        <w:t>data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lastRenderedPageBreak/>
        <w:t xml:space="preserve">b. </w:t>
      </w:r>
      <w:r w:rsidR="0002294A" w:rsidRPr="00B43682">
        <w:rPr>
          <w:b/>
          <w:lang w:val="en-GB"/>
        </w:rPr>
        <w:t>datum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c. </w:t>
      </w:r>
      <w:r w:rsidR="00BF7361" w:rsidRPr="00B43682">
        <w:rPr>
          <w:lang w:val="en-GB"/>
        </w:rPr>
        <w:t>dataset</w:t>
      </w:r>
    </w:p>
    <w:p w:rsidR="000724DA" w:rsidRPr="001A163D" w:rsidRDefault="000724DA">
      <w:pPr>
        <w:rPr>
          <w:lang w:val="en-GB"/>
        </w:rPr>
      </w:pPr>
      <w:r w:rsidRPr="001A163D">
        <w:rPr>
          <w:rFonts w:eastAsia="Calibri"/>
          <w:lang w:val="en-GB"/>
        </w:rPr>
        <w:t xml:space="preserve">d. </w:t>
      </w:r>
      <w:r w:rsidR="00BF7361" w:rsidRPr="001A163D">
        <w:rPr>
          <w:lang w:val="en-GB"/>
        </w:rPr>
        <w:t>variable</w:t>
      </w:r>
    </w:p>
    <w:p w:rsidR="00FD5AF1" w:rsidRPr="00B43682" w:rsidRDefault="00FD5AF1" w:rsidP="00B43682">
      <w:pPr>
        <w:rPr>
          <w:lang w:val="en-GB"/>
        </w:rPr>
      </w:pPr>
    </w:p>
    <w:p w:rsidR="000724DA" w:rsidRPr="001A163D" w:rsidRDefault="000724DA">
      <w:pPr>
        <w:rPr>
          <w:lang w:val="en-GB"/>
        </w:rPr>
      </w:pPr>
      <w:r w:rsidRPr="001A163D">
        <w:rPr>
          <w:rFonts w:eastAsia="Calibri"/>
          <w:lang w:val="en-GB"/>
        </w:rPr>
        <w:t xml:space="preserve">3. </w:t>
      </w:r>
      <w:r w:rsidR="00BF7361" w:rsidRPr="00B43682">
        <w:rPr>
          <w:lang w:val="en-GB"/>
        </w:rPr>
        <w:t>In the table above, what is “Training”?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a. </w:t>
      </w:r>
      <w:r w:rsidR="00BF7361" w:rsidRPr="00B43682">
        <w:rPr>
          <w:lang w:val="en-GB"/>
        </w:rPr>
        <w:t>data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b. </w:t>
      </w:r>
      <w:r w:rsidR="00BF7361" w:rsidRPr="00B43682">
        <w:rPr>
          <w:lang w:val="en-GB"/>
        </w:rPr>
        <w:t>datum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c. </w:t>
      </w:r>
      <w:r w:rsidR="00BF7361" w:rsidRPr="00B43682">
        <w:rPr>
          <w:lang w:val="en-GB"/>
        </w:rPr>
        <w:t>dataset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d. </w:t>
      </w:r>
      <w:r w:rsidR="0002294A" w:rsidRPr="00B43682">
        <w:rPr>
          <w:b/>
          <w:lang w:val="en-GB"/>
        </w:rPr>
        <w:t>variable</w:t>
      </w:r>
    </w:p>
    <w:p w:rsidR="00FD5AF1" w:rsidRPr="00B43682" w:rsidRDefault="00FD5AF1" w:rsidP="00B43682">
      <w:pPr>
        <w:rPr>
          <w:lang w:val="en-GB"/>
        </w:rPr>
      </w:pPr>
    </w:p>
    <w:p w:rsidR="000724DA" w:rsidRPr="001A163D" w:rsidRDefault="000724DA">
      <w:pPr>
        <w:rPr>
          <w:lang w:val="en-GB"/>
        </w:rPr>
      </w:pPr>
      <w:r w:rsidRPr="001A163D">
        <w:rPr>
          <w:rFonts w:eastAsia="Calibri"/>
          <w:lang w:val="en-GB"/>
        </w:rPr>
        <w:t xml:space="preserve">4. </w:t>
      </w:r>
      <w:r w:rsidR="00BF7361" w:rsidRPr="00B43682">
        <w:rPr>
          <w:lang w:val="en-GB"/>
        </w:rPr>
        <w:t xml:space="preserve">What is the </w:t>
      </w:r>
      <w:r w:rsidR="0002294A" w:rsidRPr="00B43682">
        <w:rPr>
          <w:lang w:val="en-GB"/>
        </w:rPr>
        <w:t>value of “Training” for Case 5?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a. </w:t>
      </w:r>
      <w:r w:rsidR="00BF7361" w:rsidRPr="00B43682">
        <w:rPr>
          <w:lang w:val="en-GB"/>
        </w:rPr>
        <w:t>10</w:t>
      </w:r>
    </w:p>
    <w:p w:rsidR="000724DA" w:rsidRPr="001A163D" w:rsidRDefault="000724DA">
      <w:pPr>
        <w:rPr>
          <w:lang w:val="en-GB"/>
        </w:rPr>
      </w:pPr>
      <w:r w:rsidRPr="001A163D">
        <w:rPr>
          <w:rFonts w:eastAsia="Calibri"/>
          <w:lang w:val="en-GB"/>
        </w:rPr>
        <w:t xml:space="preserve">b. </w:t>
      </w:r>
      <w:r w:rsidR="00BF7361" w:rsidRPr="00B43682">
        <w:rPr>
          <w:lang w:val="en-GB"/>
        </w:rPr>
        <w:t>B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c. </w:t>
      </w:r>
      <w:r w:rsidR="00BF7361" w:rsidRPr="00B43682">
        <w:rPr>
          <w:lang w:val="en-GB"/>
        </w:rPr>
        <w:t>20</w:t>
      </w:r>
    </w:p>
    <w:p w:rsidR="000724DA" w:rsidRPr="001A163D" w:rsidRDefault="000724DA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d. </w:t>
      </w:r>
      <w:r w:rsidR="0002294A" w:rsidRPr="00B43682">
        <w:rPr>
          <w:b/>
          <w:lang w:val="en-GB"/>
        </w:rPr>
        <w:t>C</w:t>
      </w:r>
    </w:p>
    <w:p w:rsidR="00FD5AF1" w:rsidRPr="00B43682" w:rsidRDefault="00FD5AF1" w:rsidP="00B43682">
      <w:pPr>
        <w:rPr>
          <w:b/>
          <w:lang w:val="en-GB"/>
        </w:rPr>
      </w:pPr>
    </w:p>
    <w:p w:rsidR="000724DA" w:rsidRPr="001A163D" w:rsidRDefault="000724DA">
      <w:pPr>
        <w:rPr>
          <w:lang w:val="en-GB"/>
        </w:rPr>
      </w:pPr>
      <w:r w:rsidRPr="001A163D">
        <w:rPr>
          <w:rFonts w:eastAsia="Calibri"/>
          <w:lang w:val="en-GB"/>
        </w:rPr>
        <w:t xml:space="preserve">5. </w:t>
      </w:r>
      <w:r w:rsidR="00BF7361" w:rsidRPr="00B43682">
        <w:rPr>
          <w:lang w:val="en-GB"/>
        </w:rPr>
        <w:t>Which of the following describes the numbers under the “Training” heading?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a. </w:t>
      </w:r>
      <w:r w:rsidR="0002294A" w:rsidRPr="00B43682">
        <w:rPr>
          <w:b/>
          <w:lang w:val="en-GB"/>
        </w:rPr>
        <w:t>qualitative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b. </w:t>
      </w:r>
      <w:r w:rsidR="00BF7361" w:rsidRPr="00B43682">
        <w:rPr>
          <w:lang w:val="en-GB"/>
        </w:rPr>
        <w:t>ordinal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c. </w:t>
      </w:r>
      <w:r w:rsidR="00BF7361" w:rsidRPr="00B43682">
        <w:rPr>
          <w:lang w:val="en-GB"/>
        </w:rPr>
        <w:t>interval</w:t>
      </w:r>
    </w:p>
    <w:p w:rsidR="000724DA" w:rsidRPr="001A163D" w:rsidRDefault="000724DA">
      <w:pPr>
        <w:rPr>
          <w:lang w:val="en-GB"/>
        </w:rPr>
      </w:pPr>
      <w:r w:rsidRPr="001A163D">
        <w:rPr>
          <w:rFonts w:eastAsia="Calibri"/>
          <w:lang w:val="en-GB"/>
        </w:rPr>
        <w:t xml:space="preserve">d. </w:t>
      </w:r>
      <w:r w:rsidR="00BF7361" w:rsidRPr="001A163D">
        <w:rPr>
          <w:lang w:val="en-GB"/>
        </w:rPr>
        <w:t>quantitative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6. </w:t>
      </w:r>
      <w:r w:rsidR="00BF7361" w:rsidRPr="00B43682">
        <w:rPr>
          <w:lang w:val="en-GB"/>
        </w:rPr>
        <w:t xml:space="preserve">If employees were randomly </w:t>
      </w:r>
      <w:r w:rsidR="0002294A" w:rsidRPr="00B43682">
        <w:rPr>
          <w:lang w:val="en-GB"/>
        </w:rPr>
        <w:t>assigned to Training A, B or C, this table depicts</w:t>
      </w:r>
      <w:r w:rsidR="00253236">
        <w:rPr>
          <w:lang w:val="en-GB"/>
        </w:rPr>
        <w:t xml:space="preserve"> ______.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a. </w:t>
      </w:r>
      <w:r w:rsidR="00BF7361" w:rsidRPr="00B43682">
        <w:rPr>
          <w:lang w:val="en-GB"/>
        </w:rPr>
        <w:t>a correlational study</w:t>
      </w:r>
    </w:p>
    <w:p w:rsidR="000724DA" w:rsidRPr="001A163D" w:rsidRDefault="000724DA">
      <w:pPr>
        <w:rPr>
          <w:lang w:val="en-GB"/>
        </w:rPr>
      </w:pPr>
      <w:r w:rsidRPr="001A163D">
        <w:rPr>
          <w:rFonts w:eastAsia="Calibri"/>
          <w:lang w:val="en-GB"/>
        </w:rPr>
        <w:t xml:space="preserve">b. </w:t>
      </w:r>
      <w:r w:rsidR="00BF7361" w:rsidRPr="00B43682">
        <w:rPr>
          <w:lang w:val="en-GB"/>
        </w:rPr>
        <w:t>a quasi-experiment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c. </w:t>
      </w:r>
      <w:r w:rsidR="0002294A" w:rsidRPr="00B43682">
        <w:rPr>
          <w:b/>
          <w:lang w:val="en-GB"/>
        </w:rPr>
        <w:t>an experiment</w:t>
      </w:r>
    </w:p>
    <w:p w:rsidR="000724DA" w:rsidRPr="001A163D" w:rsidRDefault="000724DA">
      <w:pPr>
        <w:rPr>
          <w:lang w:val="en-GB"/>
        </w:rPr>
      </w:pPr>
      <w:r w:rsidRPr="001A163D">
        <w:rPr>
          <w:rFonts w:eastAsia="Calibri"/>
          <w:lang w:val="en-GB"/>
        </w:rPr>
        <w:t xml:space="preserve">d. </w:t>
      </w:r>
      <w:r w:rsidR="009F1905" w:rsidRPr="001A163D">
        <w:rPr>
          <w:lang w:val="en-GB"/>
        </w:rPr>
        <w:t>none of these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7. </w:t>
      </w:r>
      <w:r w:rsidR="00BF7361" w:rsidRPr="00B43682">
        <w:rPr>
          <w:lang w:val="en-GB"/>
        </w:rPr>
        <w:t>If employees chose</w:t>
      </w:r>
      <w:r w:rsidR="0002294A" w:rsidRPr="00B43682">
        <w:rPr>
          <w:lang w:val="en-GB"/>
        </w:rPr>
        <w:t xml:space="preserve"> whether they wished to complete Training A, B or C, this table depicts</w:t>
      </w:r>
      <w:r w:rsidR="00253236">
        <w:rPr>
          <w:lang w:val="en-GB"/>
        </w:rPr>
        <w:t xml:space="preserve"> ______.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a. </w:t>
      </w:r>
      <w:r w:rsidR="00BF7361" w:rsidRPr="00B43682">
        <w:rPr>
          <w:lang w:val="en-GB"/>
        </w:rPr>
        <w:t>a correlational study</w:t>
      </w:r>
    </w:p>
    <w:p w:rsidR="000724DA" w:rsidRPr="001A163D" w:rsidRDefault="000724DA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lastRenderedPageBreak/>
        <w:t xml:space="preserve">b. </w:t>
      </w:r>
      <w:r w:rsidR="0002294A" w:rsidRPr="00B43682">
        <w:rPr>
          <w:b/>
          <w:lang w:val="en-GB"/>
        </w:rPr>
        <w:t>a quasi-experiment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c. </w:t>
      </w:r>
      <w:r w:rsidR="00BF7361" w:rsidRPr="00B43682">
        <w:rPr>
          <w:lang w:val="en-GB"/>
        </w:rPr>
        <w:t>an experiment</w:t>
      </w:r>
    </w:p>
    <w:p w:rsidR="000724DA" w:rsidRPr="001A163D" w:rsidRDefault="000724DA">
      <w:pPr>
        <w:rPr>
          <w:lang w:val="en-GB"/>
        </w:rPr>
      </w:pPr>
      <w:r w:rsidRPr="001A163D">
        <w:rPr>
          <w:rFonts w:eastAsia="Calibri"/>
          <w:lang w:val="en-GB"/>
        </w:rPr>
        <w:t xml:space="preserve">d. </w:t>
      </w:r>
      <w:r w:rsidR="009F1905" w:rsidRPr="001A163D">
        <w:rPr>
          <w:lang w:val="en-GB"/>
        </w:rPr>
        <w:t>none of these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8. </w:t>
      </w:r>
      <w:r w:rsidR="00BF7361" w:rsidRPr="00B43682">
        <w:rPr>
          <w:lang w:val="en-GB"/>
        </w:rPr>
        <w:t>How many cases are depicted in this table?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a. </w:t>
      </w:r>
      <w:r w:rsidR="00BF7361" w:rsidRPr="00B43682">
        <w:rPr>
          <w:lang w:val="en-GB"/>
        </w:rPr>
        <w:t>2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b. </w:t>
      </w:r>
      <w:r w:rsidR="0002294A" w:rsidRPr="00B43682">
        <w:rPr>
          <w:b/>
          <w:lang w:val="en-GB"/>
        </w:rPr>
        <w:t>6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c. </w:t>
      </w:r>
      <w:r w:rsidR="00BF7361" w:rsidRPr="00B43682">
        <w:rPr>
          <w:lang w:val="en-GB"/>
        </w:rPr>
        <w:t>12</w:t>
      </w:r>
    </w:p>
    <w:p w:rsidR="000724DA" w:rsidRPr="001A163D" w:rsidRDefault="000724DA">
      <w:pPr>
        <w:rPr>
          <w:lang w:val="en-GB"/>
        </w:rPr>
      </w:pPr>
      <w:r w:rsidRPr="001A163D">
        <w:rPr>
          <w:rFonts w:eastAsia="Calibri"/>
          <w:lang w:val="en-GB"/>
        </w:rPr>
        <w:t xml:space="preserve">d. </w:t>
      </w:r>
      <w:r w:rsidR="00BF7361" w:rsidRPr="001A163D">
        <w:rPr>
          <w:lang w:val="en-GB"/>
        </w:rPr>
        <w:t>18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9. </w:t>
      </w:r>
      <w:r w:rsidR="00BF7361" w:rsidRPr="00B43682">
        <w:rPr>
          <w:lang w:val="en-GB"/>
        </w:rPr>
        <w:t>How many variables are depicted in this table?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a. </w:t>
      </w:r>
      <w:r w:rsidR="0002294A" w:rsidRPr="00B43682">
        <w:rPr>
          <w:b/>
          <w:lang w:val="en-GB"/>
        </w:rPr>
        <w:t>2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b. </w:t>
      </w:r>
      <w:r w:rsidR="00BF7361" w:rsidRPr="00B43682">
        <w:rPr>
          <w:lang w:val="en-GB"/>
        </w:rPr>
        <w:t>6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c. </w:t>
      </w:r>
      <w:r w:rsidR="00BF7361" w:rsidRPr="00B43682">
        <w:rPr>
          <w:lang w:val="en-GB"/>
        </w:rPr>
        <w:t>12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d. </w:t>
      </w:r>
      <w:r w:rsidR="00BF7361" w:rsidRPr="00B43682">
        <w:rPr>
          <w:lang w:val="en-GB"/>
        </w:rPr>
        <w:t>18</w:t>
      </w:r>
    </w:p>
    <w:p w:rsidR="00FD5AF1" w:rsidRPr="00B43682" w:rsidRDefault="00FD5AF1" w:rsidP="00B43682">
      <w:pPr>
        <w:rPr>
          <w:lang w:val="en-GB"/>
        </w:rPr>
      </w:pP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10. </w:t>
      </w:r>
      <w:r w:rsidR="00BF7361" w:rsidRPr="00B43682">
        <w:rPr>
          <w:lang w:val="en-GB"/>
        </w:rPr>
        <w:t>How many data are depicted in this table?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a. </w:t>
      </w:r>
      <w:r w:rsidR="00BF7361" w:rsidRPr="00B43682">
        <w:rPr>
          <w:lang w:val="en-GB"/>
        </w:rPr>
        <w:t>2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b. </w:t>
      </w:r>
      <w:r w:rsidR="00BF7361" w:rsidRPr="00B43682">
        <w:rPr>
          <w:lang w:val="en-GB"/>
        </w:rPr>
        <w:t>6</w:t>
      </w:r>
    </w:p>
    <w:p w:rsidR="00FD5AF1" w:rsidRPr="00B43682" w:rsidRDefault="000724DA" w:rsidP="00B43682">
      <w:pPr>
        <w:rPr>
          <w:b/>
          <w:lang w:val="en-GB"/>
        </w:rPr>
      </w:pPr>
      <w:r w:rsidRPr="001A163D">
        <w:rPr>
          <w:rFonts w:eastAsia="Calibri"/>
          <w:b/>
          <w:lang w:val="en-GB"/>
        </w:rPr>
        <w:t xml:space="preserve">c. </w:t>
      </w:r>
      <w:r w:rsidR="0002294A" w:rsidRPr="00B43682">
        <w:rPr>
          <w:b/>
          <w:lang w:val="en-GB"/>
        </w:rPr>
        <w:t>12</w:t>
      </w:r>
    </w:p>
    <w:p w:rsidR="00FD5AF1" w:rsidRPr="00B43682" w:rsidRDefault="000724DA" w:rsidP="00B43682">
      <w:pPr>
        <w:rPr>
          <w:lang w:val="en-GB"/>
        </w:rPr>
      </w:pPr>
      <w:r w:rsidRPr="001A163D">
        <w:rPr>
          <w:rFonts w:eastAsia="Calibri"/>
          <w:lang w:val="en-GB"/>
        </w:rPr>
        <w:t xml:space="preserve">d. </w:t>
      </w:r>
      <w:r w:rsidR="00BF7361" w:rsidRPr="00B43682">
        <w:rPr>
          <w:lang w:val="en-GB"/>
        </w:rPr>
        <w:t>18</w:t>
      </w:r>
    </w:p>
    <w:p w:rsidR="003270F3" w:rsidRPr="001A163D" w:rsidRDefault="003270F3" w:rsidP="00B43682">
      <w:pPr>
        <w:spacing w:after="200"/>
        <w:rPr>
          <w:rFonts w:eastAsiaTheme="majorEastAsia" w:cstheme="majorBidi"/>
          <w:b/>
          <w:smallCaps/>
          <w:sz w:val="32"/>
          <w:szCs w:val="22"/>
          <w:lang w:val="en-GB"/>
        </w:rPr>
      </w:pPr>
    </w:p>
    <w:sectPr w:rsidR="003270F3" w:rsidRPr="001A163D" w:rsidSect="00CC03F7">
      <w:pgSz w:w="12240" w:h="15840" w:code="1"/>
      <w:pgMar w:top="1440" w:right="1440" w:bottom="1440" w:left="1440" w:header="1440" w:footer="144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059" w:rsidRDefault="00464059" w:rsidP="00F47918">
      <w:r>
        <w:separator/>
      </w:r>
    </w:p>
    <w:p w:rsidR="00464059" w:rsidRDefault="00464059" w:rsidP="00F47918"/>
    <w:p w:rsidR="00464059" w:rsidRDefault="00464059" w:rsidP="00F47918"/>
  </w:endnote>
  <w:endnote w:type="continuationSeparator" w:id="0">
    <w:p w:rsidR="00464059" w:rsidRDefault="00464059" w:rsidP="00F47918">
      <w:r>
        <w:continuationSeparator/>
      </w:r>
    </w:p>
    <w:p w:rsidR="00464059" w:rsidRDefault="00464059" w:rsidP="00F47918"/>
    <w:p w:rsidR="00464059" w:rsidRDefault="00464059" w:rsidP="00F4791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Std 57 Cn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059" w:rsidRDefault="00464059" w:rsidP="00F47918">
      <w:r>
        <w:separator/>
      </w:r>
    </w:p>
    <w:p w:rsidR="00464059" w:rsidRDefault="00464059" w:rsidP="00F47918"/>
    <w:p w:rsidR="00464059" w:rsidRDefault="00464059" w:rsidP="00F47918"/>
  </w:footnote>
  <w:footnote w:type="continuationSeparator" w:id="0">
    <w:p w:rsidR="00464059" w:rsidRDefault="00464059" w:rsidP="00F47918">
      <w:r>
        <w:continuationSeparator/>
      </w:r>
    </w:p>
    <w:p w:rsidR="00464059" w:rsidRDefault="00464059" w:rsidP="00F47918"/>
    <w:p w:rsidR="00464059" w:rsidRDefault="00464059" w:rsidP="00F4791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5140E96"/>
    <w:multiLevelType w:val="hybridMultilevel"/>
    <w:tmpl w:val="A05ECD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F46ED60C">
      <w:start w:val="1"/>
      <w:numFmt w:val="decimal"/>
      <w:lvlText w:val="%3)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57D3F3B"/>
    <w:multiLevelType w:val="hybridMultilevel"/>
    <w:tmpl w:val="0D38581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BDF1D7B"/>
    <w:multiLevelType w:val="hybridMultilevel"/>
    <w:tmpl w:val="B68A7D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39D31A6"/>
    <w:multiLevelType w:val="hybridMultilevel"/>
    <w:tmpl w:val="A05ECD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F46ED60C">
      <w:start w:val="1"/>
      <w:numFmt w:val="decimal"/>
      <w:lvlText w:val="%3)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44313E5"/>
    <w:multiLevelType w:val="hybridMultilevel"/>
    <w:tmpl w:val="47C0E358"/>
    <w:lvl w:ilvl="0" w:tplc="E54E6DB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493E5062">
      <w:start w:val="1"/>
      <w:numFmt w:val="lowerLetter"/>
      <w:lvlText w:val="%2."/>
      <w:lvlJc w:val="left"/>
      <w:pPr>
        <w:ind w:left="1800" w:hanging="360"/>
      </w:pPr>
      <w:rPr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6864586"/>
    <w:multiLevelType w:val="hybridMultilevel"/>
    <w:tmpl w:val="A05ECD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F46ED60C">
      <w:start w:val="1"/>
      <w:numFmt w:val="decimal"/>
      <w:lvlText w:val="%3)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6B7112F"/>
    <w:multiLevelType w:val="hybridMultilevel"/>
    <w:tmpl w:val="A05ECD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F46ED60C">
      <w:start w:val="1"/>
      <w:numFmt w:val="decimal"/>
      <w:lvlText w:val="%3)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B5A7122"/>
    <w:multiLevelType w:val="hybridMultilevel"/>
    <w:tmpl w:val="0D38581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BBC1FB7"/>
    <w:multiLevelType w:val="hybridMultilevel"/>
    <w:tmpl w:val="11DCA686"/>
    <w:lvl w:ilvl="0" w:tplc="414A1836">
      <w:start w:val="1"/>
      <w:numFmt w:val="bullet"/>
      <w:pStyle w:val="BL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1CE5347E"/>
    <w:multiLevelType w:val="hybridMultilevel"/>
    <w:tmpl w:val="09067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AD53B1"/>
    <w:multiLevelType w:val="hybridMultilevel"/>
    <w:tmpl w:val="A05ECD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F46ED60C">
      <w:start w:val="1"/>
      <w:numFmt w:val="decimal"/>
      <w:lvlText w:val="%3)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2D4645F"/>
    <w:multiLevelType w:val="hybridMultilevel"/>
    <w:tmpl w:val="C5BC6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5D2BF1"/>
    <w:multiLevelType w:val="hybridMultilevel"/>
    <w:tmpl w:val="A05ECD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F46ED60C">
      <w:start w:val="1"/>
      <w:numFmt w:val="decimal"/>
      <w:lvlText w:val="%3)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47D0F1B"/>
    <w:multiLevelType w:val="hybridMultilevel"/>
    <w:tmpl w:val="09067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4410D9"/>
    <w:multiLevelType w:val="hybridMultilevel"/>
    <w:tmpl w:val="0D38581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1362B30"/>
    <w:multiLevelType w:val="hybridMultilevel"/>
    <w:tmpl w:val="0D38581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35E48A4"/>
    <w:multiLevelType w:val="hybridMultilevel"/>
    <w:tmpl w:val="AA7AA434"/>
    <w:lvl w:ilvl="0" w:tplc="BC463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5E5426F"/>
    <w:multiLevelType w:val="hybridMultilevel"/>
    <w:tmpl w:val="0D38581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63D0E87"/>
    <w:multiLevelType w:val="hybridMultilevel"/>
    <w:tmpl w:val="09067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66B6C02"/>
    <w:multiLevelType w:val="hybridMultilevel"/>
    <w:tmpl w:val="09067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AE9331C"/>
    <w:multiLevelType w:val="hybridMultilevel"/>
    <w:tmpl w:val="0D38581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3CD44A51"/>
    <w:multiLevelType w:val="hybridMultilevel"/>
    <w:tmpl w:val="09067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F3B6ABD"/>
    <w:multiLevelType w:val="hybridMultilevel"/>
    <w:tmpl w:val="0D38581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05F3EA2"/>
    <w:multiLevelType w:val="hybridMultilevel"/>
    <w:tmpl w:val="47C0E358"/>
    <w:lvl w:ilvl="0" w:tplc="E54E6DB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493E5062">
      <w:start w:val="1"/>
      <w:numFmt w:val="lowerLetter"/>
      <w:lvlText w:val="%2."/>
      <w:lvlJc w:val="left"/>
      <w:pPr>
        <w:ind w:left="1800" w:hanging="360"/>
      </w:pPr>
      <w:rPr>
        <w:b w:val="0"/>
        <w:i w:val="0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1DB28FC"/>
    <w:multiLevelType w:val="hybridMultilevel"/>
    <w:tmpl w:val="A05ECD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F46ED60C">
      <w:start w:val="1"/>
      <w:numFmt w:val="decimal"/>
      <w:lvlText w:val="%3)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24F2011"/>
    <w:multiLevelType w:val="hybridMultilevel"/>
    <w:tmpl w:val="09067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A7833E7"/>
    <w:multiLevelType w:val="hybridMultilevel"/>
    <w:tmpl w:val="B4E42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D8367C0"/>
    <w:multiLevelType w:val="hybridMultilevel"/>
    <w:tmpl w:val="09067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D951480"/>
    <w:multiLevelType w:val="hybridMultilevel"/>
    <w:tmpl w:val="A05ECD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F46ED60C">
      <w:start w:val="1"/>
      <w:numFmt w:val="decimal"/>
      <w:lvlText w:val="%3)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4EB81F21"/>
    <w:multiLevelType w:val="hybridMultilevel"/>
    <w:tmpl w:val="CDF85156"/>
    <w:lvl w:ilvl="0" w:tplc="E44AA14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4EF96767"/>
    <w:multiLevelType w:val="hybridMultilevel"/>
    <w:tmpl w:val="47C0E358"/>
    <w:lvl w:ilvl="0" w:tplc="E54E6DB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493E5062">
      <w:start w:val="1"/>
      <w:numFmt w:val="lowerLetter"/>
      <w:lvlText w:val="%2."/>
      <w:lvlJc w:val="left"/>
      <w:pPr>
        <w:ind w:left="1800" w:hanging="360"/>
      </w:pPr>
      <w:rPr>
        <w:b w:val="0"/>
        <w:i w:val="0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50D844D8"/>
    <w:multiLevelType w:val="hybridMultilevel"/>
    <w:tmpl w:val="0D38581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525718DB"/>
    <w:multiLevelType w:val="hybridMultilevel"/>
    <w:tmpl w:val="0D38581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E860854"/>
    <w:multiLevelType w:val="hybridMultilevel"/>
    <w:tmpl w:val="A05ECD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F46ED60C">
      <w:start w:val="1"/>
      <w:numFmt w:val="decimal"/>
      <w:lvlText w:val="%3)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5FA86AB0"/>
    <w:multiLevelType w:val="hybridMultilevel"/>
    <w:tmpl w:val="09067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0100EC7"/>
    <w:multiLevelType w:val="hybridMultilevel"/>
    <w:tmpl w:val="44C80882"/>
    <w:lvl w:ilvl="0" w:tplc="52CCAE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84E4FB0"/>
    <w:multiLevelType w:val="hybridMultilevel"/>
    <w:tmpl w:val="A05ECD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F46ED60C">
      <w:start w:val="1"/>
      <w:numFmt w:val="decimal"/>
      <w:lvlText w:val="%3)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6D8729DE"/>
    <w:multiLevelType w:val="hybridMultilevel"/>
    <w:tmpl w:val="A05ECD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F46ED60C">
      <w:start w:val="1"/>
      <w:numFmt w:val="decimal"/>
      <w:lvlText w:val="%3)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6DB57819"/>
    <w:multiLevelType w:val="hybridMultilevel"/>
    <w:tmpl w:val="09067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372365E"/>
    <w:multiLevelType w:val="hybridMultilevel"/>
    <w:tmpl w:val="09067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51210D7"/>
    <w:multiLevelType w:val="hybridMultilevel"/>
    <w:tmpl w:val="0D38581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76EF0CB2"/>
    <w:multiLevelType w:val="hybridMultilevel"/>
    <w:tmpl w:val="47C0E358"/>
    <w:lvl w:ilvl="0" w:tplc="E54E6DB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493E5062">
      <w:start w:val="1"/>
      <w:numFmt w:val="lowerLetter"/>
      <w:lvlText w:val="%2."/>
      <w:lvlJc w:val="left"/>
      <w:pPr>
        <w:ind w:left="1800" w:hanging="360"/>
      </w:pPr>
      <w:rPr>
        <w:b w:val="0"/>
        <w:i w:val="0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EA13DB3"/>
    <w:multiLevelType w:val="hybridMultilevel"/>
    <w:tmpl w:val="09067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EB81A68"/>
    <w:multiLevelType w:val="hybridMultilevel"/>
    <w:tmpl w:val="09067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FCD3BDE"/>
    <w:multiLevelType w:val="hybridMultilevel"/>
    <w:tmpl w:val="0D38581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>
    <w:nsid w:val="7FF700F2"/>
    <w:multiLevelType w:val="hybridMultilevel"/>
    <w:tmpl w:val="47C0E358"/>
    <w:lvl w:ilvl="0" w:tplc="E54E6DB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493E5062">
      <w:start w:val="1"/>
      <w:numFmt w:val="lowerLetter"/>
      <w:lvlText w:val="%2."/>
      <w:lvlJc w:val="left"/>
      <w:pPr>
        <w:ind w:left="1800" w:hanging="360"/>
      </w:pPr>
      <w:rPr>
        <w:b w:val="0"/>
        <w:i w:val="0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34"/>
  </w:num>
  <w:num w:numId="3">
    <w:abstractNumId w:val="27"/>
  </w:num>
  <w:num w:numId="4">
    <w:abstractNumId w:val="22"/>
  </w:num>
  <w:num w:numId="5">
    <w:abstractNumId w:val="39"/>
  </w:num>
  <w:num w:numId="6">
    <w:abstractNumId w:val="13"/>
  </w:num>
  <w:num w:numId="7">
    <w:abstractNumId w:val="56"/>
  </w:num>
  <w:num w:numId="8">
    <w:abstractNumId w:val="23"/>
  </w:num>
  <w:num w:numId="9">
    <w:abstractNumId w:val="28"/>
  </w:num>
  <w:num w:numId="10">
    <w:abstractNumId w:val="40"/>
  </w:num>
  <w:num w:numId="11">
    <w:abstractNumId w:val="36"/>
  </w:num>
  <w:num w:numId="12">
    <w:abstractNumId w:val="54"/>
  </w:num>
  <w:num w:numId="13">
    <w:abstractNumId w:val="7"/>
  </w:num>
  <w:num w:numId="14">
    <w:abstractNumId w:val="21"/>
  </w:num>
  <w:num w:numId="15">
    <w:abstractNumId w:val="18"/>
  </w:num>
  <w:num w:numId="16">
    <w:abstractNumId w:val="24"/>
  </w:num>
  <w:num w:numId="17">
    <w:abstractNumId w:val="20"/>
  </w:num>
  <w:num w:numId="18">
    <w:abstractNumId w:val="9"/>
  </w:num>
  <w:num w:numId="19">
    <w:abstractNumId w:val="15"/>
  </w:num>
  <w:num w:numId="20">
    <w:abstractNumId w:val="51"/>
  </w:num>
  <w:num w:numId="21">
    <w:abstractNumId w:val="16"/>
  </w:num>
  <w:num w:numId="22">
    <w:abstractNumId w:val="19"/>
  </w:num>
  <w:num w:numId="23">
    <w:abstractNumId w:val="29"/>
  </w:num>
  <w:num w:numId="24">
    <w:abstractNumId w:val="12"/>
  </w:num>
  <w:num w:numId="25">
    <w:abstractNumId w:val="55"/>
  </w:num>
  <w:num w:numId="26">
    <w:abstractNumId w:val="5"/>
  </w:num>
  <w:num w:numId="27">
    <w:abstractNumId w:val="47"/>
  </w:num>
  <w:num w:numId="28">
    <w:abstractNumId w:val="35"/>
  </w:num>
  <w:num w:numId="29">
    <w:abstractNumId w:val="10"/>
  </w:num>
  <w:num w:numId="30">
    <w:abstractNumId w:val="4"/>
  </w:num>
  <w:num w:numId="31">
    <w:abstractNumId w:val="48"/>
  </w:num>
  <w:num w:numId="32">
    <w:abstractNumId w:val="38"/>
  </w:num>
  <w:num w:numId="33">
    <w:abstractNumId w:val="46"/>
  </w:num>
  <w:num w:numId="34">
    <w:abstractNumId w:val="43"/>
  </w:num>
  <w:num w:numId="35">
    <w:abstractNumId w:val="57"/>
  </w:num>
  <w:num w:numId="36">
    <w:abstractNumId w:val="42"/>
  </w:num>
  <w:num w:numId="37">
    <w:abstractNumId w:val="50"/>
  </w:num>
  <w:num w:numId="38">
    <w:abstractNumId w:val="30"/>
  </w:num>
  <w:num w:numId="39">
    <w:abstractNumId w:val="11"/>
  </w:num>
  <w:num w:numId="40">
    <w:abstractNumId w:val="32"/>
  </w:num>
  <w:num w:numId="41">
    <w:abstractNumId w:val="52"/>
  </w:num>
  <w:num w:numId="42">
    <w:abstractNumId w:val="31"/>
  </w:num>
  <w:num w:numId="43">
    <w:abstractNumId w:val="25"/>
  </w:num>
  <w:num w:numId="44">
    <w:abstractNumId w:val="8"/>
  </w:num>
  <w:num w:numId="45">
    <w:abstractNumId w:val="53"/>
  </w:num>
  <w:num w:numId="46">
    <w:abstractNumId w:val="41"/>
  </w:num>
  <w:num w:numId="47">
    <w:abstractNumId w:val="26"/>
  </w:num>
  <w:num w:numId="48">
    <w:abstractNumId w:val="33"/>
  </w:num>
  <w:num w:numId="49">
    <w:abstractNumId w:val="6"/>
  </w:num>
  <w:num w:numId="50">
    <w:abstractNumId w:val="2"/>
  </w:num>
  <w:num w:numId="51">
    <w:abstractNumId w:val="1"/>
  </w:num>
  <w:num w:numId="52">
    <w:abstractNumId w:val="0"/>
  </w:num>
  <w:num w:numId="53">
    <w:abstractNumId w:val="3"/>
  </w:num>
  <w:num w:numId="54">
    <w:abstractNumId w:val="45"/>
  </w:num>
  <w:num w:numId="55">
    <w:abstractNumId w:val="49"/>
  </w:num>
  <w:num w:numId="56">
    <w:abstractNumId w:val="14"/>
  </w:num>
  <w:num w:numId="57">
    <w:abstractNumId w:val="44"/>
  </w:num>
  <w:num w:numId="58">
    <w:abstractNumId w:val="37"/>
  </w:num>
  <w:numIdMacAtCleanup w:val="5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attachedTemplate r:id="rId1"/>
  <w:linkStyles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6E3348"/>
    <w:rsid w:val="000003C1"/>
    <w:rsid w:val="00001B68"/>
    <w:rsid w:val="00002B5C"/>
    <w:rsid w:val="0000309A"/>
    <w:rsid w:val="00003530"/>
    <w:rsid w:val="000036A2"/>
    <w:rsid w:val="0000400C"/>
    <w:rsid w:val="00004900"/>
    <w:rsid w:val="00004B01"/>
    <w:rsid w:val="00005145"/>
    <w:rsid w:val="000060A9"/>
    <w:rsid w:val="0000679E"/>
    <w:rsid w:val="000117A4"/>
    <w:rsid w:val="000121F7"/>
    <w:rsid w:val="00014435"/>
    <w:rsid w:val="00014B63"/>
    <w:rsid w:val="0002294A"/>
    <w:rsid w:val="00022EED"/>
    <w:rsid w:val="00023C1D"/>
    <w:rsid w:val="00024BD7"/>
    <w:rsid w:val="00030538"/>
    <w:rsid w:val="0003180E"/>
    <w:rsid w:val="00031DB7"/>
    <w:rsid w:val="0003304A"/>
    <w:rsid w:val="00036730"/>
    <w:rsid w:val="00041F6B"/>
    <w:rsid w:val="00043A41"/>
    <w:rsid w:val="000449AF"/>
    <w:rsid w:val="00044C14"/>
    <w:rsid w:val="00051E1F"/>
    <w:rsid w:val="00052D9F"/>
    <w:rsid w:val="00054CBC"/>
    <w:rsid w:val="0006125D"/>
    <w:rsid w:val="00064D44"/>
    <w:rsid w:val="00071B85"/>
    <w:rsid w:val="000724DA"/>
    <w:rsid w:val="0007285F"/>
    <w:rsid w:val="00073571"/>
    <w:rsid w:val="00074916"/>
    <w:rsid w:val="00074A96"/>
    <w:rsid w:val="00076BEE"/>
    <w:rsid w:val="00081B15"/>
    <w:rsid w:val="00083111"/>
    <w:rsid w:val="00084F29"/>
    <w:rsid w:val="00085087"/>
    <w:rsid w:val="00091FA4"/>
    <w:rsid w:val="000944FC"/>
    <w:rsid w:val="000A1636"/>
    <w:rsid w:val="000D2E4F"/>
    <w:rsid w:val="000D6526"/>
    <w:rsid w:val="000D68E2"/>
    <w:rsid w:val="000E3B32"/>
    <w:rsid w:val="000E3E71"/>
    <w:rsid w:val="000E407A"/>
    <w:rsid w:val="000E48B5"/>
    <w:rsid w:val="000E5A95"/>
    <w:rsid w:val="000E5D83"/>
    <w:rsid w:val="000E78CD"/>
    <w:rsid w:val="000E7A66"/>
    <w:rsid w:val="000F0671"/>
    <w:rsid w:val="000F0BC7"/>
    <w:rsid w:val="000F263B"/>
    <w:rsid w:val="000F2B31"/>
    <w:rsid w:val="000F4115"/>
    <w:rsid w:val="0010100A"/>
    <w:rsid w:val="00101D0D"/>
    <w:rsid w:val="00105F5C"/>
    <w:rsid w:val="001076AA"/>
    <w:rsid w:val="00114757"/>
    <w:rsid w:val="0011481A"/>
    <w:rsid w:val="00115468"/>
    <w:rsid w:val="00125121"/>
    <w:rsid w:val="0013212E"/>
    <w:rsid w:val="001323DD"/>
    <w:rsid w:val="0013301D"/>
    <w:rsid w:val="001363AF"/>
    <w:rsid w:val="00140E5F"/>
    <w:rsid w:val="00141BEC"/>
    <w:rsid w:val="00153DC1"/>
    <w:rsid w:val="001542DA"/>
    <w:rsid w:val="00160B73"/>
    <w:rsid w:val="00160D40"/>
    <w:rsid w:val="00160D7B"/>
    <w:rsid w:val="0016308F"/>
    <w:rsid w:val="001643D1"/>
    <w:rsid w:val="00165839"/>
    <w:rsid w:val="00166BF1"/>
    <w:rsid w:val="00166F89"/>
    <w:rsid w:val="00171052"/>
    <w:rsid w:val="00171429"/>
    <w:rsid w:val="001717F4"/>
    <w:rsid w:val="001736A2"/>
    <w:rsid w:val="00176608"/>
    <w:rsid w:val="001766A5"/>
    <w:rsid w:val="001774B0"/>
    <w:rsid w:val="00180043"/>
    <w:rsid w:val="00181D79"/>
    <w:rsid w:val="00182D33"/>
    <w:rsid w:val="001840B5"/>
    <w:rsid w:val="00184EC2"/>
    <w:rsid w:val="0018572E"/>
    <w:rsid w:val="001902DE"/>
    <w:rsid w:val="001911D1"/>
    <w:rsid w:val="001937BE"/>
    <w:rsid w:val="00193ADA"/>
    <w:rsid w:val="00194401"/>
    <w:rsid w:val="00195C99"/>
    <w:rsid w:val="001965B0"/>
    <w:rsid w:val="00197C8F"/>
    <w:rsid w:val="00197CF1"/>
    <w:rsid w:val="001A163D"/>
    <w:rsid w:val="001A65FA"/>
    <w:rsid w:val="001B1DF4"/>
    <w:rsid w:val="001B26DA"/>
    <w:rsid w:val="001B3EB0"/>
    <w:rsid w:val="001B5617"/>
    <w:rsid w:val="001C00EA"/>
    <w:rsid w:val="001C090A"/>
    <w:rsid w:val="001C3752"/>
    <w:rsid w:val="001C3F03"/>
    <w:rsid w:val="001D3033"/>
    <w:rsid w:val="001D3380"/>
    <w:rsid w:val="001D432D"/>
    <w:rsid w:val="001D617D"/>
    <w:rsid w:val="001D6E86"/>
    <w:rsid w:val="001D7BB3"/>
    <w:rsid w:val="001E0F95"/>
    <w:rsid w:val="001E45B9"/>
    <w:rsid w:val="001E55D7"/>
    <w:rsid w:val="001E605A"/>
    <w:rsid w:val="001E63B3"/>
    <w:rsid w:val="001E6F60"/>
    <w:rsid w:val="001E7103"/>
    <w:rsid w:val="001F2EEB"/>
    <w:rsid w:val="001F6257"/>
    <w:rsid w:val="00200E29"/>
    <w:rsid w:val="00201178"/>
    <w:rsid w:val="00203FFC"/>
    <w:rsid w:val="00207D8A"/>
    <w:rsid w:val="00210CCE"/>
    <w:rsid w:val="00213CE2"/>
    <w:rsid w:val="00214889"/>
    <w:rsid w:val="0021609C"/>
    <w:rsid w:val="00216157"/>
    <w:rsid w:val="002172BF"/>
    <w:rsid w:val="00217622"/>
    <w:rsid w:val="0022212B"/>
    <w:rsid w:val="00225046"/>
    <w:rsid w:val="0022642F"/>
    <w:rsid w:val="00227214"/>
    <w:rsid w:val="002273A4"/>
    <w:rsid w:val="002316AA"/>
    <w:rsid w:val="00233562"/>
    <w:rsid w:val="002349C0"/>
    <w:rsid w:val="0024373B"/>
    <w:rsid w:val="00244B11"/>
    <w:rsid w:val="0024614F"/>
    <w:rsid w:val="002476B8"/>
    <w:rsid w:val="00247AB4"/>
    <w:rsid w:val="0025059B"/>
    <w:rsid w:val="00252F2B"/>
    <w:rsid w:val="002531C4"/>
    <w:rsid w:val="00253236"/>
    <w:rsid w:val="002535A0"/>
    <w:rsid w:val="00261AF5"/>
    <w:rsid w:val="00262175"/>
    <w:rsid w:val="00262F85"/>
    <w:rsid w:val="00263284"/>
    <w:rsid w:val="00263B5A"/>
    <w:rsid w:val="00265EEB"/>
    <w:rsid w:val="0027276E"/>
    <w:rsid w:val="00272C92"/>
    <w:rsid w:val="0028255F"/>
    <w:rsid w:val="00282D5B"/>
    <w:rsid w:val="00283B66"/>
    <w:rsid w:val="00286602"/>
    <w:rsid w:val="00287585"/>
    <w:rsid w:val="00290F10"/>
    <w:rsid w:val="00296590"/>
    <w:rsid w:val="00297D3F"/>
    <w:rsid w:val="002B03E5"/>
    <w:rsid w:val="002B0A68"/>
    <w:rsid w:val="002B1344"/>
    <w:rsid w:val="002B2F6E"/>
    <w:rsid w:val="002B3450"/>
    <w:rsid w:val="002B738C"/>
    <w:rsid w:val="002C0069"/>
    <w:rsid w:val="002C08A6"/>
    <w:rsid w:val="002C1085"/>
    <w:rsid w:val="002C1F47"/>
    <w:rsid w:val="002C1FBA"/>
    <w:rsid w:val="002C2F31"/>
    <w:rsid w:val="002C3964"/>
    <w:rsid w:val="002C412D"/>
    <w:rsid w:val="002C4C7F"/>
    <w:rsid w:val="002C4D3B"/>
    <w:rsid w:val="002C531B"/>
    <w:rsid w:val="002C7F0A"/>
    <w:rsid w:val="002D4856"/>
    <w:rsid w:val="002D48AA"/>
    <w:rsid w:val="002D4AB1"/>
    <w:rsid w:val="002D60AD"/>
    <w:rsid w:val="002D6BD5"/>
    <w:rsid w:val="002E1333"/>
    <w:rsid w:val="002E2FB0"/>
    <w:rsid w:val="002E6385"/>
    <w:rsid w:val="002E676E"/>
    <w:rsid w:val="002E7EB9"/>
    <w:rsid w:val="002F20F8"/>
    <w:rsid w:val="002F34A1"/>
    <w:rsid w:val="002F5CF8"/>
    <w:rsid w:val="002F7A8F"/>
    <w:rsid w:val="00303228"/>
    <w:rsid w:val="00305933"/>
    <w:rsid w:val="00305E0D"/>
    <w:rsid w:val="00306620"/>
    <w:rsid w:val="00310D48"/>
    <w:rsid w:val="0031140C"/>
    <w:rsid w:val="003114F1"/>
    <w:rsid w:val="00312897"/>
    <w:rsid w:val="0031337F"/>
    <w:rsid w:val="00316FC0"/>
    <w:rsid w:val="0031762E"/>
    <w:rsid w:val="00320D08"/>
    <w:rsid w:val="0032144A"/>
    <w:rsid w:val="00323615"/>
    <w:rsid w:val="00326E28"/>
    <w:rsid w:val="003270F3"/>
    <w:rsid w:val="0032757A"/>
    <w:rsid w:val="003316DF"/>
    <w:rsid w:val="00335ECD"/>
    <w:rsid w:val="003361FC"/>
    <w:rsid w:val="0034649F"/>
    <w:rsid w:val="003472AA"/>
    <w:rsid w:val="003474EF"/>
    <w:rsid w:val="00347D01"/>
    <w:rsid w:val="00352D94"/>
    <w:rsid w:val="00353C42"/>
    <w:rsid w:val="00355E0F"/>
    <w:rsid w:val="00362BA9"/>
    <w:rsid w:val="00366FB1"/>
    <w:rsid w:val="00367C70"/>
    <w:rsid w:val="00367F81"/>
    <w:rsid w:val="00375E9C"/>
    <w:rsid w:val="0038448B"/>
    <w:rsid w:val="00384681"/>
    <w:rsid w:val="003862C5"/>
    <w:rsid w:val="00392486"/>
    <w:rsid w:val="00394A3F"/>
    <w:rsid w:val="003A04FE"/>
    <w:rsid w:val="003A1672"/>
    <w:rsid w:val="003A3039"/>
    <w:rsid w:val="003A3AB6"/>
    <w:rsid w:val="003A4525"/>
    <w:rsid w:val="003B1080"/>
    <w:rsid w:val="003B2D9B"/>
    <w:rsid w:val="003B46C4"/>
    <w:rsid w:val="003B603A"/>
    <w:rsid w:val="003B61BD"/>
    <w:rsid w:val="003B737C"/>
    <w:rsid w:val="003B7A60"/>
    <w:rsid w:val="003C011E"/>
    <w:rsid w:val="003C4261"/>
    <w:rsid w:val="003C5464"/>
    <w:rsid w:val="003C649B"/>
    <w:rsid w:val="003D132E"/>
    <w:rsid w:val="003D391A"/>
    <w:rsid w:val="003E2117"/>
    <w:rsid w:val="003E2496"/>
    <w:rsid w:val="003E31BB"/>
    <w:rsid w:val="003E4BC2"/>
    <w:rsid w:val="003E51AF"/>
    <w:rsid w:val="003E52DB"/>
    <w:rsid w:val="003E65C9"/>
    <w:rsid w:val="003F06E9"/>
    <w:rsid w:val="003F12DD"/>
    <w:rsid w:val="003F1628"/>
    <w:rsid w:val="003F317F"/>
    <w:rsid w:val="003F345A"/>
    <w:rsid w:val="003F4561"/>
    <w:rsid w:val="004009F0"/>
    <w:rsid w:val="00400D49"/>
    <w:rsid w:val="004044F5"/>
    <w:rsid w:val="00405944"/>
    <w:rsid w:val="004068ED"/>
    <w:rsid w:val="00407517"/>
    <w:rsid w:val="00410C09"/>
    <w:rsid w:val="004116F4"/>
    <w:rsid w:val="004117B6"/>
    <w:rsid w:val="00411C1E"/>
    <w:rsid w:val="004163E9"/>
    <w:rsid w:val="0042226D"/>
    <w:rsid w:val="004233C2"/>
    <w:rsid w:val="00424344"/>
    <w:rsid w:val="00427B3F"/>
    <w:rsid w:val="00430F82"/>
    <w:rsid w:val="0043108C"/>
    <w:rsid w:val="00431222"/>
    <w:rsid w:val="0043305A"/>
    <w:rsid w:val="00435F15"/>
    <w:rsid w:val="004360EA"/>
    <w:rsid w:val="004379A6"/>
    <w:rsid w:val="00442C03"/>
    <w:rsid w:val="00443622"/>
    <w:rsid w:val="00443B14"/>
    <w:rsid w:val="00444AFF"/>
    <w:rsid w:val="004456E3"/>
    <w:rsid w:val="00452D6B"/>
    <w:rsid w:val="00452E96"/>
    <w:rsid w:val="00454414"/>
    <w:rsid w:val="0045621F"/>
    <w:rsid w:val="00457032"/>
    <w:rsid w:val="00460D01"/>
    <w:rsid w:val="00462844"/>
    <w:rsid w:val="00464059"/>
    <w:rsid w:val="00464A1E"/>
    <w:rsid w:val="00471277"/>
    <w:rsid w:val="0047384C"/>
    <w:rsid w:val="00474FCE"/>
    <w:rsid w:val="00475891"/>
    <w:rsid w:val="0048221D"/>
    <w:rsid w:val="00482DA5"/>
    <w:rsid w:val="00483E71"/>
    <w:rsid w:val="004854EC"/>
    <w:rsid w:val="00485AAD"/>
    <w:rsid w:val="0049184E"/>
    <w:rsid w:val="004949BC"/>
    <w:rsid w:val="00494E7D"/>
    <w:rsid w:val="00496BA2"/>
    <w:rsid w:val="00497584"/>
    <w:rsid w:val="00497A7A"/>
    <w:rsid w:val="004A08E7"/>
    <w:rsid w:val="004A0CD9"/>
    <w:rsid w:val="004A22EF"/>
    <w:rsid w:val="004A3BAC"/>
    <w:rsid w:val="004B1758"/>
    <w:rsid w:val="004B5DF9"/>
    <w:rsid w:val="004B5F45"/>
    <w:rsid w:val="004B7BAF"/>
    <w:rsid w:val="004C0809"/>
    <w:rsid w:val="004C3200"/>
    <w:rsid w:val="004C5B93"/>
    <w:rsid w:val="004D0FF2"/>
    <w:rsid w:val="004D1688"/>
    <w:rsid w:val="004D41F3"/>
    <w:rsid w:val="004D56E5"/>
    <w:rsid w:val="004E435E"/>
    <w:rsid w:val="004E6406"/>
    <w:rsid w:val="004F024D"/>
    <w:rsid w:val="004F09E1"/>
    <w:rsid w:val="004F17CE"/>
    <w:rsid w:val="004F347B"/>
    <w:rsid w:val="004F5C3D"/>
    <w:rsid w:val="005009A2"/>
    <w:rsid w:val="00500DCF"/>
    <w:rsid w:val="005017F3"/>
    <w:rsid w:val="00504862"/>
    <w:rsid w:val="005105EF"/>
    <w:rsid w:val="0051129F"/>
    <w:rsid w:val="00511357"/>
    <w:rsid w:val="0051143F"/>
    <w:rsid w:val="00511929"/>
    <w:rsid w:val="00512538"/>
    <w:rsid w:val="00512B8A"/>
    <w:rsid w:val="00513F0C"/>
    <w:rsid w:val="0051605C"/>
    <w:rsid w:val="00516823"/>
    <w:rsid w:val="005170FD"/>
    <w:rsid w:val="00517709"/>
    <w:rsid w:val="00517AE0"/>
    <w:rsid w:val="005269EB"/>
    <w:rsid w:val="00527337"/>
    <w:rsid w:val="0053313F"/>
    <w:rsid w:val="00533F8D"/>
    <w:rsid w:val="0053743F"/>
    <w:rsid w:val="005411EA"/>
    <w:rsid w:val="00541A90"/>
    <w:rsid w:val="00542117"/>
    <w:rsid w:val="00545CDC"/>
    <w:rsid w:val="005515DF"/>
    <w:rsid w:val="005522E5"/>
    <w:rsid w:val="00553707"/>
    <w:rsid w:val="00555716"/>
    <w:rsid w:val="00557E40"/>
    <w:rsid w:val="0056068A"/>
    <w:rsid w:val="00565FCA"/>
    <w:rsid w:val="00566360"/>
    <w:rsid w:val="0056785F"/>
    <w:rsid w:val="00567CEC"/>
    <w:rsid w:val="00571720"/>
    <w:rsid w:val="005726C9"/>
    <w:rsid w:val="00576042"/>
    <w:rsid w:val="0057644A"/>
    <w:rsid w:val="005807B3"/>
    <w:rsid w:val="005875F7"/>
    <w:rsid w:val="00591CCD"/>
    <w:rsid w:val="00594729"/>
    <w:rsid w:val="0059479D"/>
    <w:rsid w:val="00597C24"/>
    <w:rsid w:val="005A1459"/>
    <w:rsid w:val="005A2583"/>
    <w:rsid w:val="005A29C3"/>
    <w:rsid w:val="005A38CE"/>
    <w:rsid w:val="005A7327"/>
    <w:rsid w:val="005A7B6E"/>
    <w:rsid w:val="005B027C"/>
    <w:rsid w:val="005B39C2"/>
    <w:rsid w:val="005B4B1B"/>
    <w:rsid w:val="005B6388"/>
    <w:rsid w:val="005B7179"/>
    <w:rsid w:val="005C0120"/>
    <w:rsid w:val="005C041C"/>
    <w:rsid w:val="005C06B4"/>
    <w:rsid w:val="005C4179"/>
    <w:rsid w:val="005C6222"/>
    <w:rsid w:val="005D1204"/>
    <w:rsid w:val="005D2680"/>
    <w:rsid w:val="005E0713"/>
    <w:rsid w:val="005E1B42"/>
    <w:rsid w:val="005E45EE"/>
    <w:rsid w:val="005E6E06"/>
    <w:rsid w:val="005E707A"/>
    <w:rsid w:val="005E766E"/>
    <w:rsid w:val="005F0546"/>
    <w:rsid w:val="005F1A42"/>
    <w:rsid w:val="005F5083"/>
    <w:rsid w:val="005F58DB"/>
    <w:rsid w:val="005F7BC8"/>
    <w:rsid w:val="0060741A"/>
    <w:rsid w:val="006074D6"/>
    <w:rsid w:val="006215B8"/>
    <w:rsid w:val="0062350B"/>
    <w:rsid w:val="006248E9"/>
    <w:rsid w:val="00625D0C"/>
    <w:rsid w:val="00626060"/>
    <w:rsid w:val="00631CB1"/>
    <w:rsid w:val="0063552E"/>
    <w:rsid w:val="00640CEA"/>
    <w:rsid w:val="0064197F"/>
    <w:rsid w:val="0064406B"/>
    <w:rsid w:val="006466AD"/>
    <w:rsid w:val="00651F4D"/>
    <w:rsid w:val="00652688"/>
    <w:rsid w:val="00652A03"/>
    <w:rsid w:val="00663A89"/>
    <w:rsid w:val="00663CE2"/>
    <w:rsid w:val="00670D40"/>
    <w:rsid w:val="00670E87"/>
    <w:rsid w:val="006713F4"/>
    <w:rsid w:val="00673EDD"/>
    <w:rsid w:val="00673FC1"/>
    <w:rsid w:val="00675436"/>
    <w:rsid w:val="006807F3"/>
    <w:rsid w:val="00685FCA"/>
    <w:rsid w:val="00687295"/>
    <w:rsid w:val="006876A2"/>
    <w:rsid w:val="006914B9"/>
    <w:rsid w:val="00691617"/>
    <w:rsid w:val="0069224D"/>
    <w:rsid w:val="00692842"/>
    <w:rsid w:val="00695710"/>
    <w:rsid w:val="006A1846"/>
    <w:rsid w:val="006A3D22"/>
    <w:rsid w:val="006A4AF2"/>
    <w:rsid w:val="006A7F64"/>
    <w:rsid w:val="006B109C"/>
    <w:rsid w:val="006B17AD"/>
    <w:rsid w:val="006B494A"/>
    <w:rsid w:val="006B530C"/>
    <w:rsid w:val="006C1A37"/>
    <w:rsid w:val="006C2520"/>
    <w:rsid w:val="006C29BC"/>
    <w:rsid w:val="006C2A4F"/>
    <w:rsid w:val="006C2B74"/>
    <w:rsid w:val="006C5420"/>
    <w:rsid w:val="006C6DBD"/>
    <w:rsid w:val="006D0AE9"/>
    <w:rsid w:val="006D3EA8"/>
    <w:rsid w:val="006D4F9E"/>
    <w:rsid w:val="006D58B1"/>
    <w:rsid w:val="006E0FDB"/>
    <w:rsid w:val="006E15D5"/>
    <w:rsid w:val="006E3348"/>
    <w:rsid w:val="006E56EB"/>
    <w:rsid w:val="006E7CFF"/>
    <w:rsid w:val="006F0129"/>
    <w:rsid w:val="006F016C"/>
    <w:rsid w:val="006F3DDA"/>
    <w:rsid w:val="006F5672"/>
    <w:rsid w:val="006F5BF9"/>
    <w:rsid w:val="006F68EA"/>
    <w:rsid w:val="006F714E"/>
    <w:rsid w:val="006F7998"/>
    <w:rsid w:val="007011B6"/>
    <w:rsid w:val="007018E2"/>
    <w:rsid w:val="00705949"/>
    <w:rsid w:val="007069BA"/>
    <w:rsid w:val="00706BC1"/>
    <w:rsid w:val="00711B3C"/>
    <w:rsid w:val="0071604D"/>
    <w:rsid w:val="0072348C"/>
    <w:rsid w:val="00723D8A"/>
    <w:rsid w:val="00724C6D"/>
    <w:rsid w:val="0072732E"/>
    <w:rsid w:val="00734FEA"/>
    <w:rsid w:val="00737D6C"/>
    <w:rsid w:val="007402F0"/>
    <w:rsid w:val="00742F77"/>
    <w:rsid w:val="00746A36"/>
    <w:rsid w:val="00750C8D"/>
    <w:rsid w:val="00751417"/>
    <w:rsid w:val="00751AB8"/>
    <w:rsid w:val="00751C92"/>
    <w:rsid w:val="0075307D"/>
    <w:rsid w:val="00753539"/>
    <w:rsid w:val="00753964"/>
    <w:rsid w:val="00753E7A"/>
    <w:rsid w:val="00754E74"/>
    <w:rsid w:val="00756711"/>
    <w:rsid w:val="0075696A"/>
    <w:rsid w:val="007621C7"/>
    <w:rsid w:val="00766167"/>
    <w:rsid w:val="00766EE6"/>
    <w:rsid w:val="0076700B"/>
    <w:rsid w:val="00767045"/>
    <w:rsid w:val="00767D90"/>
    <w:rsid w:val="0077008A"/>
    <w:rsid w:val="00771150"/>
    <w:rsid w:val="0077463C"/>
    <w:rsid w:val="00776A53"/>
    <w:rsid w:val="007815C2"/>
    <w:rsid w:val="00782A4B"/>
    <w:rsid w:val="00783E89"/>
    <w:rsid w:val="00784C66"/>
    <w:rsid w:val="00784C67"/>
    <w:rsid w:val="0078795F"/>
    <w:rsid w:val="00794E72"/>
    <w:rsid w:val="007A4A0C"/>
    <w:rsid w:val="007B164C"/>
    <w:rsid w:val="007B316C"/>
    <w:rsid w:val="007B38D4"/>
    <w:rsid w:val="007B7F47"/>
    <w:rsid w:val="007C043E"/>
    <w:rsid w:val="007C0FFC"/>
    <w:rsid w:val="007C7298"/>
    <w:rsid w:val="007D05A9"/>
    <w:rsid w:val="007D0FB4"/>
    <w:rsid w:val="007D425C"/>
    <w:rsid w:val="007D4F15"/>
    <w:rsid w:val="007D55F8"/>
    <w:rsid w:val="007D5DF4"/>
    <w:rsid w:val="007D5E12"/>
    <w:rsid w:val="007D6F56"/>
    <w:rsid w:val="007E2208"/>
    <w:rsid w:val="007E2F25"/>
    <w:rsid w:val="007E78BF"/>
    <w:rsid w:val="007E7F29"/>
    <w:rsid w:val="007F1688"/>
    <w:rsid w:val="007F2FAA"/>
    <w:rsid w:val="007F301A"/>
    <w:rsid w:val="007F3B1B"/>
    <w:rsid w:val="007F496F"/>
    <w:rsid w:val="007F6814"/>
    <w:rsid w:val="00802593"/>
    <w:rsid w:val="008042C5"/>
    <w:rsid w:val="0081148E"/>
    <w:rsid w:val="00812A25"/>
    <w:rsid w:val="00813DE5"/>
    <w:rsid w:val="00814F4E"/>
    <w:rsid w:val="0081721E"/>
    <w:rsid w:val="008173E9"/>
    <w:rsid w:val="00821EC9"/>
    <w:rsid w:val="00821F1A"/>
    <w:rsid w:val="00822206"/>
    <w:rsid w:val="00822492"/>
    <w:rsid w:val="0083162D"/>
    <w:rsid w:val="008349C1"/>
    <w:rsid w:val="00835859"/>
    <w:rsid w:val="00837075"/>
    <w:rsid w:val="0084056B"/>
    <w:rsid w:val="00840A34"/>
    <w:rsid w:val="00840E9A"/>
    <w:rsid w:val="00841C24"/>
    <w:rsid w:val="00842E92"/>
    <w:rsid w:val="00843CDA"/>
    <w:rsid w:val="00847100"/>
    <w:rsid w:val="00847246"/>
    <w:rsid w:val="00847269"/>
    <w:rsid w:val="00852CFB"/>
    <w:rsid w:val="008604A0"/>
    <w:rsid w:val="00863768"/>
    <w:rsid w:val="00863C14"/>
    <w:rsid w:val="00867B41"/>
    <w:rsid w:val="0087104F"/>
    <w:rsid w:val="00871BAF"/>
    <w:rsid w:val="008740BF"/>
    <w:rsid w:val="00875E86"/>
    <w:rsid w:val="0087758A"/>
    <w:rsid w:val="00877D82"/>
    <w:rsid w:val="008846A3"/>
    <w:rsid w:val="00887B5A"/>
    <w:rsid w:val="00887D69"/>
    <w:rsid w:val="00896490"/>
    <w:rsid w:val="00896D5E"/>
    <w:rsid w:val="00897031"/>
    <w:rsid w:val="008A0EB0"/>
    <w:rsid w:val="008A2A49"/>
    <w:rsid w:val="008A352B"/>
    <w:rsid w:val="008A50D6"/>
    <w:rsid w:val="008A71A8"/>
    <w:rsid w:val="008B4569"/>
    <w:rsid w:val="008B4DDF"/>
    <w:rsid w:val="008B627C"/>
    <w:rsid w:val="008B720D"/>
    <w:rsid w:val="008C02C3"/>
    <w:rsid w:val="008C1450"/>
    <w:rsid w:val="008C3C6E"/>
    <w:rsid w:val="008C3F2A"/>
    <w:rsid w:val="008D09E4"/>
    <w:rsid w:val="008D174E"/>
    <w:rsid w:val="008D21DB"/>
    <w:rsid w:val="008D6260"/>
    <w:rsid w:val="008E0FBE"/>
    <w:rsid w:val="008E1956"/>
    <w:rsid w:val="008E2E6D"/>
    <w:rsid w:val="008E40B9"/>
    <w:rsid w:val="008E4339"/>
    <w:rsid w:val="008F05B3"/>
    <w:rsid w:val="008F2177"/>
    <w:rsid w:val="008F2D11"/>
    <w:rsid w:val="008F3F53"/>
    <w:rsid w:val="008F58B6"/>
    <w:rsid w:val="009019DA"/>
    <w:rsid w:val="0090277F"/>
    <w:rsid w:val="00902B9F"/>
    <w:rsid w:val="00903F08"/>
    <w:rsid w:val="00907FF7"/>
    <w:rsid w:val="0091122F"/>
    <w:rsid w:val="0091231A"/>
    <w:rsid w:val="00915459"/>
    <w:rsid w:val="009159CB"/>
    <w:rsid w:val="0092112E"/>
    <w:rsid w:val="009224F3"/>
    <w:rsid w:val="00923204"/>
    <w:rsid w:val="009237AC"/>
    <w:rsid w:val="00924496"/>
    <w:rsid w:val="0092516F"/>
    <w:rsid w:val="00926E32"/>
    <w:rsid w:val="00930986"/>
    <w:rsid w:val="00931AFA"/>
    <w:rsid w:val="00932B70"/>
    <w:rsid w:val="0094677F"/>
    <w:rsid w:val="00947972"/>
    <w:rsid w:val="00950E61"/>
    <w:rsid w:val="0095139B"/>
    <w:rsid w:val="00951BB0"/>
    <w:rsid w:val="0095246E"/>
    <w:rsid w:val="00952BB5"/>
    <w:rsid w:val="00954309"/>
    <w:rsid w:val="00954735"/>
    <w:rsid w:val="0095768F"/>
    <w:rsid w:val="00957893"/>
    <w:rsid w:val="0096023D"/>
    <w:rsid w:val="009620A3"/>
    <w:rsid w:val="00962452"/>
    <w:rsid w:val="00962532"/>
    <w:rsid w:val="009670A2"/>
    <w:rsid w:val="009677E2"/>
    <w:rsid w:val="00967BEB"/>
    <w:rsid w:val="009706E3"/>
    <w:rsid w:val="00970DAB"/>
    <w:rsid w:val="00972EBF"/>
    <w:rsid w:val="00973FCC"/>
    <w:rsid w:val="00980B22"/>
    <w:rsid w:val="00984AD9"/>
    <w:rsid w:val="00985FCB"/>
    <w:rsid w:val="00986804"/>
    <w:rsid w:val="00987839"/>
    <w:rsid w:val="00987CB9"/>
    <w:rsid w:val="00990F97"/>
    <w:rsid w:val="00991146"/>
    <w:rsid w:val="00991C34"/>
    <w:rsid w:val="009A05C6"/>
    <w:rsid w:val="009A23D4"/>
    <w:rsid w:val="009A5620"/>
    <w:rsid w:val="009A5806"/>
    <w:rsid w:val="009A5CF6"/>
    <w:rsid w:val="009A6EDC"/>
    <w:rsid w:val="009B19F3"/>
    <w:rsid w:val="009B5497"/>
    <w:rsid w:val="009B54B7"/>
    <w:rsid w:val="009B6166"/>
    <w:rsid w:val="009B787F"/>
    <w:rsid w:val="009C14CF"/>
    <w:rsid w:val="009C291E"/>
    <w:rsid w:val="009C2BA9"/>
    <w:rsid w:val="009C3C67"/>
    <w:rsid w:val="009D1A88"/>
    <w:rsid w:val="009D38BB"/>
    <w:rsid w:val="009D465B"/>
    <w:rsid w:val="009D65F3"/>
    <w:rsid w:val="009D7DDA"/>
    <w:rsid w:val="009E068E"/>
    <w:rsid w:val="009E46D0"/>
    <w:rsid w:val="009E552F"/>
    <w:rsid w:val="009F03BE"/>
    <w:rsid w:val="009F1905"/>
    <w:rsid w:val="009F73A1"/>
    <w:rsid w:val="00A0052C"/>
    <w:rsid w:val="00A04821"/>
    <w:rsid w:val="00A07495"/>
    <w:rsid w:val="00A1075A"/>
    <w:rsid w:val="00A10B08"/>
    <w:rsid w:val="00A12C0F"/>
    <w:rsid w:val="00A141BE"/>
    <w:rsid w:val="00A1422B"/>
    <w:rsid w:val="00A1639B"/>
    <w:rsid w:val="00A22816"/>
    <w:rsid w:val="00A228F3"/>
    <w:rsid w:val="00A26749"/>
    <w:rsid w:val="00A3153E"/>
    <w:rsid w:val="00A35C13"/>
    <w:rsid w:val="00A4081F"/>
    <w:rsid w:val="00A41FA0"/>
    <w:rsid w:val="00A44F81"/>
    <w:rsid w:val="00A45124"/>
    <w:rsid w:val="00A4684F"/>
    <w:rsid w:val="00A471ED"/>
    <w:rsid w:val="00A47E35"/>
    <w:rsid w:val="00A5032B"/>
    <w:rsid w:val="00A527BA"/>
    <w:rsid w:val="00A56E74"/>
    <w:rsid w:val="00A60075"/>
    <w:rsid w:val="00A61F0D"/>
    <w:rsid w:val="00A62F53"/>
    <w:rsid w:val="00A63063"/>
    <w:rsid w:val="00A637E0"/>
    <w:rsid w:val="00A703DE"/>
    <w:rsid w:val="00A75664"/>
    <w:rsid w:val="00A77927"/>
    <w:rsid w:val="00A77D9A"/>
    <w:rsid w:val="00A82FE2"/>
    <w:rsid w:val="00A83616"/>
    <w:rsid w:val="00A85150"/>
    <w:rsid w:val="00A87CC6"/>
    <w:rsid w:val="00A94D91"/>
    <w:rsid w:val="00AA0A7B"/>
    <w:rsid w:val="00AA1A19"/>
    <w:rsid w:val="00AA5888"/>
    <w:rsid w:val="00AA615E"/>
    <w:rsid w:val="00AB48B6"/>
    <w:rsid w:val="00AB4BF7"/>
    <w:rsid w:val="00AC1E56"/>
    <w:rsid w:val="00AC20A7"/>
    <w:rsid w:val="00AC2B40"/>
    <w:rsid w:val="00AC2CCE"/>
    <w:rsid w:val="00AC4196"/>
    <w:rsid w:val="00AC4D22"/>
    <w:rsid w:val="00AD4DA6"/>
    <w:rsid w:val="00AE04D8"/>
    <w:rsid w:val="00AE2961"/>
    <w:rsid w:val="00AE2DA6"/>
    <w:rsid w:val="00AE4868"/>
    <w:rsid w:val="00AE7A81"/>
    <w:rsid w:val="00AF0577"/>
    <w:rsid w:val="00AF1BE4"/>
    <w:rsid w:val="00AF330C"/>
    <w:rsid w:val="00AF4C6B"/>
    <w:rsid w:val="00AF5A08"/>
    <w:rsid w:val="00AF5F01"/>
    <w:rsid w:val="00AF620B"/>
    <w:rsid w:val="00AF6EDC"/>
    <w:rsid w:val="00B03CEA"/>
    <w:rsid w:val="00B065AC"/>
    <w:rsid w:val="00B12AB8"/>
    <w:rsid w:val="00B14110"/>
    <w:rsid w:val="00B15A64"/>
    <w:rsid w:val="00B20CB8"/>
    <w:rsid w:val="00B21B9D"/>
    <w:rsid w:val="00B235E1"/>
    <w:rsid w:val="00B24019"/>
    <w:rsid w:val="00B26A36"/>
    <w:rsid w:val="00B33B02"/>
    <w:rsid w:val="00B33DB3"/>
    <w:rsid w:val="00B34B98"/>
    <w:rsid w:val="00B3772F"/>
    <w:rsid w:val="00B40335"/>
    <w:rsid w:val="00B428DE"/>
    <w:rsid w:val="00B43682"/>
    <w:rsid w:val="00B47CD2"/>
    <w:rsid w:val="00B573F6"/>
    <w:rsid w:val="00B609F8"/>
    <w:rsid w:val="00B62EC6"/>
    <w:rsid w:val="00B64A72"/>
    <w:rsid w:val="00B70586"/>
    <w:rsid w:val="00B71293"/>
    <w:rsid w:val="00B72FBC"/>
    <w:rsid w:val="00B7424F"/>
    <w:rsid w:val="00B7798A"/>
    <w:rsid w:val="00B8500E"/>
    <w:rsid w:val="00B926CB"/>
    <w:rsid w:val="00B9604D"/>
    <w:rsid w:val="00B96C29"/>
    <w:rsid w:val="00BA050E"/>
    <w:rsid w:val="00BA32B9"/>
    <w:rsid w:val="00BB0BC5"/>
    <w:rsid w:val="00BB3CDE"/>
    <w:rsid w:val="00BB4320"/>
    <w:rsid w:val="00BB4808"/>
    <w:rsid w:val="00BB74AB"/>
    <w:rsid w:val="00BB764E"/>
    <w:rsid w:val="00BC077F"/>
    <w:rsid w:val="00BC50BD"/>
    <w:rsid w:val="00BC5662"/>
    <w:rsid w:val="00BC5B50"/>
    <w:rsid w:val="00BC696C"/>
    <w:rsid w:val="00BD006A"/>
    <w:rsid w:val="00BD123A"/>
    <w:rsid w:val="00BD2A01"/>
    <w:rsid w:val="00BD749F"/>
    <w:rsid w:val="00BD752F"/>
    <w:rsid w:val="00BE30C9"/>
    <w:rsid w:val="00BE3C08"/>
    <w:rsid w:val="00BE4C3B"/>
    <w:rsid w:val="00BF0962"/>
    <w:rsid w:val="00BF4BD2"/>
    <w:rsid w:val="00BF641C"/>
    <w:rsid w:val="00BF6916"/>
    <w:rsid w:val="00BF6FB3"/>
    <w:rsid w:val="00BF7361"/>
    <w:rsid w:val="00BF76E7"/>
    <w:rsid w:val="00BF775A"/>
    <w:rsid w:val="00C00FC4"/>
    <w:rsid w:val="00C06AB1"/>
    <w:rsid w:val="00C15C3F"/>
    <w:rsid w:val="00C21744"/>
    <w:rsid w:val="00C2268D"/>
    <w:rsid w:val="00C243D6"/>
    <w:rsid w:val="00C25C2E"/>
    <w:rsid w:val="00C26EC9"/>
    <w:rsid w:val="00C30549"/>
    <w:rsid w:val="00C30E76"/>
    <w:rsid w:val="00C31028"/>
    <w:rsid w:val="00C311B3"/>
    <w:rsid w:val="00C33C74"/>
    <w:rsid w:val="00C33DBD"/>
    <w:rsid w:val="00C40232"/>
    <w:rsid w:val="00C426A7"/>
    <w:rsid w:val="00C45887"/>
    <w:rsid w:val="00C46436"/>
    <w:rsid w:val="00C46857"/>
    <w:rsid w:val="00C46CF1"/>
    <w:rsid w:val="00C46F26"/>
    <w:rsid w:val="00C53F90"/>
    <w:rsid w:val="00C54408"/>
    <w:rsid w:val="00C56D2A"/>
    <w:rsid w:val="00C62904"/>
    <w:rsid w:val="00C6319E"/>
    <w:rsid w:val="00C64868"/>
    <w:rsid w:val="00C65115"/>
    <w:rsid w:val="00C652A2"/>
    <w:rsid w:val="00C65E43"/>
    <w:rsid w:val="00C66E54"/>
    <w:rsid w:val="00C7098B"/>
    <w:rsid w:val="00C72536"/>
    <w:rsid w:val="00C735A6"/>
    <w:rsid w:val="00C74948"/>
    <w:rsid w:val="00C75433"/>
    <w:rsid w:val="00C80D29"/>
    <w:rsid w:val="00C80E91"/>
    <w:rsid w:val="00C81689"/>
    <w:rsid w:val="00C82292"/>
    <w:rsid w:val="00C87B8C"/>
    <w:rsid w:val="00C907B1"/>
    <w:rsid w:val="00C94F9F"/>
    <w:rsid w:val="00C95269"/>
    <w:rsid w:val="00CA12C8"/>
    <w:rsid w:val="00CA3671"/>
    <w:rsid w:val="00CA3ED2"/>
    <w:rsid w:val="00CA4F29"/>
    <w:rsid w:val="00CA5FA0"/>
    <w:rsid w:val="00CA6D96"/>
    <w:rsid w:val="00CB3519"/>
    <w:rsid w:val="00CB745A"/>
    <w:rsid w:val="00CC03F7"/>
    <w:rsid w:val="00CC2348"/>
    <w:rsid w:val="00CD19E0"/>
    <w:rsid w:val="00CD1A92"/>
    <w:rsid w:val="00CD36FF"/>
    <w:rsid w:val="00CD3E73"/>
    <w:rsid w:val="00CE013B"/>
    <w:rsid w:val="00CE6DEB"/>
    <w:rsid w:val="00CF17A7"/>
    <w:rsid w:val="00CF637C"/>
    <w:rsid w:val="00CF7EB1"/>
    <w:rsid w:val="00D00215"/>
    <w:rsid w:val="00D01C94"/>
    <w:rsid w:val="00D02F07"/>
    <w:rsid w:val="00D03095"/>
    <w:rsid w:val="00D13553"/>
    <w:rsid w:val="00D14CD9"/>
    <w:rsid w:val="00D1514D"/>
    <w:rsid w:val="00D153C0"/>
    <w:rsid w:val="00D16176"/>
    <w:rsid w:val="00D20FC7"/>
    <w:rsid w:val="00D22AB3"/>
    <w:rsid w:val="00D23679"/>
    <w:rsid w:val="00D23C53"/>
    <w:rsid w:val="00D23D9B"/>
    <w:rsid w:val="00D266BB"/>
    <w:rsid w:val="00D328B4"/>
    <w:rsid w:val="00D3297A"/>
    <w:rsid w:val="00D3316F"/>
    <w:rsid w:val="00D3423F"/>
    <w:rsid w:val="00D3668C"/>
    <w:rsid w:val="00D36F26"/>
    <w:rsid w:val="00D41A53"/>
    <w:rsid w:val="00D44140"/>
    <w:rsid w:val="00D447AD"/>
    <w:rsid w:val="00D47965"/>
    <w:rsid w:val="00D50BF2"/>
    <w:rsid w:val="00D5125F"/>
    <w:rsid w:val="00D51768"/>
    <w:rsid w:val="00D51B40"/>
    <w:rsid w:val="00D601A6"/>
    <w:rsid w:val="00D654CC"/>
    <w:rsid w:val="00D670F6"/>
    <w:rsid w:val="00D71437"/>
    <w:rsid w:val="00D720C2"/>
    <w:rsid w:val="00D742C6"/>
    <w:rsid w:val="00D757AF"/>
    <w:rsid w:val="00D77348"/>
    <w:rsid w:val="00D80176"/>
    <w:rsid w:val="00D87D19"/>
    <w:rsid w:val="00D902FA"/>
    <w:rsid w:val="00D90C68"/>
    <w:rsid w:val="00D92CE0"/>
    <w:rsid w:val="00D97846"/>
    <w:rsid w:val="00DA3556"/>
    <w:rsid w:val="00DA4591"/>
    <w:rsid w:val="00DA558D"/>
    <w:rsid w:val="00DA62BE"/>
    <w:rsid w:val="00DB26E7"/>
    <w:rsid w:val="00DB6EC4"/>
    <w:rsid w:val="00DC0810"/>
    <w:rsid w:val="00DC4114"/>
    <w:rsid w:val="00DC48A1"/>
    <w:rsid w:val="00DC4D98"/>
    <w:rsid w:val="00DD0953"/>
    <w:rsid w:val="00DD1A1D"/>
    <w:rsid w:val="00DD336D"/>
    <w:rsid w:val="00DD7071"/>
    <w:rsid w:val="00DE03CB"/>
    <w:rsid w:val="00DE05BE"/>
    <w:rsid w:val="00DE459C"/>
    <w:rsid w:val="00DF31FC"/>
    <w:rsid w:val="00DF536F"/>
    <w:rsid w:val="00DF72E2"/>
    <w:rsid w:val="00DF7813"/>
    <w:rsid w:val="00E00B8A"/>
    <w:rsid w:val="00E033B7"/>
    <w:rsid w:val="00E118A9"/>
    <w:rsid w:val="00E13C52"/>
    <w:rsid w:val="00E15F0F"/>
    <w:rsid w:val="00E251F5"/>
    <w:rsid w:val="00E2639A"/>
    <w:rsid w:val="00E30642"/>
    <w:rsid w:val="00E30EB8"/>
    <w:rsid w:val="00E3147D"/>
    <w:rsid w:val="00E34613"/>
    <w:rsid w:val="00E34DD8"/>
    <w:rsid w:val="00E37695"/>
    <w:rsid w:val="00E376E5"/>
    <w:rsid w:val="00E40E38"/>
    <w:rsid w:val="00E4308E"/>
    <w:rsid w:val="00E4496A"/>
    <w:rsid w:val="00E44A28"/>
    <w:rsid w:val="00E45909"/>
    <w:rsid w:val="00E46C98"/>
    <w:rsid w:val="00E53BF7"/>
    <w:rsid w:val="00E53E3B"/>
    <w:rsid w:val="00E57550"/>
    <w:rsid w:val="00E616DB"/>
    <w:rsid w:val="00E63D1C"/>
    <w:rsid w:val="00E739FE"/>
    <w:rsid w:val="00E73D40"/>
    <w:rsid w:val="00E75C21"/>
    <w:rsid w:val="00E7682D"/>
    <w:rsid w:val="00E770E7"/>
    <w:rsid w:val="00E8061C"/>
    <w:rsid w:val="00E84706"/>
    <w:rsid w:val="00E84ED4"/>
    <w:rsid w:val="00E85538"/>
    <w:rsid w:val="00E85713"/>
    <w:rsid w:val="00E878E5"/>
    <w:rsid w:val="00E9434A"/>
    <w:rsid w:val="00E94991"/>
    <w:rsid w:val="00E971C7"/>
    <w:rsid w:val="00EA0350"/>
    <w:rsid w:val="00EA1503"/>
    <w:rsid w:val="00EA534E"/>
    <w:rsid w:val="00EA6A05"/>
    <w:rsid w:val="00EB3592"/>
    <w:rsid w:val="00EB365F"/>
    <w:rsid w:val="00EC3A67"/>
    <w:rsid w:val="00EC487E"/>
    <w:rsid w:val="00EC59C7"/>
    <w:rsid w:val="00EC5C2C"/>
    <w:rsid w:val="00EC65A3"/>
    <w:rsid w:val="00ED0AD1"/>
    <w:rsid w:val="00ED2E19"/>
    <w:rsid w:val="00ED73EB"/>
    <w:rsid w:val="00EE2EB7"/>
    <w:rsid w:val="00EE31E9"/>
    <w:rsid w:val="00EE39FA"/>
    <w:rsid w:val="00EE6554"/>
    <w:rsid w:val="00EF063B"/>
    <w:rsid w:val="00EF540B"/>
    <w:rsid w:val="00EF54C2"/>
    <w:rsid w:val="00EF5A09"/>
    <w:rsid w:val="00F000B1"/>
    <w:rsid w:val="00F01B81"/>
    <w:rsid w:val="00F0228F"/>
    <w:rsid w:val="00F03EE3"/>
    <w:rsid w:val="00F10B58"/>
    <w:rsid w:val="00F12941"/>
    <w:rsid w:val="00F15B0D"/>
    <w:rsid w:val="00F21A24"/>
    <w:rsid w:val="00F233A0"/>
    <w:rsid w:val="00F24578"/>
    <w:rsid w:val="00F251C6"/>
    <w:rsid w:val="00F25253"/>
    <w:rsid w:val="00F26D21"/>
    <w:rsid w:val="00F27EDD"/>
    <w:rsid w:val="00F32813"/>
    <w:rsid w:val="00F34826"/>
    <w:rsid w:val="00F35184"/>
    <w:rsid w:val="00F352B9"/>
    <w:rsid w:val="00F379A3"/>
    <w:rsid w:val="00F37A0B"/>
    <w:rsid w:val="00F4008A"/>
    <w:rsid w:val="00F40E7E"/>
    <w:rsid w:val="00F40FAC"/>
    <w:rsid w:val="00F42A77"/>
    <w:rsid w:val="00F4466D"/>
    <w:rsid w:val="00F44CC5"/>
    <w:rsid w:val="00F44FC1"/>
    <w:rsid w:val="00F46FDF"/>
    <w:rsid w:val="00F47918"/>
    <w:rsid w:val="00F50B86"/>
    <w:rsid w:val="00F54977"/>
    <w:rsid w:val="00F55638"/>
    <w:rsid w:val="00F60733"/>
    <w:rsid w:val="00F6402E"/>
    <w:rsid w:val="00F65041"/>
    <w:rsid w:val="00F65D84"/>
    <w:rsid w:val="00F763DB"/>
    <w:rsid w:val="00F7693A"/>
    <w:rsid w:val="00F7693D"/>
    <w:rsid w:val="00F772DB"/>
    <w:rsid w:val="00F77EF1"/>
    <w:rsid w:val="00F83473"/>
    <w:rsid w:val="00F84BD8"/>
    <w:rsid w:val="00F85177"/>
    <w:rsid w:val="00F858E0"/>
    <w:rsid w:val="00F86FFB"/>
    <w:rsid w:val="00F906C7"/>
    <w:rsid w:val="00F90A9F"/>
    <w:rsid w:val="00F9123F"/>
    <w:rsid w:val="00F930A8"/>
    <w:rsid w:val="00F94043"/>
    <w:rsid w:val="00F9492E"/>
    <w:rsid w:val="00F94BE7"/>
    <w:rsid w:val="00FA056B"/>
    <w:rsid w:val="00FA0BE5"/>
    <w:rsid w:val="00FA1EE7"/>
    <w:rsid w:val="00FA2AA3"/>
    <w:rsid w:val="00FA4338"/>
    <w:rsid w:val="00FA5B2C"/>
    <w:rsid w:val="00FA6CF7"/>
    <w:rsid w:val="00FA7284"/>
    <w:rsid w:val="00FB1F6B"/>
    <w:rsid w:val="00FB6EC9"/>
    <w:rsid w:val="00FB7AF8"/>
    <w:rsid w:val="00FC472C"/>
    <w:rsid w:val="00FC5117"/>
    <w:rsid w:val="00FC5AE1"/>
    <w:rsid w:val="00FC7749"/>
    <w:rsid w:val="00FD06DB"/>
    <w:rsid w:val="00FD3420"/>
    <w:rsid w:val="00FD4B65"/>
    <w:rsid w:val="00FD5625"/>
    <w:rsid w:val="00FD5AF1"/>
    <w:rsid w:val="00FD5B68"/>
    <w:rsid w:val="00FD6C25"/>
    <w:rsid w:val="00FE01B7"/>
    <w:rsid w:val="00FE4264"/>
    <w:rsid w:val="00FE5B86"/>
    <w:rsid w:val="00FE5E27"/>
    <w:rsid w:val="00FE5E9C"/>
    <w:rsid w:val="00FE795C"/>
    <w:rsid w:val="00FF080A"/>
    <w:rsid w:val="00FF1E0A"/>
    <w:rsid w:val="00FF1E1F"/>
    <w:rsid w:val="00FF3527"/>
    <w:rsid w:val="00FF3C4B"/>
    <w:rsid w:val="00FF42B4"/>
    <w:rsid w:val="00FF45EA"/>
    <w:rsid w:val="00FF5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FC7"/>
    <w:pPr>
      <w:spacing w:before="120" w:after="120" w:line="360" w:lineRule="auto"/>
      <w:contextualSpacing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20FC7"/>
    <w:pPr>
      <w:keepNext/>
      <w:keepLines/>
      <w:spacing w:before="24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D20FC7"/>
    <w:pPr>
      <w:keepNext/>
      <w:keepLines/>
      <w:spacing w:before="240" w:after="0"/>
      <w:outlineLvl w:val="1"/>
    </w:pPr>
    <w:rPr>
      <w:rFonts w:ascii="Times New Roman Bold" w:hAnsi="Times New Roman Bold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D20FC7"/>
    <w:pPr>
      <w:keepNext/>
      <w:keepLines/>
      <w:spacing w:before="240"/>
      <w:outlineLvl w:val="2"/>
    </w:pPr>
    <w:rPr>
      <w:b/>
      <w:color w:val="1F4E79"/>
      <w:szCs w:val="20"/>
    </w:rPr>
  </w:style>
  <w:style w:type="paragraph" w:styleId="Heading4">
    <w:name w:val="heading 4"/>
    <w:basedOn w:val="Normal"/>
    <w:next w:val="Normal"/>
    <w:link w:val="Heading4Char"/>
    <w:unhideWhenUsed/>
    <w:qFormat/>
    <w:rsid w:val="00FE5B86"/>
    <w:pPr>
      <w:keepNext/>
      <w:keepLines/>
      <w:outlineLvl w:val="3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FE5B86"/>
    <w:rPr>
      <w:rFonts w:asciiTheme="minorHAnsi" w:eastAsiaTheme="majorEastAsia" w:hAnsiTheme="minorHAnsi" w:cstheme="majorBidi"/>
      <w:bCs/>
      <w:i/>
      <w:iCs/>
      <w:sz w:val="24"/>
    </w:rPr>
  </w:style>
  <w:style w:type="character" w:customStyle="1" w:styleId="Heading3Char">
    <w:name w:val="Heading 3 Char"/>
    <w:link w:val="Heading3"/>
    <w:uiPriority w:val="9"/>
    <w:rsid w:val="00D20FC7"/>
    <w:rPr>
      <w:rFonts w:ascii="Times New Roman" w:hAnsi="Times New Roman" w:cs="Times New Roman"/>
      <w:b/>
      <w:color w:val="1F4E79"/>
      <w:sz w:val="24"/>
      <w:szCs w:val="20"/>
    </w:rPr>
  </w:style>
  <w:style w:type="character" w:customStyle="1" w:styleId="Heading2Char">
    <w:name w:val="Heading 2 Char"/>
    <w:link w:val="Heading2"/>
    <w:rsid w:val="00D20FC7"/>
    <w:rPr>
      <w:rFonts w:ascii="Times New Roman Bold" w:hAnsi="Times New Roman Bold" w:cs="Times New Roman"/>
      <w:b/>
      <w:bCs/>
      <w:color w:val="4F81BD" w:themeColor="accent1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EA534E"/>
    <w:pPr>
      <w:tabs>
        <w:tab w:val="right" w:leader="dot" w:pos="9350"/>
      </w:tabs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rsid w:val="00EA534E"/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rsid w:val="00EA534E"/>
    <w:pPr>
      <w:tabs>
        <w:tab w:val="right" w:leader="dot" w:pos="9350"/>
      </w:tabs>
      <w:ind w:left="720"/>
    </w:pPr>
    <w:rPr>
      <w:rFonts w:eastAsiaTheme="minorEastAsia"/>
    </w:rPr>
  </w:style>
  <w:style w:type="paragraph" w:styleId="TOC4">
    <w:name w:val="toc 4"/>
    <w:basedOn w:val="Normal"/>
    <w:next w:val="Normal"/>
    <w:autoRedefine/>
    <w:uiPriority w:val="39"/>
    <w:unhideWhenUsed/>
    <w:rsid w:val="00EA534E"/>
    <w:pPr>
      <w:ind w:left="1080"/>
    </w:pPr>
  </w:style>
  <w:style w:type="character" w:customStyle="1" w:styleId="Heading1Char">
    <w:name w:val="Heading 1 Char"/>
    <w:basedOn w:val="DefaultParagraphFont"/>
    <w:link w:val="Heading1"/>
    <w:rsid w:val="00D20FC7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table" w:customStyle="1" w:styleId="APAFormatted">
    <w:name w:val="APA Formatted"/>
    <w:basedOn w:val="TableNormal"/>
    <w:uiPriority w:val="99"/>
    <w:qFormat/>
    <w:rsid w:val="003474E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12" w:space="0" w:color="auto"/>
        <w:bottom w:val="single" w:sz="12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auto"/>
        </w:tcBorders>
      </w:tcPr>
    </w:tblStylePr>
  </w:style>
  <w:style w:type="paragraph" w:styleId="ListParagraph">
    <w:name w:val="List Paragraph"/>
    <w:basedOn w:val="Normal"/>
    <w:autoRedefine/>
    <w:uiPriority w:val="34"/>
    <w:qFormat/>
    <w:rsid w:val="00D20FC7"/>
    <w:pPr>
      <w:spacing w:before="0" w:after="0"/>
      <w:ind w:left="720" w:hanging="360"/>
      <w:jc w:val="both"/>
    </w:pPr>
    <w:rPr>
      <w:rFonts w:eastAsia="Calibri"/>
    </w:rPr>
  </w:style>
  <w:style w:type="paragraph" w:styleId="Header">
    <w:name w:val="header"/>
    <w:basedOn w:val="Normal"/>
    <w:link w:val="HeaderChar"/>
    <w:rsid w:val="00D20FC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54E74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D20F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20FC7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D20F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20FC7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qFormat/>
    <w:rsid w:val="00D20FC7"/>
    <w:pPr>
      <w:pBdr>
        <w:bottom w:val="single" w:sz="8" w:space="4" w:color="4F81BD" w:themeColor="accent1"/>
      </w:pBdr>
      <w:spacing w:after="300"/>
    </w:pPr>
    <w:rPr>
      <w:rFonts w:eastAsiaTheme="majorEastAsia" w:cstheme="majorBidi"/>
      <w:color w:val="244061" w:themeColor="accent1" w:themeShade="8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D20FC7"/>
    <w:rPr>
      <w:rFonts w:ascii="Times New Roman" w:eastAsiaTheme="majorEastAsia" w:hAnsi="Times New Roman" w:cstheme="majorBidi"/>
      <w:color w:val="244061" w:themeColor="accent1" w:themeShade="80"/>
      <w:spacing w:val="5"/>
      <w:kern w:val="28"/>
      <w:sz w:val="52"/>
      <w:szCs w:val="52"/>
    </w:rPr>
  </w:style>
  <w:style w:type="paragraph" w:styleId="Subtitle">
    <w:name w:val="Subtitle"/>
    <w:basedOn w:val="Header"/>
    <w:next w:val="Normal"/>
    <w:link w:val="SubtitleChar"/>
    <w:uiPriority w:val="11"/>
    <w:qFormat/>
    <w:rsid w:val="000449AF"/>
    <w:pPr>
      <w:jc w:val="center"/>
    </w:pPr>
  </w:style>
  <w:style w:type="character" w:customStyle="1" w:styleId="SubtitleChar">
    <w:name w:val="Subtitle Char"/>
    <w:basedOn w:val="DefaultParagraphFont"/>
    <w:link w:val="Subtitle"/>
    <w:uiPriority w:val="11"/>
    <w:rsid w:val="000449AF"/>
    <w:rPr>
      <w:rFonts w:cs="Times New Roman"/>
      <w:sz w:val="24"/>
      <w:szCs w:val="20"/>
    </w:rPr>
  </w:style>
  <w:style w:type="paragraph" w:styleId="NoSpacing">
    <w:name w:val="No Spacing"/>
    <w:uiPriority w:val="1"/>
    <w:qFormat/>
    <w:rsid w:val="00F47918"/>
    <w:pPr>
      <w:spacing w:after="0" w:line="240" w:lineRule="auto"/>
      <w:ind w:left="360"/>
      <w:jc w:val="both"/>
    </w:pPr>
    <w:rPr>
      <w:rFonts w:cs="Times New Roman"/>
      <w:sz w:val="24"/>
      <w:szCs w:val="20"/>
    </w:rPr>
  </w:style>
  <w:style w:type="character" w:styleId="Hyperlink">
    <w:name w:val="Hyperlink"/>
    <w:uiPriority w:val="99"/>
    <w:unhideWhenUsed/>
    <w:rsid w:val="00D20FC7"/>
    <w:rPr>
      <w:color w:val="0000FF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3472AA"/>
  </w:style>
  <w:style w:type="table" w:customStyle="1" w:styleId="APAFormatted1">
    <w:name w:val="APA Formatted1"/>
    <w:basedOn w:val="TableNormal"/>
    <w:uiPriority w:val="99"/>
    <w:qFormat/>
    <w:rsid w:val="003472A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12" w:space="0" w:color="auto"/>
        <w:bottom w:val="single" w:sz="12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auto"/>
        </w:tcBorders>
      </w:tcPr>
    </w:tblStylePr>
  </w:style>
  <w:style w:type="table" w:customStyle="1" w:styleId="LightList1">
    <w:name w:val="Light List1"/>
    <w:basedOn w:val="TableNormal"/>
    <w:uiPriority w:val="61"/>
    <w:rsid w:val="003472AA"/>
    <w:pPr>
      <w:spacing w:after="0" w:line="240" w:lineRule="auto"/>
      <w:ind w:firstLine="360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TableGrid">
    <w:name w:val="Table Grid"/>
    <w:basedOn w:val="TableNormal"/>
    <w:uiPriority w:val="59"/>
    <w:rsid w:val="00D20FC7"/>
    <w:pPr>
      <w:spacing w:after="0" w:line="240" w:lineRule="auto"/>
    </w:pPr>
    <w:rPr>
      <w:rFonts w:ascii="Times New Roman" w:eastAsiaTheme="minorHAnsi" w:hAnsi="Times New Roman"/>
      <w:sz w:val="24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930A8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BB4320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213CE2"/>
    <w:rPr>
      <w:i/>
      <w:iCs/>
    </w:rPr>
  </w:style>
  <w:style w:type="character" w:styleId="Strong">
    <w:name w:val="Strong"/>
    <w:basedOn w:val="DefaultParagraphFont"/>
    <w:uiPriority w:val="22"/>
    <w:qFormat/>
    <w:rsid w:val="00BD2A01"/>
    <w:rPr>
      <w:b/>
      <w:bCs/>
    </w:rPr>
  </w:style>
  <w:style w:type="character" w:styleId="PageNumber">
    <w:name w:val="page number"/>
    <w:basedOn w:val="DefaultParagraphFont"/>
    <w:rsid w:val="00D20FC7"/>
  </w:style>
  <w:style w:type="character" w:customStyle="1" w:styleId="apple-converted-space">
    <w:name w:val="apple-converted-space"/>
    <w:basedOn w:val="DefaultParagraphFont"/>
    <w:rsid w:val="00D20FC7"/>
  </w:style>
  <w:style w:type="paragraph" w:customStyle="1" w:styleId="NumberedList">
    <w:name w:val="Numbered List"/>
    <w:basedOn w:val="Normal"/>
    <w:uiPriority w:val="99"/>
    <w:qFormat/>
    <w:rsid w:val="00D20FC7"/>
    <w:pPr>
      <w:numPr>
        <w:numId w:val="54"/>
      </w:numPr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D20FC7"/>
    <w:pPr>
      <w:ind w:left="720" w:hanging="720"/>
    </w:pPr>
    <w:rPr>
      <w:rFonts w:eastAsiaTheme="minorHAnsi" w:cstheme="minorBidi"/>
      <w:szCs w:val="22"/>
    </w:rPr>
  </w:style>
  <w:style w:type="paragraph" w:customStyle="1" w:styleId="BulletedList">
    <w:name w:val="Bulleted List"/>
    <w:basedOn w:val="Normal"/>
    <w:qFormat/>
    <w:rsid w:val="00D20FC7"/>
    <w:pPr>
      <w:numPr>
        <w:numId w:val="55"/>
      </w:numPr>
    </w:pPr>
  </w:style>
  <w:style w:type="paragraph" w:customStyle="1" w:styleId="BL">
    <w:name w:val="BL"/>
    <w:basedOn w:val="Normal"/>
    <w:autoRedefine/>
    <w:uiPriority w:val="99"/>
    <w:rsid w:val="00D20FC7"/>
    <w:pPr>
      <w:widowControl w:val="0"/>
      <w:numPr>
        <w:numId w:val="56"/>
      </w:numPr>
      <w:tabs>
        <w:tab w:val="left" w:pos="280"/>
      </w:tabs>
      <w:autoSpaceDE w:val="0"/>
      <w:autoSpaceDN w:val="0"/>
      <w:adjustRightInd w:val="0"/>
      <w:spacing w:before="0"/>
      <w:contextualSpacing w:val="0"/>
      <w:jc w:val="both"/>
      <w:textAlignment w:val="center"/>
    </w:pPr>
    <w:rPr>
      <w:rFonts w:eastAsia="Calibri" w:cs="Frutiger LT Std 57 Cn"/>
      <w:color w:val="000000"/>
      <w:szCs w:val="18"/>
      <w:lang w:val="en-GB" w:eastAsia="en-GB"/>
    </w:rPr>
  </w:style>
  <w:style w:type="paragraph" w:customStyle="1" w:styleId="NL">
    <w:name w:val="NL"/>
    <w:basedOn w:val="Normal"/>
    <w:qFormat/>
    <w:rsid w:val="00D20FC7"/>
    <w:pPr>
      <w:ind w:left="720" w:hanging="360"/>
    </w:pPr>
    <w:rPr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16FC0"/>
    <w:rPr>
      <w:color w:val="800080" w:themeColor="followedHyperlink"/>
      <w:u w:val="single"/>
    </w:rPr>
  </w:style>
  <w:style w:type="character" w:customStyle="1" w:styleId="MTConvertedEquation">
    <w:name w:val="MTConvertedEquation"/>
    <w:basedOn w:val="DefaultParagraphFont"/>
    <w:rsid w:val="00430F82"/>
    <w:rPr>
      <w:rFonts w:ascii="Cambria Math" w:hAnsi="Cambria Math"/>
      <w:i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8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83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0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6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2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38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1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2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landers.net/datasets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k042\AppData\Roaming\Microsoft\Templates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3022D9C-5BC8-4515-B82F-B749C5A75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</Template>
  <TotalTime>0</TotalTime>
  <Pages>15</Pages>
  <Words>2137</Words>
  <Characters>12187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 Dominion University</Company>
  <LinksUpToDate>false</LinksUpToDate>
  <CharactersWithSpaces>14296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Richard N. Landers</dc:creator>
  <cp:lastModifiedBy>UserAdmin</cp:lastModifiedBy>
  <cp:revision>3</cp:revision>
  <dcterms:created xsi:type="dcterms:W3CDTF">2019-05-09T13:47:00Z</dcterms:created>
  <dcterms:modified xsi:type="dcterms:W3CDTF">2020-02-13T04:02:00Z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