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<Relationships xmlns="http://schemas.openxmlformats.org/package/2006/relationships"><Relationship Target="word/document.xml" Type="http://schemas.openxmlformats.org/officeDocument/2006/relationships/officeDocument" Id="rId1"></Relationship><Relationship Target="docProps/core.xml" Type="http://schemas.openxmlformats.org/package/2006/relationships/metadata/core-properties" Id="rId2"></Relationship><Relationship Target="docProps/app.xml" Type="http://schemas.openxmlformats.org/officeDocument/2006/relationships/extended-properties" Id="rId3"></Relationship><Relationship Target="docProps/custom.xml" Type="http://schemas.openxmlformats.org/officeDocument/2006/relationships/custom-properties" Id="rId4"></Relationship></Relationships>
</file>

<file path=word/document.xml><?xml version="1.0" encoding="utf-8"?>
<w:document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xvml="urn:schemas-microsoft-com:office:excel" xmlns:o="urn:schemas-microsoft-com:office:office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m="http://schemas.openxmlformats.org/officeDocument/2006/math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>
  <!--Powered by docx4j 6.0.1 (Apache licensed)-->
  <w:body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sz w:val="24"/>
        </w:rPr>
        <w:t>Microorganisms are best defined as organisms that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cause human disease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lack a cell nucleus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are infectious particles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are too small to be seen with the unaided eye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can only be found growing in laboratories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01.01 List the six types of microorganisms we will be studying in this book.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sz w:val="24"/>
        </w:rPr>
        <w:t>Which of the following are not considered microorganisms?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Mosquitoes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Protozoa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Bacteria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Viruses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Fungi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01.01 List the six types of microorganisms we will be studying in this book.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sz w:val="24"/>
        </w:rPr>
        <w:t>Helminths are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bacteria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protozoa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molds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parasitic worms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infectious particles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01.01 List the six types of microorganisms we will be studying in this book.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ASM Objective : 02.04 While microscopic eukaryotes (for example, fungi, protozoa, and algae) carry ou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sz w:val="24"/>
        </w:rPr>
        <w:t>Among these types of microorganisms, the ______ arenoncellular.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viruses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helminths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protozoans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bacteria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01.01 List the six types of microorganisms we will be studying in this book.</w:t>
        <w:br/>
      </w:r>
      <w:r>
        <w:rPr>
          <w:rFonts w:ascii="Times New Roman"/>
          <w:sz w:val="20"/>
        </w:rPr>
        <w:t>Learning Outcome : 01.08 Identify two types of acellular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02.05  The replication cycles of viruses (lytic and lysogenic) differ among viruses a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sz w:val="24"/>
        </w:rPr>
        <w:t>Studies of the immune response to an infection caused by microorganisms would be performed by a/an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hypersensitivity specialist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epidemiologist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immunologist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geomicrobiologist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01.02 Identify multiple professions using microbiology.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sz w:val="24"/>
        </w:rPr>
        <w:t>Which of the following pairs of career descriptions and work tasks is not correctly matched?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Industrial microbiologist -- manipulate bacterial strains to be less pathogenic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Agricultural microbiologist -- identify bacterial causes of crop disease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Public health microbiologist -- track the incidence of AIDS in a population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Medical microbiologist -- identify the cause of a bladder infection at a hospital lab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01.02 Identify multiple professions using microbiology.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sz w:val="24"/>
        </w:rPr>
        <w:t>A scientist who studies the influence of microbes in the formation of caves is called a/an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geomicrobiologist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astrobiologist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epidemiologist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immunologist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01.02 Identify multiple professions using microbiology.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06.01 Microbes are essential for life as we know it and the processes that support li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sz w:val="24"/>
        </w:rPr>
        <w:t>Astrobiology is considered a sub-discipline of microbiology because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life elsewhere in the universe is likely to be microbial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microbes are known to exist on other planets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all extraterrestrials known are microbial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only microbes can reproduce under the extreme conditions in outer space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01.02 Identify multiple professions using microbiology.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01.01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sz w:val="24"/>
        </w:rPr>
        <w:t>Which of the following does not indicate microbe involvement in energy and nutrient flow?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Thermal hot springs warmed by heat from earth's interior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Formation of greenhouse gases, CO   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 and methane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Digestion of complex carbohydrates in animal diets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Decomposition of dead matter and wastes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01.03 Describe the role and impact of microbes on the earth.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ASM Objective : 06.01 Microbes are essential for life as we know it and the processes that support li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sz w:val="24"/>
        </w:rPr>
        <w:t>The microorganisms that recycle nutrients by breaking down dead matter and wastes are called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decomposers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prokaryotes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pathogens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eukaryotes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fermenters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01.03 Describe the role and impact of microbes on the earth.</w:t>
        <w:br/>
      </w:r>
      <w:r>
        <w:rPr>
          <w:rFonts w:ascii="Times New Roman"/>
          <w:sz w:val="20"/>
        </w:rPr>
        <w:t>ASM Topic : Module 03 Metabolic Pathways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03.01 Bacteria and Archaea exhibit extensive, and often unique, metabolic diversity (</w:t>
        <w:br/>
      </w:r>
      <w:r>
        <w:rPr>
          <w:rFonts w:ascii="Times New Roman"/>
          <w:sz w:val="20"/>
        </w:rPr>
        <w:t>ASM Objective : 06.01 Microbes are essential for life as we know it and the processes that support li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>The majority of oxygen in earth's atmosphere is a product of photosynthesis by ______.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microorganisms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rain forests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agricultural lands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green plants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01.03 Describe the role and impact of microbes on the earth.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ASM Objective : 06.01 Microbes are essential for life as we know it and the processes that support li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sz w:val="24"/>
        </w:rPr>
        <w:t>The three cell types discussed, eukaryotes, archaea, and bacteria, all derived from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 common ancestral cell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photosynthetic bacteria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archaea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cells with a true nucleus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01.04 Explain the theory of evolution and why it is called a theory.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01.01 Cells, organelles (e.g., mitochondria and chloroplasts) and all major metabolic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sz w:val="24"/>
        </w:rPr>
        <w:t>The first cells appeared about _____ billion years ago.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5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3.5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1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01.04 Explain the theory of evolution and why it is called a theory.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01.01 Cells, organelles (e.g., mitochondria and chloroplasts) and all major metabolic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sz w:val="24"/>
        </w:rPr>
        <w:t>Which area of biology states that living things undergo gradual structural and functional changes over long periods of time?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Morphology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Phylogeny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Evolution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Genetics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E)    </w:t>
      </w:r>
      <w:r>
        <w:rPr>
          <w:rFonts w:ascii="Times New Roman"/>
          <w:b w:val="false"/>
          <w:i w:val="false"/>
          <w:color w:val="000000"/>
          <w:sz w:val="24"/>
        </w:rPr>
        <w:t>Transformation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01.04 Explain the theory of evolution and why it is called a theory.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sz w:val="24"/>
        </w:rPr>
        <w:t>When humans manipulate the genes of microorganisms, the process is called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bioremediation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genetic engineering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epidemiology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immunology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taxonomy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01.05 Explain one old way and one new way that humans manipulate organisms for the</w:t>
        <w:br/>
      </w:r>
      <w:r>
        <w:rPr>
          <w:rFonts w:ascii="Times New Roman"/>
          <w:sz w:val="20"/>
        </w:rPr>
        <w:t>ASM Topic : Module 04 Information Flow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04.05 Cell genomes can be manipulated to alter cell function.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sz w:val="24"/>
        </w:rPr>
        <w:t>Which activity is an example of biotechnology?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Bacteria in the soil secreting an antibiotic to kill competitors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 microbiologist using the microscope to view bacteria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Egyptians using moldy bread on wounds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/>
          <w:color w:val="000000"/>
          <w:sz w:val="24"/>
        </w:rPr>
        <w:t>Escherichia coli</w:t>
      </w:r>
      <w:r>
        <w:rPr>
          <w:rFonts w:ascii="Times New Roman"/>
          <w:b w:val="false"/>
          <w:i w:val="false"/>
          <w:color w:val="000000"/>
          <w:sz w:val="24"/>
        </w:rPr>
        <w:t xml:space="preserve"> producing human insulin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Public health officials monitoring diseases in a community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01.05 Explain one old way and one new way that humans manipulate organisms for the</w:t>
        <w:br/>
      </w:r>
      <w:r>
        <w:rPr>
          <w:rFonts w:ascii="Times New Roman"/>
          <w:sz w:val="20"/>
        </w:rPr>
        <w:t>ASM Topic : Module 04 Information Flow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sz w:val="24"/>
        </w:rPr>
        <w:t>Which of the following is a traditional human use of microorganisms?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Baking bread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Treating water and sewage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Mass-producing antibiotics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Cleaning up oil spills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01.05 Explain one old way and one new way that humans manipulate organisms for the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sz w:val="24"/>
        </w:rPr>
        <w:t>Using microbes to detoxify a site contaminated with heavy metals is an example of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biotechnology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bioremediation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decomposition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immunology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epidemiology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01.05 Explain one old way and one new way that humans manipulate organisms for the</w:t>
        <w:br/>
      </w:r>
      <w:r>
        <w:rPr>
          <w:rFonts w:ascii="Times New Roman"/>
          <w:sz w:val="20"/>
        </w:rPr>
        <w:t>ASM Topic : Module 06 Impact of Microorganisms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sz w:val="24"/>
        </w:rPr>
        <w:t>Disease-causing microorganisms are called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decomposers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bacteria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pathogens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eukaryotes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fermenters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01.06 Summarize the relative burden of human disease caused by microbes, emphasizi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01.04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sz w:val="24"/>
        </w:rPr>
        <w:t>The number one worldwide infectious diseases are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AIDS-related diseases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diarrheal diseases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malaria and other protozoan diseases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measles and other rash diseases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respiratory diseases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01.06 Summarize the relative burden of human disease caused by microbes, emphasizi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01.04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sz w:val="24"/>
        </w:rPr>
        <w:t>The incidence of deaths from communicable disease is ______ in the United States compared to the entire world.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less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greater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about the same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01.06 Summarize the relative burden of human disease caused by microbes, emphasizi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01.04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sz w:val="24"/>
        </w:rPr>
        <w:t>In which way are bacteria and eukaryotes the same?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Contain membrane-bound organelles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Possess a cell membrane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Contain a nucleus to hold DNA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Always have a cell wall for rigidity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01.07 Differentiate among bacteria, archaea, and eukaryotic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ASM Objective : 02.02 Bacteria have unique cell structures that can be targets for antibiotics, immun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sz w:val="24"/>
        </w:rPr>
        <w:t>In which way are archaea and eukaryotesthe same?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Contain membrane-bound organelles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Have similar ssu rRNA sequences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Contain mitochondria for energy production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Possess RNA instead of DNA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01.07 Differentiate among bacteria, archaea, and eukaryotic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ASM Objective : 02.02 Bacteria have unique cell structures that can be targets for antibiotics, immun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sz w:val="24"/>
        </w:rPr>
        <w:t>Which of the following is a unique characteristic of viruses that distinguishes them from the other major groups of microorganisms?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Cause human disease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Lack a nucleus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Cannot be seen without a microscope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Contain genetic material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Lack cell structure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01.08 Identify two types of acellular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ASM Objective : 04.04 The synthesis of viral genetic material and proteins is dependent on host cells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sz w:val="24"/>
        </w:rPr>
        <w:t>Which group of microorganisms is composed only of hereditary material wrapped in a protein covering?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Viruses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Bacteria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Parasites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Fungi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Yeasts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01.08 Identify two types of acellular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sz w:val="24"/>
        </w:rPr>
        <w:t>Eukaryotic cells are larger than bacterial or archaeal cells; allcells are larger than macromolecules. Where do viruses fit on this scale?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Viruses are larger than eukaryotic cells.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Viruses are smaller than eukaryotic cells, but larger than bacterial or archaeal cells.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Viruses are smaller than bacterial or archaeal cells, but larger than macromolecules.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Viruses are smaller than macromolecules.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01.09 Compare and contrast the relative sizes of the different microbes.</w:t>
        <w:br/>
      </w:r>
      <w:r>
        <w:rPr>
          <w:rFonts w:ascii="Times New Roman"/>
          <w:sz w:val="20"/>
        </w:rPr>
        <w:t>Learning Outcome : 01.08 Identify two types of acellular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sz w:val="24"/>
        </w:rPr>
        <w:t>In general, eukaryotic cells are about ______ times larger than bacterial or archaeal cells.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2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10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50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1000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01.09 Compare and contrast the relative sizes of the different microbes.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sz w:val="24"/>
        </w:rPr>
        <w:t>Archaealcells are about ______ bacterial cells.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same size as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ten times larger than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ten times smaller than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01.09 Compare and contrast the relative sizes of the different microbes.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sz w:val="24"/>
        </w:rPr>
        <w:t>Which of the following historical microbiologists is incorrectly paired with his contribution to the science?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Francesco Redi: tested spontaneous generation with meat exposed to the air or covered with cloth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Antonie van Leeuwenhoek:made and used quality magnifying lenses to observe and record microorganisms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Louis Pasteur: demonstrated that anthrax was caused by a bacterium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Joseph Lister: promoted disinfecting hands and air prior to surgery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01.10 Make a time line of the development of microbiology from the 1600s to today.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b w:val="false"/>
          <w:i w:val="false"/>
          <w:color w:val="000000"/>
          <w:sz w:val="24"/>
        </w:rPr>
        <w:t>In the experiments constructed by Pasteur to disprove spontaneous generation, swan-necked flasks were used. Why was this shape of flask used in this experiment?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The glass necks needed to be open to the air, yet constructed so that bacteria would settle in the lowest part of the neck.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These flask shapes were the easiest and cheapest to produce.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The shape of the glass neck allowed the bacteria into the flask and then into the media, but air could not enter.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Because the glass necks were stretched out, the heat used to sterilize the medium inside of the flask could not kill the bacteria in the neck.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01.10 Make a time line of the development of microbiology from the 1600s to today.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b w:val="false"/>
          <w:i w:val="false"/>
          <w:color w:val="000000"/>
          <w:sz w:val="24"/>
        </w:rPr>
        <w:t>Koch's postulates are criteria used to establish that ______.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microbes are found on dust particles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 specific microbe is the cause of a specific disease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life forms can only arise from preexisting life forms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specific microbe should be classified in a specific kingdom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microbes can be used to clean up toxic spills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01.10 Make a time line of the development of microbiology from the 1600s to today.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07.01b Ability to apply the process of science: Analyze and interpret results from a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NOT a recent discovery that has had a huge impact on the understanding of microbiology?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Restriction enzymes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PCR technique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Human microbiome project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Small RNAs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E)    </w:t>
      </w:r>
      <w:r>
        <w:rPr>
          <w:rFonts w:ascii="Times New Roman"/>
          <w:b w:val="false"/>
          <w:i w:val="false"/>
          <w:color w:val="000000"/>
          <w:sz w:val="24"/>
        </w:rPr>
        <w:t>All are significant discoveries.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01.11 List some recent microbiological discoveries of great impact.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06.03 Humans utilize and harness microorganisms and their products.</w:t>
        <w:br/>
      </w:r>
      <w:r>
        <w:rPr>
          <w:rFonts w:ascii="Times New Roman"/>
          <w:sz w:val="20"/>
        </w:rPr>
        <w:t>ASM Objective : 06.04 Because the true diversity of microbial life is largely unknown, its effects an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sz w:val="24"/>
        </w:rPr>
        <w:t>The sum total of all the microbes in a certain environment is termed the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microbiome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biofilm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microbial niche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domain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phylogeny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01.11 List some recent microbiological discoveries of great impact.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sz w:val="24"/>
        </w:rPr>
        <w:t>Which of the following is not a process in the scientific method?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Belief in a preconceived idea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Formulation ofa hypothesis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Systematic observation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Laboratory experimentation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Development of a theory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sz w:val="24"/>
        </w:rPr>
        <w:t>Experimentation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is designed to refute an hypothesis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is designed to support an hypothesis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provides a means to gather subjective data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provides a means to gather objective data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is the first step in the scientific method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sz w:val="24"/>
        </w:rPr>
        <w:t>The scientific method includes all of the following except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hypothesis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experimentation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observation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publication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sz w:val="24"/>
        </w:rPr>
        <w:t>Caring for patients infected with a new virus requires safety precautions for medical personnel. Choosing appropriate procedures is an example of a/an ______ process.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deductive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inductive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hypothetical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pathogenic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07.01b Ability to apply the process of science: Analyze and interpret results from a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sz w:val="24"/>
        </w:rPr>
        <w:t>Sterile is best described as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pathogen-free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absence of spores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absence of any life forms and viral particles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pasteurized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homogenized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01.10 Make a time line of the development of microbiology from the 1600s to today.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05.01 Microorganisms are ubiquitous and live in diverse and dynamic ecosystems.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sz w:val="24"/>
        </w:rPr>
        <w:t>Taxonomy does not involve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nomenclature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classification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identification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a common name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01.13 Differentiate among the terms nomenclature, taxonomy, and classification.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sz w:val="24"/>
        </w:rPr>
        <w:t>Which scientific field is involved in the identification, classification, and naming of organisms?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Nomenclature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Taxonomy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Phylogeny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Pathology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Epidemiology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01.13 Differentiate among the terms nomenclature, taxonomy, and classification.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sz w:val="24"/>
        </w:rPr>
        <w:t>The orderly arrangement of organisms into a hierarchy of taxa is called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classification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identification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nomenclature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experimentation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biotechnology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01.13 Differentiate among the terms nomenclature, taxonomy, and classification.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sz w:val="24"/>
        </w:rPr>
        <w:t>Which of the following is a taxon that contains all the other taxa listed?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Species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Phylum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Kingdom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Genus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Family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01.14 Create a mnemonic device for remembering the taxonomic categories.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sz w:val="24"/>
        </w:rPr>
        <w:t>The smallest and most significant taxon is a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genus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species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kingdom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family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phylum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01.14 Create a mnemonic device for remembering the taxonomic categories.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01.04 The traditional concept of species is not readily applicable to microbes due to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sz w:val="24"/>
        </w:rPr>
        <w:t>Select the correct descending taxonomic hierarchy (left to right).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Family, order, class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Family, genus, species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Genus, species, family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Class, phylum, order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Kingdom, domain, phylum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01.14 Create a mnemonic device for remembering the taxonomic categories.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sz w:val="24"/>
        </w:rPr>
        <w:t>A recently-developed mnemonic for remembering the taxonomic levels from Domain to Species is "Dumb Kids Prefer Candy Over Fancy Green Salad." The word "candy" here is a reminder of the taxonomic level of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class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category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chain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colony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culture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01.14 Create a mnemonic device for remembering the taxonomic categories.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sz w:val="24"/>
        </w:rPr>
        <w:t>Which of the following is a scientific name?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Gram-positive streptococcus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/>
          <w:color w:val="000000"/>
          <w:sz w:val="24"/>
        </w:rPr>
        <w:t>Streptococcus pyogenes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Anthrax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Streptobacilli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01.15 Correctly write the binomial name for a microorganism.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sz w:val="24"/>
        </w:rPr>
        <w:t>When assigning a scientific name to an organism,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species name is capitalized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species name is placed first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 species name can be abbreviated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both genus and species names are capitalized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both genus and species names are italicized or underlined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01.15 Correctly write the binomial name for a microorganism.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sz w:val="24"/>
        </w:rPr>
        <w:t>Which scientific name is written correctly?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Staphylococcus aureus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staphylococcus aureus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Staphylococcus Aureus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/>
          <w:color w:val="000000"/>
          <w:sz w:val="24"/>
        </w:rPr>
        <w:t>Staphylococcus aureus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S. aureus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01.15 Correctly write the binomial name for a microorganism.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sz w:val="24"/>
        </w:rPr>
        <w:t>A diagram of the three domains (Bacteria, Archaea, Eukarya) proceeding from the Last CommonAncestor would show Archaea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as the original cells from which the others derived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branching off the Domain Eukarya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branching off the Domain Bacteria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01.16 Draw a diagram of the three major domains.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01.01 Cells, organelles (e.g., mitochondria and chloroplasts) and all major metabolic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b w:val="false"/>
          <w:i w:val="false"/>
          <w:color w:val="000000"/>
          <w:sz w:val="24"/>
        </w:rPr>
        <w:t>Analysis of the small subunit rRNAs from all organisms in the three current domains suggests that _______.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the eukaryotes arose from prokaryotes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the Archaea are more closely related to bacteria than eukaryotes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all modern and extinct organisms on earth arose from a common ancestor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bacteria, archaea, and eukaryotes are not related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01.16 Draw a diagram of the three major domains.</w:t>
        <w:br/>
      </w:r>
      <w:r>
        <w:rPr>
          <w:rFonts w:ascii="Times New Roman"/>
          <w:sz w:val="20"/>
        </w:rPr>
        <w:t>Learning Outcome : 01.17 Explain the difference between traditional and molecular approaches to taxon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01.01 Cells, organelles (e.g., mitochondria and chloroplasts) and all major metabolic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sz w:val="24"/>
        </w:rPr>
        <w:t>The study of evolutionary relationships among organisms is called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biotechnology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genetics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recombinant DNA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phylogeny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taxonomy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01.04 Explain the theory of evolution and why it is called a theory.</w:t>
        <w:br/>
      </w:r>
      <w:r>
        <w:rPr>
          <w:rFonts w:ascii="Times New Roman"/>
          <w:sz w:val="20"/>
        </w:rPr>
        <w:t>Learning Outcome : 01.17 Explain the difference between traditional and molecular approaches to taxon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sz w:val="24"/>
        </w:rPr>
        <w:t>A scientist studying the sequence of nucleotides in the rRNA of a bacterial species is working on _______.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determining evolutionary relatedness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bioremediation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recombinant DNA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nomenclature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determining if that species is the cause of a new disease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01.17 Explain the difference between traditional and molecular approaches to taxon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sz w:val="24"/>
        </w:rPr>
        <w:t>Trees of life that illustrate the phylogenetic relationships of all organisms were traditionally based on ______; newer methods for determining phylogeny rely on ______.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morphology; nucleic acid sequences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nucleic acid sequences; morphology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morphology; virology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morphology; nutritional requirements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E)    nucleic acid sequences; microbiomes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01.17 Explain the difference between traditional and molecular approaches to taxon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sz w:val="24"/>
        </w:rPr>
        <w:t>A hypothesis must be tested many times before it can be considered a theory.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Learning Outcome : 01.04 Explain the theory of evolution and why it is called a theory.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01.02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55)</w:t>
        <w:tab/>
      </w:r>
      <w:r>
        <w:rPr>
          <w:rFonts w:ascii="Times New Roman"/>
          <w:sz w:val="24"/>
        </w:rPr>
        <w:t>Many chronic medical conditions have been found to be associated with microbial agents.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01.06 Summarize the relative burden of human disease caused by microbes, emphasizi</w:t>
        <w:br/>
      </w:r>
      <w:r>
        <w:rPr>
          <w:rFonts w:ascii="Times New Roman"/>
          <w:sz w:val="20"/>
        </w:rPr>
        <w:t>ASM Topic : Module 05 Systems</w:t>
        <w:br/>
      </w:r>
      <w:r>
        <w:rPr>
          <w:rFonts w:ascii="Times New Roman"/>
          <w:sz w:val="20"/>
        </w:rPr>
        <w:t>ASM Objective : 05.04 Microorganisms, cellular and viral, can interact with both human and nonhuman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01.04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Topic : Microbial Roles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56)</w:t>
        <w:tab/>
      </w:r>
      <w:r>
        <w:rPr>
          <w:rFonts w:ascii="Times New Roman"/>
          <w:sz w:val="24"/>
        </w:rPr>
        <w:t>All bacteria and archaea are microorganisms, but only some eukaryotes are microorganisms.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01.07 Differentiate among bacteria, archaea, and eukaryotic microorganisms.</w:t>
        <w:br/>
      </w:r>
      <w:r>
        <w:rPr>
          <w:rFonts w:ascii="Times New Roman"/>
          <w:sz w:val="20"/>
        </w:rPr>
        <w:t>ASM Topic : Module 02 Structure and Function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01.05</w:t>
        <w:br/>
      </w:r>
      <w:r>
        <w:rPr>
          <w:rFonts w:ascii="Times New Roman"/>
          <w:sz w:val="20"/>
        </w:rPr>
        <w:t>Topic : Cellular Organization</w:t>
        <w:br/>
      </w:r>
      <w:r>
        <w:rPr>
          <w:rFonts w:ascii="Times New Roman"/>
          <w:sz w:val="20"/>
        </w:rPr>
        <w:t>ASM Objective : 02.01 The structure and function of microorganisms have been revealed by the use of m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57)</w:t>
        <w:tab/>
      </w:r>
      <w:r>
        <w:rPr>
          <w:rFonts w:ascii="Times New Roman"/>
          <w:sz w:val="24"/>
        </w:rPr>
        <w:t>The scientific method involves formulating a tentative explanation, called the hypothesis, to account for what has been observed or measured.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01.12 Explain what is important about the scientific method.</w:t>
        <w:br/>
      </w:r>
      <w:r>
        <w:rPr>
          <w:rFonts w:ascii="Times New Roman"/>
          <w:sz w:val="20"/>
        </w:rPr>
        <w:t>ASM Topic : Module 07 Scientific Thinking</w:t>
        <w:br/>
      </w:r>
      <w:r>
        <w:rPr>
          <w:rFonts w:ascii="Times New Roman"/>
          <w:sz w:val="20"/>
        </w:rPr>
        <w:t>ASM Objective : 07.01a Ability to apply the process of science: Demonstrate an ability to formulate h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Topic : History of Microbiology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58)</w:t>
        <w:tab/>
      </w:r>
      <w:r>
        <w:rPr>
          <w:rFonts w:ascii="Times New Roman"/>
          <w:sz w:val="24"/>
        </w:rPr>
        <w:t>Members of the same species share many more characteristics compared to those shared by members of the same kingdom.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01.13 Differentiate among the terms nomenclature, taxonomy, and classification.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59)</w:t>
        <w:tab/>
      </w:r>
      <w:r>
        <w:rPr>
          <w:rFonts w:ascii="Times New Roman"/>
          <w:sz w:val="24"/>
        </w:rPr>
        <w:t>The names of the three proposed domains are: Bacteria, Protista, and Eukarya.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t>⊚</w:t>
        <w:tab/>
        <w:t>true</w:t>
        <w:br/>
      </w:r>
      <w:r>
        <w:rPr>
          <w:rFonts w:ascii="Times New Roman"/>
          <w:sz w:val="24"/>
        </w:rPr>
        <w:tab/>
        <w:t>⊚</w:t>
        <w:tab/>
        <w:t>false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Learning Outcome : 01.16 Draw a diagram of the three major domains.</w:t>
        <w:br/>
      </w:r>
      <w:r>
        <w:rPr>
          <w:rFonts w:ascii="Times New Roman"/>
          <w:sz w:val="20"/>
        </w:rPr>
        <w:t>ASM Topic : Module 01 Evolution</w:t>
        <w:br/>
      </w:r>
      <w:r>
        <w:rPr>
          <w:rFonts w:ascii="Times New Roman"/>
          <w:sz w:val="20"/>
        </w:rPr>
        <w:t>ASM Objective : 01.05 The evolutionary relatedness of organisms is best reflected in phylogenetic tre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Section : 01.07</w:t>
        <w:br/>
      </w:r>
      <w:r>
        <w:rPr>
          <w:rFonts w:ascii="Times New Roman"/>
          <w:sz w:val="20"/>
        </w:rPr>
        <w:t>Topic : Taxonomy of Microorganisms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ch1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32) 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42)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45)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47) 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54)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55)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56)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57)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58) TRUE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59) FALSE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xvml="urn:schemas-microsoft-com:office:excel" xmlns:o="urn:schemas-microsoft-com:office:office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m="http://schemas.openxmlformats.org/officeDocument/2006/math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xvml="urn:schemas-microsoft-com:office:excel" xmlns:o="urn:schemas-microsoft-com:office:office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m="http://schemas.openxmlformats.org/officeDocument/2006/math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/>
</file>

<file path=word/settings.xml><?xml version="1.0" encoding="utf-8"?>
<w:setting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xvml="urn:schemas-microsoft-com:office:excel" xmlns:o="urn:schemas-microsoft-com:office:office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m="http://schemas.openxmlformats.org/officeDocument/2006/math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w16cid="http://schemas.microsoft.com/office/word/2016/wordml/cid" xmlns:w16se="http://schemas.microsoft.com/office/word/2015/wordml/symex" xmlns:wps="http://schemas.microsoft.com/office/word/2010/wordprocessingShape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w10="urn:schemas-microsoft-com:office:word" xmlns:v="urn:schemas-microsoft-com:vml" xmlns:xvml="urn:schemas-microsoft-com:office:excel" xmlns:o="urn:schemas-microsoft-com:office:office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wne="http://schemas.microsoft.com/office/word/2006/wordml" xmlns:sl="http://schemas.openxmlformats.org/schemaLibrary/2006/main" xmlns:mc="http://schemas.openxmlformats.org/markup-compatibility/2006" xmlns:m="http://schemas.openxmlformats.org/officeDocument/2006/math" xmlns:wp14="http://schemas.microsoft.com/office/word/2010/wordprocessingDrawing" xmlns:a="http://schemas.openxmlformats.org/drawingml/2006/main" xmlns:wp="http://schemas.openxmlformats.org/drawingml/2006/wordprocessingDrawing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<Relationships xmlns="http://schemas.openxmlformats.org/package/2006/relationships"><Relationship Target="styles.xml" Type="http://schemas.openxmlformats.org/officeDocument/2006/relationships/styles" Id="rId1"></Relationship><Relationship Target="settings.xml" Type="http://schemas.openxmlformats.org/officeDocument/2006/relationships/settings" Id="rId2"></Relationship><Relationship Target="footer.xml" Type="http://schemas.openxmlformats.org/officeDocument/2006/relationships/footer" Id="rId3"></Relationship><Relationship Target="numbering.xml" Type="http://schemas.openxmlformats.org/officeDocument/2006/relationships/numbering" Id="rId4"></Relationship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="http://purl.org/dc/elements/1.1/" xmlns:dcterms="http://purl.org/dc/terms/" xmlns:cp="http://schemas.openxmlformats.org/package/2006/metadata/core-properties"/>
</file>

<file path=docProps/custom.xml><?xml version="1.0" encoding="utf-8"?>
<prop:Properties xmlns:prop="http://schemas.openxmlformats.org/officeDocument/2006/custom-properties" xmlns:vt="http://schemas.openxmlformats.org/officeDocument/2006/docPropsVTypes">
  <prop:property fmtid="{D5CDD505-2E9C-101B-9397-08002B2CF9AE}" pid="2" name="Copyright">
    <vt:lpwstr>Some content may be Copyright 2020, McGraw Hill LLC</vt:lpwstr>
  </prop:property>
</prop:Properties>
</file>