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threat of competition from their imperial rivals spurred which of the following groups to establish a series of missions in what is now Texas beginning in 1690?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British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countries or groups has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claimed sovereignty over Texas at some time in its history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Confederacy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established the first Anglo-American colony in Texas during the period of Mexican rule?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Moses Austin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Stephen F. Austin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Davy Crockett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Mifflin Dallas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 Houston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the Civil War, most African Americans in Texas voted for which of the following political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political parties flourished in Texas near the end of the nineteenth century and favored monetary reform and railroad regulation?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“Know-Nothing”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1901 event transformed the Texas economy from an agricultural climate to a more oil-based climate?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 of oil well at Spindletop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Oil Company’s monopolization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Texas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Admission of Texas as a state into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American War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significant changes in the Texas economy began at the turn of the twentieth century?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opening of overseas agricultural export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oil industry boom prompted by the discovery of the Spindletop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construction of numerous military facilities during World War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shift from a manufacturing to a service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shift from railroads to steamships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prevent the spread of the Standard Oil Company’s monopoly into Texas in 1889, the state’s attorney general began to file “antitrust” suits against companies affiliated with Standard Oil. This suspicion of a major corporation is an expression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Populist tradition in state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state’s laissez faire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power of the Republican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state’s cowboy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power of the national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reflects the politics of the Jim Crow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dominance of the Grange during the post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War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founding of the Railroad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popularity of Populists in the 1890s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 of the white primary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passage of the Terrell Election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early 1920s, which of the following organizations controlled every elective office in Dallas and showed considerable political power statewide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Populist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Roman Catholic Church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Railroad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Ku Klux Klan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dramatic drop in the world price of oil in 1985 led to which of the following in Texas?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foreclosures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Banks’ ability to collect interest payments on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of thousands of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of tax revenues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charities and local governments offering aid to African Americans and Hispanics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By 2017, which of the following had become less of a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Illegal drug importation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Suspicion of government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struggles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characterize a bad or poorly run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media consistently fail to hold politicians on all sides accountable.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Issues concerning public policy are debated honestly in a public forum.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apathy and private influence are minimized if not eliminated completely.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policy is developed through public policy, debate, and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decisions are made on the basis of law; no one has an unearned advantage over another.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What’s the primary factor in determining the legitimacy of a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Existence of a written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reluctance to protect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nonexistence of an absolute right to freedom of expression.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people’s participation in making the laws that govern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“guilty until proven innocent” in criminal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well-run democracy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characterized by which of the following features?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decisions are dominated by special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decisions are made on the basis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media report public policy debates in a fair manner.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Citizens pay attention to public policy debates and then vote their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Politicians debate questions of public policy honestly.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people should obey laws because they feel their government is morally just in making them is a definition for which of the following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Legitimacy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describe “majority rule” in a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Majorities must not allow minority groups an opportunity to honestly debate questions concerning public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Minorities must be afforded the right to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Minorities must have the right to be treated equally under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Majorities must not take away minorities’ freedom of expression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Minority groups must have an opportunity to honestly debate questions concerning public policy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political system does the U.S. government have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Totalitarian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federal system, which of the following is true of governmental powers?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reside solely in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shared among the national and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given only to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divided between the national government and the private sector.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divided between state and local governments.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decisions of the federal government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have an impact on Texas?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Allocation of federal grants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Mandates to institute background checks on gun purchasers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declarations of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orders to release federal disaster relief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conflicts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rivers serves as a border separating Texas and Mexico?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Rio Grande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Colorado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Brazos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Sharing a border with Mexico has resulted in which of the following consequences for Texas?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leaders have developed foreign policies toward Mexico independent of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Mexico’s proximity to Texas has no impact on the Texas economy or Texas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choices of Texas leaders have no consequences beyond their own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Decisions made by Texas policymakers can have repercussions on relations between the United States as a whole and 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the passage of NAFTA, commerce between Mexico and the United States has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freeways has been dubbed “the NAFTA highway”?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Interstate 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Interstate 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Interstate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Interstate 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Interstate 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formulate U.S. foreign policy officially belongs to which of the following?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Certain individual citizens with money and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governments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supports Texas’s efforts to be more deeply involved in foreign affairs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does not forbid states to enter into voluntary, informal arrangements with foreign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Article I, Section 10 of the U.S. Constitution forbids state agreements with foreign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1799 Logan Act prohibits U.S. citizens from actively corresponding with foreign governments or their agents.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states are allowed to compete for business with foreign countries, their rivalry will cause them to lower labor and environmental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all 50 states have independent relations with foreign countries, there will be confusion between the federal government and those countries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supports opposition to Texas’s efforts to be more deeply involved in foreign affairs?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all 50 states had independent relations with foreign countries, it would create confusion between the federal government and those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Texas’s domestic actions may already have had an impact with foreign countries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state foreign policy initiatives, such as Texas’s trade agreements with Mexico, deal with friendly relations rather than disputes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does not forbid states from entering into voluntary, informal arrangements with foreign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its geographic proximity, Mexico is an important factor in the Texas economy and Texas politics and vice versa.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speaking, which of the following best describes the business climate in Texas?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Favorable for business and unfavorable for 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Unfavorable for business and favorable for 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Unfavorable for business and 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Favorable for business and 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favorable nor unfavorable for business and labor unions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recent debate over whether Mexico is meeting its 1944 treaty obligations concerned which of the following issues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Execution of Mexican nationals convicted of murder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NAFTA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1944 treaty between the United States and Mexico, the U.S. government would permit which of the following?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certain amount of water from the Colorado River would flow through to Mexico, and Mexico would send an equal amount of water from the Rio Grande tributaries to Texas farmers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would fully support the passage of the North American Free Trade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would reduce the death sentences of some Mexican nationals convicted of murder in Texas to life imprisonment.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would allow Mexican nationals easier entry into 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Mexico would increase border security to limit the immigration of Texas residents into Mexico.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shared system of values, beliefs, and habits of behavior with regard to government and politics refers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w:t>
                  </w:r>
                  <w:r>
                    <w:rPr>
                      <w:rStyle w:val="DefaultParagraphFont"/>
                      <w:rFonts w:ascii="Times New Roman" w:eastAsia="Times New Roman" w:hAnsi="Times New Roman" w:cs="Times New Roman"/>
                      <w:b w:val="0"/>
                      <w:bCs w:val="0"/>
                      <w:i w:val="0"/>
                      <w:iCs w:val="0"/>
                      <w:smallCaps w:val="0"/>
                      <w:color w:val="000000"/>
                      <w:sz w:val="22"/>
                      <w:szCs w:val="22"/>
                      <w:bdr w:val="nil"/>
                      <w:rtl w:val="0"/>
                    </w:rPr>
                    <w:t>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w:t>
                  </w:r>
                  <w:r>
                    <w:rPr>
                      <w:rStyle w:val="DefaultParagraphFont"/>
                      <w:rFonts w:ascii="Times New Roman" w:eastAsia="Times New Roman" w:hAnsi="Times New Roman" w:cs="Times New Roman"/>
                      <w:b w:val="0"/>
                      <w:bCs w:val="0"/>
                      <w:i w:val="0"/>
                      <w:iCs w:val="0"/>
                      <w:smallCaps w:val="0"/>
                      <w:color w:val="000000"/>
                      <w:sz w:val="22"/>
                      <w:szCs w:val="22"/>
                      <w:bdr w:val="nil"/>
                      <w:rtl w:val="0"/>
                    </w:rPr>
                    <w:t>ideology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political cultures are citizens more likely to believe that the state and the nation are designed to further the shared interests of everyone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Daniel Elazar, how can the Texas political culture be best described?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combination of traditionalist and individualist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combination of moralist and individualist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Daniel Elazar’s political cultures do citizens emphasize deference to elite rule within a hierarchical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belief that government should have minimal, if any, involvement in regulating the free market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Laissez faire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best defines the term </w:t>
            </w:r>
            <w:r>
              <w:rPr>
                <w:rStyle w:val="DefaultParagraphFont"/>
                <w:rFonts w:ascii="Times New Roman" w:eastAsia="Times New Roman" w:hAnsi="Times New Roman" w:cs="Times New Roman"/>
                <w:b w:val="0"/>
                <w:bCs w:val="0"/>
                <w:i/>
                <w:iCs/>
                <w:smallCaps w:val="0"/>
                <w:color w:val="000000"/>
                <w:sz w:val="22"/>
                <w:szCs w:val="22"/>
                <w:bdr w:val="nil"/>
                <w:rtl w:val="0"/>
              </w:rPr>
              <w:t>ideology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Texas and its people are inherently better than other states and their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how power and resources are distributed in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shared system of values, beliefs, and habits of behavior with regard to government and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system of beliefs and values about the nature of the good life and the good society, and the part to be played by government in achieving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 for implementing decisions made through the political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ideological philosophy has dominated Texas politics since the end of the Civil War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Totalitarianism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political ideology that, in general, opposes government regulation of economic life and supports government regulation of personal life is known as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Totalitarianism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Texas’s economic landscape, after winning its freedom from Mexico in 1836?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rural, and agricultural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and plentiful with the immediate discovery of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Diversified with the development of computers and various petrochemicals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and plentiful with the advent of NASA during the 1830s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and plentiful with the diversification of industries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CNBC ranked which of the following last in its recent survey called “America’s Top State for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Alaska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Florida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recent survey, corporate chief executives ranked which of the following as the best state for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Florida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Alaska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viewed as positive for a short-term business climate, yet may lead to a fragile economy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quality of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Healthy 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state government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Low state rankings lead to liberal criticisms of state policies on all but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levels of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 cleanliness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Freedom from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status of residents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health of the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is considered to be the original Texas residents prior to the sixteenth century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Anglos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Asian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If present population rates continue, by 2020, Hispanics will account for what share of the population of Texas?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One-tenth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One-fourth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Two-thirds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the publication of the 2010 U.S. Census, which of the following racial/ethnic minority groups is considered the most populous in Texas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Canadian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regions in Texas has the largest concentration of African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East 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West 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 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Rural 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Texas Panhandle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will the next major census be taken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not be another census.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are the largest concentrations of Hispanics located in Texas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 and West 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and East 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and West 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 and East 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Texas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During which of the following periods was Texas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getting large numbers of immigrants?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early 1900s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mid-1950s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late 1980s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late 1800s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2000s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ethnic groups, on average, is considered to be the wealthiest in Texas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Anglos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generally holds the most conservative views in Texas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Anglos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has a federal system. This label means that its governmental powers are shared among which types of governments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and confederate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Confederate and unitary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and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Totalitarian and monarchy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Monarchy and unitary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responsibilities are strongly influenced by the actions of all three branches of the national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262626"/>
                <w:sz w:val="22"/>
                <w:szCs w:val="22"/>
                <w:bdr w:val="nil"/>
                <w:rtl w:val="0"/>
              </w:rPr>
              <w:t>Current Texas demographic patterns are likely to have which of the following effects on state politics?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The growth of Latinos in Texas will likely liberalize politics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The aging population will likely lead to even lower voter turnout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African Americans will come to dominate Texas politics in many regions of 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Asian immigrants will play a larger role in the political leadership of South 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Migration into Texas from other parts of the United States will cause Texas politics to become more conservative.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262626"/>
                <w:sz w:val="22"/>
                <w:szCs w:val="22"/>
                <w:bdr w:val="nil"/>
                <w:rtl w:val="0"/>
              </w:rPr>
              <w:t>Which of the following is the most significant effect of low voter turnout in Texas?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There is increased spending for social causes that benefit the poor and the elderly.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Most candidates are moderates to appeal to as many potential voters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Political decision making tends to reflect the interests of elites.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Lack of available political information drives the declining voter turnout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Voter turnout rates are equal among all groups and have little effect on politics</w:t>
                  </w:r>
                  <w:r>
                    <w:rPr>
                      <w:rStyle w:val="DefaultParagraphFont"/>
                      <w:rFonts w:ascii="Times New Roman" w:eastAsia="Times New Roman" w:hAnsi="Times New Roman" w:cs="Times New Roman"/>
                      <w:b w:val="0"/>
                      <w:bCs w:val="0"/>
                      <w:i w:val="0"/>
                      <w:iCs w:val="0"/>
                      <w:smallCaps w:val="0"/>
                      <w:color w:val="262626"/>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262626"/>
                <w:sz w:val="22"/>
                <w:szCs w:val="22"/>
                <w:bdr w:val="nil"/>
                <w:rtl w:val="0"/>
              </w:rPr>
              <w:t>Which of the following best explains most Texans’ opposition to significant government involvement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Texas has a strong transportation infrastructure.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Most Texas businesses are dependent upon government subsidies and tax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Many believe that social class inequality is not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There is a strong belief in the relationship between individual effort and economic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 is predominately agricultural.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262626"/>
                <w:sz w:val="22"/>
                <w:szCs w:val="22"/>
                <w:bdr w:val="nil"/>
                <w:rtl w:val="0"/>
              </w:rPr>
              <w:t>A conservative in Texas would most strongly support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Legislation to increase taxes for more social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Legislation to limit free market 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Legislation to limit abortion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Legislation to increase business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Legislation to increase funding for public works projects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262626"/>
                <w:sz w:val="22"/>
                <w:szCs w:val="22"/>
                <w:bdr w:val="nil"/>
                <w:rtl w:val="0"/>
              </w:rPr>
              <w:t>Which of the following policies would be likely to receive the most support among Texas liberals?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A ban on the use of medicinal marijuana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An expansion of public services for low-income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Adoption of additional laws to restrict abortion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Strict enforcement of penalties for convicted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Tax cuts for businesses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262626"/>
                <w:sz w:val="22"/>
                <w:szCs w:val="22"/>
                <w:bdr w:val="nil"/>
                <w:rtl w:val="0"/>
              </w:rPr>
              <w:t>In the short run, a favorable business climate consists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High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Strong 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Active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Low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Fragile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262626"/>
                <w:sz w:val="22"/>
                <w:szCs w:val="22"/>
                <w:bdr w:val="nil"/>
                <w:rtl w:val="0"/>
              </w:rPr>
              <w:t>The Corporation for Enterprise Development flunked the Texas economy as a whole, giving it Fs in which of the following categories?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Equity and quality of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Job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Resource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Fragile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262626"/>
                <w:sz w:val="22"/>
                <w:szCs w:val="22"/>
                <w:bdr w:val="nil"/>
                <w:rtl w:val="0"/>
              </w:rPr>
              <w:t>Which group tends to hold more liberal political opinions?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Asians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Mexican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Spaniards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262626"/>
                      <w:sz w:val="22"/>
                      <w:szCs w:val="22"/>
                      <w:bdr w:val="nil"/>
                      <w:rtl w:val="0"/>
                    </w:rPr>
                    <w:t>Anglos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Mexico react soon after Texas was admitted as the twenty-eighth U.S. state in the Union?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way that a well-run democracy is different from a poorly run democracy?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way that Texas conducts foreign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Texas’s political culture a blend of traditionalistic and individualistic cultures?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characterize an entrepreneur in Texas as a practitioner of pseudo laissez faire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significant potential change in the demographic makeup of the state’s population as expressed through census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United States has a </w:t>
            </w:r>
            <w:r>
              <w:rPr>
                <w:rStyle w:val="DefaultParagraphFont"/>
                <w:rFonts w:ascii="Times New Roman" w:eastAsia="Times New Roman" w:hAnsi="Times New Roman" w:cs="Times New Roman"/>
                <w:b w:val="0"/>
                <w:bCs w:val="0"/>
                <w:i/>
                <w:iCs/>
                <w:smallCaps w:val="0"/>
                <w:color w:val="000000"/>
                <w:sz w:val="22"/>
                <w:szCs w:val="22"/>
                <w:bdr w:val="nil"/>
                <w:rtl w:val="0"/>
              </w:rPr>
              <w:t>federal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Explain what this label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impact of NAFTA on Texas at both the regional and state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three things that show evidence of the distribution of population in Texas.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factors that led to the fighting of the Texas Revolution in 1836 and the impact of that revolution on the political culture of Texas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short- and long-term impacts of the Civil War and Reconstruction on Texas politics.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How has Texas changed—politically, socially, and economically—since World War II? How have these changes affected the state’s political culture? Is Texas becoming less distinctive and more like other states as a result of these changes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Does a government have to be democratic to be considered legitimate? Can a nondemocratic government be just as legitimate? Explain your answer and, in doing so, be sure to define </w:t>
            </w:r>
            <w:r>
              <w:rPr>
                <w:rStyle w:val="DefaultParagraphFont"/>
                <w:rFonts w:ascii="Times New Roman" w:eastAsia="Times New Roman" w:hAnsi="Times New Roman" w:cs="Times New Roman"/>
                <w:b w:val="0"/>
                <w:bCs w:val="0"/>
                <w:i/>
                <w:iCs/>
                <w:smallCaps w:val="0"/>
                <w:color w:val="000000"/>
                <w:sz w:val="22"/>
                <w:szCs w:val="22"/>
                <w:bdr w:val="nil"/>
                <w:rtl w:val="0"/>
              </w:rPr>
              <w:t>legitimacy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democracy</w:t>
            </w:r>
            <w:r>
              <w:rPr>
                <w:rStyle w:val="DefaultParagraphFont"/>
                <w:rFonts w:ascii="Times New Roman" w:eastAsia="Times New Roman" w:hAnsi="Times New Roman" w:cs="Times New Roman"/>
                <w:b w:val="0"/>
                <w:bCs w:val="0"/>
                <w:i/>
                <w:iCs/>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concepts of political culture expressed by Daniel Elazar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ideas of traditionalistic, moralistic, and individualistic political cultures.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different political cultures might result in different public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the concepts of political culture expressed by Daniel Elazar impact the state’s economy, taxes, and services and how future changes in the demographic makeup may or may not alter those cultures.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To what extent are the regions of Texas influenced by their early settlers? To what extent have they changed in the twentieth century?  Consider economy, society, demographics, culture, and politics in your answer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Texas’s emphasis on creating a favorable business climate affects the state’s ability to provide state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private influence over public policy is demonstrated by Texas’s approach to water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The Context of Texas Politics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Context of Texas Politics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