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True / False</w:t>
            </w:r>
          </w:p>
        </w:tc>
      </w:tr>
    </w:tbl>
    <w:p>
      <w:pPr>
        <w:bidi w:val="0"/>
        <w:spacing w:after="9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Growth in the health care industry is expected to slow down over the next 10 years.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254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Rapid growth is predicted.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10/10/2019 2:54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10/11/2019 12:52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Scope of practice refers to the tasks that a health care professional can legally perform as part of a specific occupation.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495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Scope of practice refers to legally permissible acts.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10/10/2019 2:55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10/11/2019 12:52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educational requirements for obtaining certification in all health care professions are similar.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26"/>
              <w:gridCol w:w="701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educational requirements can vary significantly between professional certifications.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10/10/2019 2:55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10/11/2019 12:54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On-the-job training for many health care occupations is being replaced by formal education.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42"/>
              <w:gridCol w:w="66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Formal education is becoming more common than on-the-job training.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10/10/2019 2:55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10/11/2019 12:54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If a school is accredited, this means that it only offers degree programs.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284"/>
              <w:gridCol w:w="735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Being accredited means a school has met the standards of an organization authorized to ensure the standards have been met.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10/10/2019 2:56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10/11/2019 12:54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Instructors often give clues about what is most important and should be noted by students.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46"/>
              <w:gridCol w:w="69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Instructors may emphasize important points or even suggest they will appear on tests.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10/10/2019 2:56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10/11/2019 12:55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Finding the time to study is a problem for many adult students who have returned to school.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399"/>
              <w:gridCol w:w="724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Most adults have a variety of responsibilities; therefore, finding the time to study can be a major problem.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10/10/2019 2:56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10/11/2019 12:55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How you conduct yourself while in school is less important than what you do on the job.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35"/>
              <w:gridCol w:w="68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You should start new practicing behaviors that will result in career success.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10/10/2019 2:56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10/11/2019 12:55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Multiple Choice</w:t>
            </w:r>
          </w:p>
        </w:tc>
      </w:tr>
    </w:tbl>
    <w:p>
      <w:pPr>
        <w:bidi w:val="0"/>
        <w:spacing w:after="9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is the most important reason why health care professionals should identify potential problems when working with patients?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3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Help their employers avoid being sued for malpractice.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Ensure patient safety and well-being.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Prevent wasting expensive supplies and employee time.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Earn a good employee evaluation.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356"/>
              <w:gridCol w:w="728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FEEDBACK: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tbl>
                  <w:tblPr>
                    <w:tblStyle w:val="questionMetaData"/>
                    <w:jc w:val="left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00"/>
                    <w:gridCol w:w="165"/>
                    <w:gridCol w:w="6719"/>
                  </w:tblGrid>
                  <w:tr>
                    <w:tblPrEx>
                      <w:jc w:val="left"/>
                      <w:tblBorders>
                        <w:top w:val="nil"/>
                        <w:left w:val="nil"/>
                        <w:bottom w:val="nil"/>
                        <w:right w:val="nil"/>
                        <w:insideH w:val="nil"/>
                        <w:insideV w:val="nil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40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a.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40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Incorrect. Although it may help prevent lawsuits, ensuring patient safety and well-being is most important.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40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b.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40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Correct.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40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c.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40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Incorrect. Although preventing waste is important, ensuring patient safety and well-being is most important.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40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d.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40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Incorrect. Earning a promotion may be a result, but ensuring patient safety and well-being is most important.</w:t>
                        </w:r>
                      </w:p>
                    </w:tc>
                  </w:tr>
                </w:tbl>
                <w:p/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10/10/2019 4:01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10/11/2019 12:56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terms describes the condition of being placed on an official list after meeting the educational and testing requirements for an occupation?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51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Certification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Licensure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Recognition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Registration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284"/>
              <w:gridCol w:w="735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FEEDBACK: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tbl>
                  <w:tblPr>
                    <w:tblStyle w:val="questionMetaData"/>
                    <w:jc w:val="left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00"/>
                    <w:gridCol w:w="165"/>
                    <w:gridCol w:w="6791"/>
                  </w:tblGrid>
                  <w:tr>
                    <w:tblPrEx>
                      <w:jc w:val="left"/>
                      <w:tblBorders>
                        <w:top w:val="nil"/>
                        <w:left w:val="nil"/>
                        <w:bottom w:val="nil"/>
                        <w:right w:val="nil"/>
                        <w:insideH w:val="nil"/>
                        <w:insideV w:val="nil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40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a.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40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Incorrect. Certification is the general term for process of determining whether a person has met predetermined standards. Registration is being placed on an official list.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40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b.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40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Incorrect. Licensure is a designation that means a person has been granted permission to legally perform certain acts. Registration is being placed on an official list.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40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c.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40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Incorrect. Recognition is not a designation of approval to practice an occupation. Registration is being placed on an official list.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40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d.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40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Correct.</w:t>
                        </w:r>
                      </w:p>
                    </w:tc>
                  </w:tr>
                </w:tbl>
                <w:p/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10/10/2019 4:01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10/11/2019 12:57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medical assistant who believes the physician made an error when prescribing a treatment would demonstrate good thinking skills by: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14"/>
              <w:gridCol w:w="802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giving the treatment and asking the physician about it at the next convenient opportunity.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assuming that the physician is correct and giving the treatment.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asking the physician before giving the treatment.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refusing to give the treatment and dismissing the patient.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284"/>
              <w:gridCol w:w="735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FEEDBACK: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tbl>
                  <w:tblPr>
                    <w:tblStyle w:val="questionMetaData"/>
                    <w:jc w:val="left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00"/>
                    <w:gridCol w:w="165"/>
                    <w:gridCol w:w="6791"/>
                  </w:tblGrid>
                  <w:tr>
                    <w:tblPrEx>
                      <w:jc w:val="left"/>
                      <w:tblBorders>
                        <w:top w:val="nil"/>
                        <w:left w:val="nil"/>
                        <w:bottom w:val="nil"/>
                        <w:right w:val="nil"/>
                        <w:insideH w:val="nil"/>
                        <w:insideV w:val="nil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40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a.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40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Incorrect. If an error is suspected, always ask before giving the treatment.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40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b.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40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Incorrect If an error is suspected, always ask before giving the treatment.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40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c.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40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Correct. If an error is suspected, always ask before giving the treatment.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40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d.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40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Incorrect. If an error is suspected, always ask before giving the treatment. However, do not dismiss the patient in case the treatment is approved and should be given.</w:t>
                        </w:r>
                      </w:p>
                    </w:tc>
                  </w:tr>
                </w:tbl>
                <w:p/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10/10/2019 4:01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10/10/2019 4:06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Characteristics of students who are learning to think like health care professionals include all of the following EXCEPT: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22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considering the impact of their actions on others.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expecting their instructors to supply answers to all their questions.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relating new information to what they already know.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looking for ways to increase their personal efficiency.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15"/>
              <w:gridCol w:w="722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FEEDBACK: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tbl>
                  <w:tblPr>
                    <w:tblStyle w:val="questionMetaData"/>
                    <w:jc w:val="left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00"/>
                    <w:gridCol w:w="165"/>
                    <w:gridCol w:w="6660"/>
                  </w:tblGrid>
                  <w:tr>
                    <w:tblPrEx>
                      <w:jc w:val="left"/>
                      <w:tblBorders>
                        <w:top w:val="nil"/>
                        <w:left w:val="nil"/>
                        <w:bottom w:val="nil"/>
                        <w:right w:val="nil"/>
                        <w:insideH w:val="nil"/>
                        <w:insideV w:val="nil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40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a.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40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Incorrect. This is a characteristic of someone who is learning to think like a health care professional.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40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b.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40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Correct. This is not a characteristic of someone who is learning to think like a health care professional.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40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c.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40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Incorrect. This is a characteristic of someone who is learning to think like a health care professional.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40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d.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40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Incorrect. This is a characteristic of someone who is learning to think like a health care professional.</w:t>
                        </w:r>
                      </w:p>
                    </w:tc>
                  </w:tr>
                </w:tbl>
                <w:p/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10/10/2019 4:01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10/10/2019 4:10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“Assessment” is a term used in health care that means: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1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gathering facts and information.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avoiding the use of opinions.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creating alternatives for solving a problem.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 to perform procedures.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605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FEEDBACK: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tbl>
                  <w:tblPr>
                    <w:tblStyle w:val="questionMetaData"/>
                    <w:jc w:val="left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00"/>
                    <w:gridCol w:w="220"/>
                    <w:gridCol w:w="5436"/>
                  </w:tblGrid>
                  <w:tr>
                    <w:tblPrEx>
                      <w:jc w:val="left"/>
                      <w:tblBorders>
                        <w:top w:val="nil"/>
                        <w:left w:val="nil"/>
                        <w:bottom w:val="nil"/>
                        <w:right w:val="nil"/>
                        <w:insideH w:val="nil"/>
                        <w:insideV w:val="nil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40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a.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40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Correct.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40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b.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40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Incorrect. Assessment is gathering facts and information.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40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c.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40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Incorrect. Assessment is gathering facts and information.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40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d.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40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Incorrect. Assessment is gathering facts and information.</w:t>
                        </w:r>
                      </w:p>
                    </w:tc>
                  </w:tr>
                </w:tbl>
                <w:p/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10/10/2019 4:02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10/10/2019 4:11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is an example of subjective data?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37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Reliable sources of information about a topic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opinions of experts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Observations of a patient’s condition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Patients’ reports about how they feel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61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FEEDBACK: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tbl>
                  <w:tblPr>
                    <w:tblStyle w:val="questionMetaData"/>
                    <w:jc w:val="left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00"/>
                    <w:gridCol w:w="220"/>
                    <w:gridCol w:w="5480"/>
                  </w:tblGrid>
                  <w:tr>
                    <w:tblPrEx>
                      <w:jc w:val="left"/>
                      <w:tblBorders>
                        <w:top w:val="nil"/>
                        <w:left w:val="nil"/>
                        <w:bottom w:val="nil"/>
                        <w:right w:val="nil"/>
                        <w:insideH w:val="nil"/>
                        <w:insideV w:val="nil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40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a.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40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Incorrect. Reliable source of information is objective data.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40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b.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40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Incorrect. Opinions are not necessarily data (facts).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40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c.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40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Incorrect. Observations provide objective data.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40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d.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40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Correct.</w:t>
                        </w:r>
                      </w:p>
                    </w:tc>
                  </w:tr>
                </w:tbl>
                <w:p/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10/10/2019 4:02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10/10/2019 4:12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When collecting information about a patient, which term best describes the results of diagnostic tests, measurements, and observations made by health care professionals?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34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Signs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Symptoms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Diagnoses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Data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360"/>
              <w:gridCol w:w="72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FEEDBACK: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tbl>
                  <w:tblPr>
                    <w:tblStyle w:val="questionMetaData"/>
                    <w:jc w:val="left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00"/>
                    <w:gridCol w:w="165"/>
                    <w:gridCol w:w="6715"/>
                  </w:tblGrid>
                  <w:tr>
                    <w:tblPrEx>
                      <w:jc w:val="left"/>
                      <w:tblBorders>
                        <w:top w:val="nil"/>
                        <w:left w:val="nil"/>
                        <w:bottom w:val="nil"/>
                        <w:right w:val="nil"/>
                        <w:insideH w:val="nil"/>
                        <w:insideV w:val="nil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40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a.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40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Correct.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40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b.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40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Incorrect. Symptoms are subjective. They are reported by the patient but are not observable or measurable.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40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c.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40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Incorrect. A diagnosis is the identification of a disease or condition.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40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d.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40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Incorrect. Data refers to any facts and figures from which conclusions can be drawn.</w:t>
                        </w:r>
                      </w:p>
                    </w:tc>
                  </w:tr>
                </w:tbl>
                <w:p/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10/10/2019 4:02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10/10/2019 4:13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advice to new students will BEST help them become highly competent health care professionals?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58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Concentrate on learning what is needed to do well on tests.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Always study for understanding.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Use study techniques that they think will work for them.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Memorize all the information in their class notes.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94"/>
              <w:gridCol w:w="694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FEEDBACK: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tbl>
                  <w:tblPr>
                    <w:tblStyle w:val="questionMetaData"/>
                    <w:jc w:val="left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00"/>
                    <w:gridCol w:w="188"/>
                    <w:gridCol w:w="6358"/>
                  </w:tblGrid>
                  <w:tr>
                    <w:tblPrEx>
                      <w:jc w:val="left"/>
                      <w:tblBorders>
                        <w:top w:val="nil"/>
                        <w:left w:val="nil"/>
                        <w:bottom w:val="nil"/>
                        <w:right w:val="nil"/>
                        <w:insideH w:val="nil"/>
                        <w:insideV w:val="nil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40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a.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40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Incorrect. The best advice to new students is to always study for understanding.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40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b.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40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Correct.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40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c.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40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Incorrect. The best advice to new students is to always study for understanding.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40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d.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40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Incorrect. The best advice to new students is to always study for understanding.</w:t>
                        </w:r>
                      </w:p>
                    </w:tc>
                  </w:tr>
                </w:tbl>
                <w:p/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10/10/2019 4:02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10/10/2019 4:14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true statement about using the five-step problem-solving process is that it: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58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ensures finding the correct solution.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is simple to do.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sometimes requires confronting difficult issues.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leads to decisions based on opinions.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284"/>
              <w:gridCol w:w="735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FEEDBACK: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tbl>
                  <w:tblPr>
                    <w:tblStyle w:val="questionMetaData"/>
                    <w:jc w:val="left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00"/>
                    <w:gridCol w:w="165"/>
                    <w:gridCol w:w="6791"/>
                  </w:tblGrid>
                  <w:tr>
                    <w:tblPrEx>
                      <w:jc w:val="left"/>
                      <w:tblBorders>
                        <w:top w:val="nil"/>
                        <w:left w:val="nil"/>
                        <w:bottom w:val="nil"/>
                        <w:right w:val="nil"/>
                        <w:insideH w:val="nil"/>
                        <w:insideV w:val="nil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40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a.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40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Incorrect. It is not possible to always find the correct solution. Using the problem-solving process sometimes requires confronting difficult issues.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40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b.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40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Incorrect. It is not always simple to do. Using the problem-solving process sometimes requires confronting difficult issues.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40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c.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40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Correct.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40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d.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40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Incorrect. It should not base decisions on opinions. Using the problem-solving process sometimes requires confronting difficult issues.</w:t>
                        </w:r>
                      </w:p>
                    </w:tc>
                  </w:tr>
                </w:tbl>
                <w:p/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10/10/2019 4:02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10/10/2019 4:15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When a person is licensed in a health care profession, this means that he or she: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73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 been graduated from an accredited school.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earned at least a bachelor’s degree.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can work in any state.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 been granted permission to legally perform specific acts.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21"/>
              <w:gridCol w:w="701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FEEDBACK: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tbl>
                  <w:tblPr>
                    <w:tblStyle w:val="questionMetaData"/>
                    <w:jc w:val="left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00"/>
                    <w:gridCol w:w="179"/>
                    <w:gridCol w:w="6440"/>
                  </w:tblGrid>
                  <w:tr>
                    <w:tblPrEx>
                      <w:jc w:val="left"/>
                      <w:tblBorders>
                        <w:top w:val="nil"/>
                        <w:left w:val="nil"/>
                        <w:bottom w:val="nil"/>
                        <w:right w:val="nil"/>
                        <w:insideH w:val="nil"/>
                        <w:insideV w:val="nil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40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a.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40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Incorrect. Licensure means being granted permission to legally perform specific acts.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40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b.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40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Incorrect. Licensure means being granted permission to legally perform specific acts.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40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c.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40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Incorrect. Licensure means being granted permission to legally perform specific acts.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40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d.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40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Correct.</w:t>
                        </w:r>
                      </w:p>
                    </w:tc>
                  </w:tr>
                </w:tbl>
                <w:p/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10/10/2019 4:02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10/10/2019 4:16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An important result of learning to think effectively is that when students become health care professionals they will: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6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never make mistakes.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apply what they learned in school to situations encountered on the job.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impress patients and employers with what they know.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rapidly move up the career ladder.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284"/>
              <w:gridCol w:w="735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FEEDBACK: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tbl>
                  <w:tblPr>
                    <w:tblStyle w:val="questionMetaData"/>
                    <w:jc w:val="left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00"/>
                    <w:gridCol w:w="165"/>
                    <w:gridCol w:w="6791"/>
                  </w:tblGrid>
                  <w:tr>
                    <w:tblPrEx>
                      <w:jc w:val="left"/>
                      <w:tblBorders>
                        <w:top w:val="nil"/>
                        <w:left w:val="nil"/>
                        <w:bottom w:val="nil"/>
                        <w:right w:val="nil"/>
                        <w:insideH w:val="nil"/>
                        <w:insideV w:val="nil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40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a.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40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Incorrect. It is not realistic to never make a mistake. However, learning to think effectively helps one to apply what is learned in school to situations encountered on the job.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40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b.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40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Correct.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40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c.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40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Incorrect. Patients may be impressed, but learning to think effectively means applying what is learned in school to situations encountered on the job.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40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d.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40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Incorrect. Moving up the career ladder may be a result, but learning to think effectively means applying what is learned in school to situations encountered on the job.</w:t>
                        </w:r>
                      </w:p>
                    </w:tc>
                  </w:tr>
                </w:tbl>
                <w:p/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10/10/2019 4:02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10/10/2019 4:19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main purpose of occupational therapy is to: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83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help patients become as self-sufficient as possible.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assist people in choosing the best occupations for themselves.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increase muscle strength following surgery or accidents.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care for the basic needs of hospitalized patients.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05"/>
              <w:gridCol w:w="723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FEEDBACK: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tbl>
                  <w:tblPr>
                    <w:tblStyle w:val="questionMetaData"/>
                    <w:jc w:val="left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00"/>
                    <w:gridCol w:w="165"/>
                    <w:gridCol w:w="6670"/>
                  </w:tblGrid>
                  <w:tr>
                    <w:tblPrEx>
                      <w:jc w:val="left"/>
                      <w:tblBorders>
                        <w:top w:val="nil"/>
                        <w:left w:val="nil"/>
                        <w:bottom w:val="nil"/>
                        <w:right w:val="nil"/>
                        <w:insideH w:val="nil"/>
                        <w:insideV w:val="nil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40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a.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40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Correct.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40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b.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40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Incorrect. The purpose of occupational therapy is to help patients become as self-sufficient as possible.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40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c.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40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Incorrect. The purpose of occupational therapy is to help patients become as self-sufficient as possible.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40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d.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40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Incorrect. The purpose of occupational therapy is to help patients become as self-sufficient as possible.</w:t>
                        </w:r>
                      </w:p>
                    </w:tc>
                  </w:tr>
                </w:tbl>
                <w:p/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10/10/2019 4:02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10/10/2019 4:20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An important quality of health care professionals is integrity, which means that they: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6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earned a college degree.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are always honest.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received high grades in school.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can work without direct supervision.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586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FEEDBACK: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tbl>
                  <w:tblPr>
                    <w:tblStyle w:val="questionMetaData"/>
                    <w:jc w:val="left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00"/>
                    <w:gridCol w:w="220"/>
                    <w:gridCol w:w="5247"/>
                  </w:tblGrid>
                  <w:tr>
                    <w:tblPrEx>
                      <w:jc w:val="left"/>
                      <w:tblBorders>
                        <w:top w:val="nil"/>
                        <w:left w:val="nil"/>
                        <w:bottom w:val="nil"/>
                        <w:right w:val="nil"/>
                        <w:insideH w:val="nil"/>
                        <w:insideV w:val="nil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40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a.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40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Incorrect. Having integrity means always being honest.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40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b.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40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Correct.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40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c.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40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Incorrect. Having integrity means always being honest.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40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d.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40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Incorrect. Having integrity means always being honest.</w:t>
                        </w:r>
                      </w:p>
                    </w:tc>
                  </w:tr>
                </w:tbl>
                <w:p/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10/10/2019 4:02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10/10/2019 4:21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is the best way to master new information you are learning in class?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84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Ask yourself how you can use it on the job.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Memorize the details presented by your instructor.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 only what is necessary to pass the next text.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Take good notes in class.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284"/>
              <w:gridCol w:w="735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FEEDBACK: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tbl>
                  <w:tblPr>
                    <w:tblStyle w:val="questionMetaData"/>
                    <w:jc w:val="left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00"/>
                    <w:gridCol w:w="165"/>
                    <w:gridCol w:w="6791"/>
                  </w:tblGrid>
                  <w:tr>
                    <w:tblPrEx>
                      <w:jc w:val="left"/>
                      <w:tblBorders>
                        <w:top w:val="nil"/>
                        <w:left w:val="nil"/>
                        <w:bottom w:val="nil"/>
                        <w:right w:val="nil"/>
                        <w:insideH w:val="nil"/>
                        <w:insideV w:val="nil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40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a.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40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Correct. Develop a deep understanding by asking yourself how you can use the new information on the job.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40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b.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40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Incorrect. It may be necessary to memorize details, but the best way is to ask yourself how you can use the new information on the job.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40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c.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40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Incorrect. Learning only what is necessary is not mastery the information. Ask yourself how you can use the new information on the job.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40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d.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40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Incorrect. Taking good notes in class is important, but to master new information you should ask yourself how you can use the new information on the job.</w:t>
                        </w:r>
                      </w:p>
                    </w:tc>
                  </w:tr>
                </w:tbl>
                <w:p/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10/10/2019 4:02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10/11/2019 1:21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is recommended when you are reading to learn?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24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Save time by reading slowly and carefully the first time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As you read, write an outline containing all the important points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Create questions for yourself and read to find the answers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Skim the material, reading slowly only when you don’t understand something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284"/>
              <w:gridCol w:w="735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FEEDBACK: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tbl>
                  <w:tblPr>
                    <w:tblStyle w:val="questionMetaData"/>
                    <w:jc w:val="left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00"/>
                    <w:gridCol w:w="165"/>
                    <w:gridCol w:w="6791"/>
                  </w:tblGrid>
                  <w:tr>
                    <w:tblPrEx>
                      <w:jc w:val="left"/>
                      <w:tblBorders>
                        <w:top w:val="nil"/>
                        <w:left w:val="nil"/>
                        <w:bottom w:val="nil"/>
                        <w:right w:val="nil"/>
                        <w:insideH w:val="nil"/>
                        <w:insideV w:val="nil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40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a.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40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Incorrect. It is a good idea to start by skimming the material. Best recommendation here is to create questions for yourself and read to find the answers.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40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b.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40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Incorrect. Some students may find it useful to write an outline, but the best recommendation here is to create questions for yourself and read to find the answers.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40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c.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40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Correct.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40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d.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40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Skimming material is a good technique for a start, but the best recommendation here is to create questions for yourself and read to find the answers.</w:t>
                        </w:r>
                      </w:p>
                    </w:tc>
                  </w:tr>
                </w:tbl>
                <w:p/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10/10/2019 4:22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10/11/2019 1:21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is a true statement about health care professional exams?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97"/>
              <w:gridCol w:w="804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Only students who earn high grades can take them.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Students who graduate from accredited programs are not required to take them.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Specific educational requirements and clinical experience must be completed before taking them.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They are required in order to work legally in all occupations that involve direct patient care.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284"/>
              <w:gridCol w:w="735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FEEDBACK: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tbl>
                  <w:tblPr>
                    <w:tblStyle w:val="questionMetaData"/>
                    <w:jc w:val="left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00"/>
                    <w:gridCol w:w="165"/>
                    <w:gridCol w:w="6791"/>
                  </w:tblGrid>
                  <w:tr>
                    <w:tblPrEx>
                      <w:jc w:val="left"/>
                      <w:tblBorders>
                        <w:top w:val="nil"/>
                        <w:left w:val="nil"/>
                        <w:bottom w:val="nil"/>
                        <w:right w:val="nil"/>
                        <w:insideH w:val="nil"/>
                        <w:insideV w:val="nil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40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a.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40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Incorrect. Professional exams are open to all students who meet their requirements.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40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b.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40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Incorrect. Graduation from an accredited program does not exempt a student from taking required professional exams.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40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c.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40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Correct.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40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d.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40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Incorrect. Not all occupations require professional exams.</w:t>
                        </w:r>
                      </w:p>
                    </w:tc>
                  </w:tr>
                </w:tbl>
                <w:p/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10/10/2019 4:21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10/10/2019 4:24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Erin has always enjoyed working with her hands and wants to work directly with patients. Which of the following occupations would be the best choice for her to consider?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23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Pharmacy technician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Dental assistant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Home health aide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Massage therapist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74"/>
              <w:gridCol w:w="706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FEEDBACK: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tbl>
                  <w:tblPr>
                    <w:tblStyle w:val="questionMetaData"/>
                    <w:jc w:val="left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00"/>
                    <w:gridCol w:w="174"/>
                    <w:gridCol w:w="6492"/>
                  </w:tblGrid>
                  <w:tr>
                    <w:tblPrEx>
                      <w:jc w:val="left"/>
                      <w:tblBorders>
                        <w:top w:val="nil"/>
                        <w:left w:val="nil"/>
                        <w:bottom w:val="nil"/>
                        <w:right w:val="nil"/>
                        <w:insideH w:val="nil"/>
                        <w:insideV w:val="nil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40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a.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40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Incorrect. Massage therapists use their hands more than pharmacy technicians.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40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b.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40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Incorrect. Massage therapists are likely to use their hands more than dental assistants.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40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c.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40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Incorrect. Massage therapists are likely to use their hands more than home health aides.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40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d.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40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Correct.</w:t>
                        </w:r>
                      </w:p>
                    </w:tc>
                  </w:tr>
                </w:tbl>
                <w:p/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10/10/2019 4:22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10/10/2019 4:25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best describes the purpose of diagnostic occupations?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8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Assist patients in maintaining their health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Ensure that medical equipment functions properly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Determine the cause of an illness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Help patients regain movement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4"/>
              <w:gridCol w:w="709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FEEDBACK: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tbl>
                  <w:tblPr>
                    <w:tblStyle w:val="questionMetaData"/>
                    <w:jc w:val="left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00"/>
                    <w:gridCol w:w="170"/>
                    <w:gridCol w:w="6526"/>
                  </w:tblGrid>
                  <w:tr>
                    <w:tblPrEx>
                      <w:jc w:val="left"/>
                      <w:tblBorders>
                        <w:top w:val="nil"/>
                        <w:left w:val="nil"/>
                        <w:bottom w:val="nil"/>
                        <w:right w:val="nil"/>
                        <w:insideH w:val="nil"/>
                        <w:insideV w:val="nil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40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a.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40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Incorrect. Assisting patients with health maintenance is a therapeutic occupation.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40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b.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40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Incorrect. Ensuring that medical equipment works properly is an environmental occupation.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40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c.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40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Correct.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40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d.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40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Incorrect. Helping patients to regain movement is a therapeutic occupation.</w:t>
                        </w:r>
                      </w:p>
                    </w:tc>
                  </w:tr>
                </w:tbl>
                <w:p/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10/10/2019 4:24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10/10/2019 4:26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Many adults who return to school to pursue a career in health care: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72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have difficulty competing with younger students.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have life experiences that help them as students.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find school easier than younger students.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lack the self-confidence to do well in school.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284"/>
              <w:gridCol w:w="735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FEEDBACK: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tbl>
                  <w:tblPr>
                    <w:tblStyle w:val="questionMetaData"/>
                    <w:jc w:val="left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400"/>
                    <w:gridCol w:w="165"/>
                    <w:gridCol w:w="6791"/>
                  </w:tblGrid>
                  <w:tr>
                    <w:tblPrEx>
                      <w:jc w:val="left"/>
                      <w:tblBorders>
                        <w:top w:val="nil"/>
                        <w:left w:val="nil"/>
                        <w:bottom w:val="nil"/>
                        <w:right w:val="nil"/>
                        <w:insideH w:val="nil"/>
                        <w:insideV w:val="nil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40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a.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40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Incorrect. Many adult students have no more difficulty than their younger classmates. They have life experiences that can help them as students.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40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b.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40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Correct.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40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c.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40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Incorrect. Age does not necessarily determine how difficult a student finds school. Adults may have life experiences that can help them as students.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40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d. </w:t>
                        </w:r>
                      </w:p>
                    </w:tc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400" w:type="dxa"/>
                        </w:tcMar>
                      </w:tcPr>
                      <w:p>
                        <w:pPr>
                          <w:bidi w:val="0"/>
                          <w:jc w:val="left"/>
                        </w:pPr>
                        <w:r>
                          <w:rPr>
                            <w:rStyle w:val="DefaultParagraphFont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0"/>
                            <w:szCs w:val="20"/>
                            <w:bdr w:val="nil"/>
                            <w:rtl w:val="0"/>
                          </w:rPr>
                          <w:t>Incorrect. Age does not necessarily determine a student’s level of self-confidence, although adults may have life experiences that can help them as students.</w:t>
                        </w:r>
                      </w:p>
                    </w:tc>
                  </w:tr>
                </w:tbl>
                <w:p/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10/10/2019 4:24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10/10/2019 4:27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Matching</w:t>
            </w:r>
          </w:p>
        </w:tc>
      </w:tr>
    </w:tbl>
    <w:p>
      <w:pPr>
        <w:bidi w:val="0"/>
        <w:spacing w:after="9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Match each occupation with the correct duties below.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20"/>
              <w:gridCol w:w="3039"/>
              <w:gridCol w:w="220"/>
              <w:gridCol w:w="27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Registered nurse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Radiologic technician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Ophthalmic assistant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Paramedic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Respiratory therapist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Dental hygienist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Health information technician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Physical therapist assistant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Matching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10/10/2019 3:50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10/10/2019 3:53 AM</w:t>
                  </w:r>
                </w:p>
              </w:tc>
            </w:tr>
          </w:tbl>
          <w:p/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Provide quick response to victims with medical problems.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Carry out prescribed treatments, using exercise, massage, and electrical stimulation.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Collect and organize patient data.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Provide preventive care of the teeth.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Coordinate the overall care of patients.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Perform X-ray procedures.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Perform eye and vision tests.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Provide patients with oxygen.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Match each physician with the correct specialty below.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8"/>
              <w:gridCol w:w="1659"/>
              <w:gridCol w:w="220"/>
              <w:gridCol w:w="136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Dermatologist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Oncologist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Gerontologist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Urologist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Orthopedist</w: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Matching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10/10/2019 3:53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10/10/2019 3:55 AM</w:t>
                  </w:r>
                </w:p>
              </w:tc>
            </w:tr>
          </w:tbl>
          <w:p/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Kidney, bladder, or urinary system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Skin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Muscles and bones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elderly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Cancer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Match the following terms with the correct definition below.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20"/>
              <w:gridCol w:w="2055"/>
              <w:gridCol w:w="220"/>
              <w:gridCol w:w="19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Associate’s degree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Bachelor’s degree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Career ladder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Certification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License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Registration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Standard</w:t>
                  </w:r>
                </w:p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8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Matching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10/10/2019 3:55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10/10/2019 3:57 AM</w:t>
                  </w:r>
                </w:p>
              </w:tc>
            </w:tr>
          </w:tbl>
          <w:p/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Process to determine if an individual has met certain standards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Academic rank that usually requires 4 years of study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Predetermined level of quality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Academic rank that usually requires 2 years of study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Placement on a list after meeting certain requirements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Permit to legally perform certain tasks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Levels within an occupation that require different amounts of education and/or training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Completion</w:t>
            </w:r>
          </w:p>
        </w:tc>
      </w:tr>
    </w:tbl>
    <w:p>
      <w:pPr>
        <w:bidi w:val="0"/>
        <w:spacing w:after="9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fastest-growing health care career today, influenced by the increasing number of older adults, is __________________.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50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home health aide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10/10/2019 3:58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10/10/2019 3:58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goal of _______________ careers is to help patients regain and maintain good health.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50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therapeutic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10/10/2019 3:58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10/10/2019 4:00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first step in the five-step problem-solving process is to ____________ the problem.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50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identify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10/10/2019 8:59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10/10/2019 9:00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_______________ is the general term that means an individual has met certain professional standards.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50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Certification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10/10/2019 3:58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10/10/2019 3:59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_____ for mastery means understanding as well as remembering new information.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50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10/10/2019 3:58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10/10/2019 3:59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_____ Outlook Handbook published by the U.S. Bureau of Labor Statistics is an excellent source of information about specific occupations.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50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Occupational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10/10/2019 3:58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10/11/2019 1:23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p>
      <w:pPr>
        <w:bidi w:val="0"/>
        <w:spacing w:after="75"/>
        <w:jc w:val="left"/>
      </w:pPr>
    </w:p>
    <w:sectPr>
      <w:headerReference w:type="default" r:id="rId4"/>
      <w:footerReference w:type="default" r:id="rId5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65"/>
      <w:gridCol w:w="5315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Copyright Cengage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800" w:type="dxa"/>
      <w:tblBorders>
        <w:top w:val="nil"/>
        <w:left w:val="nil"/>
        <w:bottom w:val="nil"/>
        <w:right w:val="nil"/>
        <w:insideH w:val="nil"/>
        <w:insideV w:val="nil"/>
      </w:tblBorders>
      <w:tblCellMar>
        <w:top w:w="0" w:type="dxa"/>
        <w:left w:w="0" w:type="dxa"/>
        <w:bottom w:w="0" w:type="dxa"/>
        <w:right w:w="0" w:type="dxa"/>
      </w:tblCellMar>
    </w:tblPr>
    <w:tblGrid>
      <w:gridCol w:w="5226"/>
      <w:gridCol w:w="3484"/>
      <w:gridCol w:w="2090"/>
    </w:tblGrid>
    <w:tr>
      <w:tblPrEx>
        <w:tblW w:w="108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25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89"/>
            <w:gridCol w:w="4637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Name: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15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56"/>
            <w:gridCol w:w="2928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Class: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9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478"/>
            <w:gridCol w:w="1612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Date: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</w:tr>
  </w:tbl>
  <w:p>
    <w:pPr>
      <w:bidi w:val="0"/>
    </w:pPr>
    <w:r>
      <w:br/>
    </w:r>
    <w:r>
      <w:rPr>
        <w:rStyle w:val="DefaultParagraphFont"/>
        <w:rFonts w:ascii="Times New Roman" w:eastAsia="Times New Roman" w:hAnsi="Times New Roman" w:cs="Times New Roman"/>
        <w:b/>
        <w:bCs/>
        <w:strike w:val="0"/>
        <w:color w:val="000000"/>
        <w:sz w:val="22"/>
        <w:szCs w:val="22"/>
        <w:u w:val="single"/>
        <w:bdr w:val="nil"/>
        <w:rtl w:val="0"/>
      </w:rPr>
      <w:t>Chapter 01: Your Career in Health Care</w:t>
    </w:r>
  </w:p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>Cengage Learning Testing, Powered by Cognero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01: Your Career in Health Care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er User">
    <vt:lpwstr>Cengage SK Superuser</vt:lpwstr>
  </property>
</Properties>
</file>