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    <Relationship Target="docProps/custom.xml" Type="http://schemas.openxmlformats.org/officeDocument/2006/relationships/custom-properties" Id="rId4"/>
</Relationships>
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1.0 (Apache licensed) using REFERENCE JAXB in Amazon.com Inc. Java 11.0.7 on Linux -->
    <w:sectPr>
      <w:footerReference w:type="default" r:id="rId3"/>
      <w:type w:val="continuous"/>
      <w:pgMar w:top="1440" w:right="1440" w:bottom="1440" w:left="1440"/>
      <w:cols w:space="720"/>
    </w:sectPr>
    <w:p>
      <w:pPr>
        <w:keepNext w:val="true"/>
        <w:keepLines w:val="true"/>
        <w:jc w:val="left"/>
      </w:pPr>
      <w:r>
        <w:rPr>
          <w:rFonts w:ascii="Times New Roman"/>
          <w:sz w:val="28"/>
        </w:rPr>
        <w:t>Student name:__________</w:t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carbon atom?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1s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, 2s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, 2p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1s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, 2s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, 2p   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2)</w:t>
        <w:tab/>
      </w:r>
      <w:r>
        <w:rPr>
          <w:rFonts w:ascii="Times New Roman"/>
          <w:sz w:val="24"/>
        </w:rPr>
        <w:t>What is the ground-state electronic configuration of a fluorine atom?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magnesium cation (Mg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2+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</w:rPr>
        <w:t>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ground-state electronic configuration of a chlorine anion (Cl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5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1s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2p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, 3s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3p</w:t>
      </w:r>
      <w:r>
        <w:rPr>
          <w:rFonts w:ascii="Times New Roman"/>
          <w:b w:val="false"/>
          <w:i w:val="false"/>
          <w:color w:val="000000"/>
          <w:sz w:val="24"/>
          <w:vertAlign w:val="super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valence electrons is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They are the most tightly held electrons.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They do not participate in chemical reactions.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They are the outermost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They reveal the period number of a second-row element.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atoms will have a full 3s orbital in the ground state?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Hydrogen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Lithium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Potassium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Rubidium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bonding is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Covalent bonds result from the transfer of electrons from one element to another.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Ionic bonds result from the transfer of electrons from a metal to a non-metal.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Ionic bonds result from the sharing of electrons between two non-metals.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Covalent bonds result from the sharing of electrons between two metals.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would you expect to have ionic bonds?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CO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FBr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NF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NaCl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9)</w:t>
        <w:tab/>
      </w:r>
      <w:r>
        <w:rPr>
          <w:rFonts w:ascii="Times New Roman"/>
          <w:sz w:val="24"/>
        </w:rPr>
        <w:t>Which of the following molecules has nonpolar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HCl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CHCl   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NO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contain both covalent and ionic bonds?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85775"/>
            <wp:effectExtent l="0" t="0" r="0" b="0"/>
            <wp:docPr id="1" name="ch01_fig10_smith_jpg.ext" descr="ch01_fig10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0_smith_jpg.ex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I,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I,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II,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II,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would most likely form an ionic bond?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95300"/>
            <wp:effectExtent l="0" t="0" r="0" b="0"/>
            <wp:docPr id="1" name="ch01_fig11_smith_jpg.ext" descr="ch01_fig11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1_smith_jpg.ext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12)</w:t>
        <w:tab/>
      </w:r>
      <w:r>
        <w:rPr>
          <w:rFonts w:ascii="Times New Roman"/>
          <w:sz w:val="24"/>
        </w:rPr>
        <w:t>Which of the following statements correctly describes the typical number of bonds for carbon, nitrogen, and oxygen in most neutral organic molecules?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Carbon forms 4 covalent bonds, nitrogen forms 2 covalent bonds, and oxygen forms 3 covalent bonds.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Carbon forms 4 covalent bonds, nitrogen forms 3 covalent bonds, and oxygen forms 2 covalent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Carbon forms 4 covalent bonds, nitrogen forms 5 covalent bonds, and oxygen forms 2 covalent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Carbon forms 4 covalent bonds, nitrogen forms 5 covalent bonds, and oxygen forms 4 covalent bonds.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Section : 01.02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13)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not an acceptable Lewis structure for the anion 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NCO</w:t>
      </w:r>
      <w:r>
        <w:rPr>
          <w:rFonts w:ascii="Times New Roman"/>
          <w:b w:val="false"/>
          <w:i w:val="false"/>
          <w:color w:val="000000"/>
          <w:sz w:val="24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733425"/>
            <wp:effectExtent l="0" t="0" r="0" b="0"/>
            <wp:docPr id="1" name="ch01_fig13_smith_jpg.ext" descr="ch01_fig13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3_smith_jpg.ext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14)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Lewis structures is correct?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5715000" cy="933450"/>
            <wp:effectExtent l="0" t="0" r="0" b="0"/>
            <wp:docPr id="1" name="ch01_fig14_smith_jpg.ext" descr="ch01_fig14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4_smith_jpg.ex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Lewis structures is correct?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800100"/>
            <wp:effectExtent l="0" t="0" r="0" b="0"/>
            <wp:docPr id="1" name="ch01_fig15_smith.jpg" descr="ch01_fig1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5_smith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I, II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16)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the correct Lewis structure for acetic acid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H)?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752475"/>
            <wp:effectExtent l="0" t="0" r="0" b="0"/>
            <wp:docPr id="1" name="ch01_fig16_smith.jpg" descr="ch01_fig1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6_smith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17)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of the following ions does carbon have a formal charge?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561975"/>
            <wp:effectExtent l="0" t="0" r="0" b="0"/>
            <wp:docPr id="1" name="ch01_fig17_smith.jpg" descr="ch01_fig1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7_smith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None of these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18)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of the following ions does carbon have a formal charge?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571500"/>
            <wp:effectExtent l="0" t="0" r="0" b="0"/>
            <wp:docPr id="1" name="ch01_fig18_smith.jpg" descr="ch01_fig18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18_smith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None of these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19)</w:t>
        <w:tab/>
      </w:r>
      <w:r>
        <w:rPr>
          <w:rFonts w:ascii="Times New Roman"/>
          <w:sz w:val="24"/>
        </w:rPr>
        <w:t>What is the formal charge of carbon in carbon monoxide (CO) when drawn with a triple bond?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0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−2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−1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+1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20)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formal charge of the carbon in carbon dioxide (CO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) when drawn with two double bonds?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+1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0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−1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−2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Section : 01.03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21)</w:t>
        <w:tab/>
      </w:r>
      <w:r>
        <w:rPr>
          <w:rFonts w:ascii="Times New Roman"/>
          <w:sz w:val="24"/>
        </w:rPr>
        <w:t>Which of the following statements about constitutional isomers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Constitutional isomers are different molecules having the different molecular formula.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Constitutional isomers are different molecules having the same molecular formula.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Constitutional isomers are same molecules having the different molecular formula.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Constitutional isomers are same molecules having the same molecular formula.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22)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4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23)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8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4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24)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4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25)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constitutional isomers are there for a molecule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1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2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3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4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26)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different isomers are there for a compound having the molecular formula C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6</w:t>
      </w:r>
      <w:r>
        <w:rPr>
          <w:rFonts w:ascii="Times New Roman"/>
          <w:b w:val="false"/>
          <w:i w:val="false"/>
          <w:color w:val="000000"/>
          <w:sz w:val="24"/>
        </w:rPr>
        <w:t>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4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5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6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7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are constitutional isomers?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390525"/>
            <wp:effectExtent l="0" t="0" r="0" b="0"/>
            <wp:docPr id="1" name="ch01_fig27_smith.jpg" descr="ch01_fig2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27_smith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I, II,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II, III,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I, III, IV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I, II, III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01.04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28)</w:t>
        <w:tab/>
      </w:r>
      <w:r>
        <w:rPr>
          <w:rFonts w:ascii="Times New Roman"/>
          <w:sz w:val="24"/>
        </w:rPr>
        <w:t>Which of the following compounds has an atom with an unfilled valence shell of electrons?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BCl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CH   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01.05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29)</w:t>
        <w:tab/>
      </w:r>
      <w:r>
        <w:rPr>
          <w:rFonts w:ascii="Times New Roman"/>
          <w:sz w:val="24"/>
        </w:rPr>
        <w:t>Which of the following compounds has an atom with more than eight valence electrons?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SO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H   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HBr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01.05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30)</w:t>
        <w:tab/>
      </w:r>
      <w:r>
        <w:rPr>
          <w:rFonts w:ascii="Times New Roman"/>
          <w:b w:val="false"/>
          <w:i w:val="false"/>
          <w:color w:val="000000"/>
          <w:sz w:val="24"/>
        </w:rPr>
        <w:t>How many electrons are around phosphorus in phosphoric acid (H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PO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6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8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10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12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01.05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31)</w:t>
        <w:tab/>
      </w:r>
      <w:r>
        <w:rPr>
          <w:rFonts w:ascii="Times New Roman"/>
          <w:sz w:val="24"/>
        </w:rPr>
        <w:t>Which of the following statements about resonance structures is true?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Resonance structures have the same placement of electrons but different arrangement of atoms.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Resonance structures have the same placement of atoms but different arrangement of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Resonance structures have the same placement of atoms and the same arrangement of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Resonance structures have different placement of atoms and different arrangement of electrons.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32)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of the following statements about resonance structures is </w:t>
      </w:r>
      <w:r>
        <w:rPr>
          <w:rFonts w:ascii="Times New Roman"/>
          <w:b w:val="false"/>
          <w:i/>
          <w:color w:val="000000"/>
          <w:sz w:val="24"/>
        </w:rPr>
        <w:t>not</w:t>
      </w:r>
      <w:r>
        <w:rPr>
          <w:rFonts w:ascii="Times New Roman"/>
          <w:b w:val="false"/>
          <w:i w:val="false"/>
          <w:color w:val="000000"/>
          <w:sz w:val="24"/>
        </w:rPr>
        <w:t xml:space="preserve">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There is no movement of electrons from one form to another.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Resonance structures are not isomers.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Resonance structures differ only in the arrangement of electrons.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Resonance structures are in equilibrium with each other.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33)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pair does not represent resonance structures?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638300"/>
            <wp:effectExtent l="0" t="0" r="0" b="0"/>
            <wp:docPr id="1" name="ch01_fig33_smith.jpg" descr="ch01_fig3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3_smith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34)</w:t>
        <w:tab/>
      </w:r>
      <w:r>
        <w:rPr>
          <w:rFonts w:ascii="Times New Roman"/>
          <w:sz w:val="24"/>
        </w:rPr>
        <w:t>What 2 things will change between two resonance structures?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The position of multiple bonds and non-bonded electrons.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The position of multiple bonds and single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The placement of atoms and single bonds.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The placement of atoms and non-bonded electrons.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a resonance structure of the compound below?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200150"/>
            <wp:effectExtent l="0" t="0" r="0" b="0"/>
            <wp:docPr id="1" name="ch01_fig35_smith.jpg" descr="ch01_fig35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5_smith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36)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resonance structures is the least important contributor to the resonance hybrid of the formate anion, HCOO</w:t>
      </w:r>
      <w:r>
        <w:rPr>
          <w:rFonts w:ascii="Times New Roman"/>
          <w:b w:val="false"/>
          <w:i w:val="false"/>
          <w:color w:val="000000"/>
          <w:sz w:val="24"/>
        </w:rPr>
        <w:t>−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676275"/>
            <wp:effectExtent l="0" t="0" r="0" b="0"/>
            <wp:docPr id="1" name="ch01_fig36_smith.jpg" descr="ch01_fig3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6_smith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3 Hard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37)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in order of decreasing importance as contributing structures to the resonance hybrid of formaldehyde,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942975"/>
            <wp:effectExtent l="0" t="0" r="0" b="0"/>
            <wp:docPr id="1" name="ch01_fig37_smith.jpg" descr="ch01_fig3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7_smith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I &gt; III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II &gt; 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3 Hard</w:t>
        <w:br/>
      </w:r>
      <w:r>
        <w:rPr>
          <w:rFonts w:ascii="Times New Roman"/>
          <w:sz w:val="20"/>
        </w:rPr>
        <w:t>Section : 01.06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38)</w:t>
        <w:tab/>
      </w:r>
      <w:r>
        <w:rPr>
          <w:rFonts w:ascii="Times New Roman"/>
          <w:b w:val="false"/>
          <w:i w:val="false"/>
          <w:color w:val="000000"/>
          <w:sz w:val="24"/>
        </w:rPr>
        <w:t>Follow the curved arrows to draw the second resonance structure for the ion below.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504950"/>
            <wp:effectExtent l="0" t="0" r="0" b="0"/>
            <wp:docPr id="1" name="ch01_fig38_smith.jpg" descr="ch01_fig38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8_smith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39)</w:t>
        <w:tab/>
      </w:r>
      <w:r>
        <w:rPr>
          <w:rFonts w:ascii="Times New Roman"/>
          <w:b w:val="false"/>
          <w:i w:val="false"/>
          <w:color w:val="000000"/>
          <w:sz w:val="24"/>
        </w:rPr>
        <w:t>Which is more important in each pair of contributing resonance structures?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2019300"/>
            <wp:effectExtent l="0" t="0" r="0" b="0"/>
            <wp:docPr id="1" name="ch01_fig39_smith_jpg.ext" descr="ch01_fig39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39_smith_jpg.ext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II, IV, 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II, III, V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II, III, VI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I, IV, 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40)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value of the H-C-H bond angle in methane, CH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41)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C-C-C bond angle in propene,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 = 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42)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H-C-O bond angle in formaldehyde,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43)</w:t>
        <w:tab/>
      </w:r>
      <w:r>
        <w:rPr>
          <w:rFonts w:ascii="Times New Roman"/>
          <w:b w:val="false"/>
          <w:i w:val="false"/>
          <w:color w:val="000000"/>
          <w:sz w:val="24"/>
        </w:rPr>
        <w:t>Determine the geometry around the indicated atom in each species.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095375"/>
            <wp:effectExtent l="0" t="0" r="0" b="0"/>
            <wp:docPr id="1" name="ch01_fig43_smith.jpg" descr="ch01_fig4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3_smith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 = Linear; II = tetrahedral; III = trigonal planar; IV = tetrahedral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 = Linear; II = tetrahedral; III = trigonal planar; IV = linear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 = Trigonal planar; II = linear; III = tetrahedral; IV = trigonal planar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 = Tetrahedral; II = trigonal planar; III = linear; IV = tetrahedral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Bloom's : 1. Remember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44)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approximate bond angle for the C-C-N bond in acetonitrile,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CN?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90°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109.5°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120°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180°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45)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molecular geometry around the boron atom in BH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Tetrahedral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Trigonal Planar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Trigonal Pyramidal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Linear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46)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molecular geometry around the carbon atom in CH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Tetrahedral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Trigonal Planar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Trigonal Pyramidal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Linear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Section : 01.07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47)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the condensed structure,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COCH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to a Lewis structure?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685800"/>
            <wp:effectExtent l="0" t="0" r="0" b="0"/>
            <wp:docPr id="1" name="ch01_fig47_smith.jpg" descr="ch01_fig4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7_smith.jp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CHClCH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to a skeletal structure?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924425" cy="914400"/>
            <wp:effectExtent l="0" t="0" r="0" b="0"/>
            <wp:docPr id="1" name="ch01_fig48_smith_jpg.ext" descr="ch01_fig48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8_smith_jpg.ext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49)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C to a skeletal structure?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609600"/>
            <wp:effectExtent l="0" t="0" r="0" b="0"/>
            <wp:docPr id="1" name="ch01_fig49_smith.jpg" descr="ch01_fig49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49_smith.jp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Difficulty : 1 Easy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50)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condensed formula of the compound below?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1495425"/>
            <wp:effectExtent l="0" t="0" r="0" b="0"/>
            <wp:docPr id="1" name="ch01_fig50_smith.jpg" descr="ch01_fig5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0_smith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51)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is the appropriate conversion of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)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CHOCH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OH to a skeletal structure?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714375"/>
            <wp:effectExtent l="0" t="0" r="0" b="0"/>
            <wp:docPr id="1" name="ch01_fig51_smith.jpg" descr="ch01_fig51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1_smith.jpg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52)</w:t>
        <w:tab/>
      </w:r>
      <w:r>
        <w:rPr>
          <w:rFonts w:ascii="Times New Roman"/>
          <w:b w:val="false"/>
          <w:i w:val="false"/>
          <w:color w:val="000000"/>
          <w:sz w:val="24"/>
        </w:rPr>
        <w:t>Convert the following skeletal structure to a condensed structure.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762500" cy="1543050"/>
            <wp:effectExtent l="0" t="0" r="0" b="0"/>
            <wp:docPr id="1" name="ch01_fig52_smith.jpg" descr="ch01_fig52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2_smith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53)</w:t>
        <w:tab/>
      </w:r>
      <w:r>
        <w:rPr>
          <w:rFonts w:ascii="Times New Roman"/>
          <w:b w:val="false"/>
          <w:i w:val="false"/>
          <w:color w:val="000000"/>
          <w:sz w:val="24"/>
        </w:rPr>
        <w:t>Avobenzone is an active ingredient in some common sunscreens. Which of the following is the correct molecular formula for avobenzone?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1905000" cy="819150"/>
            <wp:effectExtent l="0" t="0" r="0" b="0"/>
            <wp:docPr id="1" name="ch01_fig53_smith_jpg.ext" descr="ch01_fig53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3_smith_jpg.ext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20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21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23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 w:val="false"/>
          <w:color w:val="000000"/>
          <w:sz w:val="24"/>
        </w:rPr>
        <w:t>20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24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01.08</w:t>
        <w:br/>
      </w:r>
      <w:r>
        <w:rPr>
          <w:rFonts w:ascii="Times New Roman"/>
          <w:sz w:val="20"/>
        </w:rPr>
        <w:t>Topic : Drawing Organic Molecules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54)</w:t>
        <w:tab/>
      </w:r>
      <w:r>
        <w:rPr>
          <w:rFonts w:ascii="Times New Roman"/>
          <w:b w:val="false"/>
          <w:i w:val="false"/>
          <w:color w:val="000000"/>
          <w:sz w:val="24"/>
        </w:rPr>
        <w:t>In which structure is the hybridization incorrect?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819150"/>
            <wp:effectExtent l="0" t="0" r="0" b="0"/>
            <wp:docPr id="1" name="ch01_fig54_smith.jpg" descr="ch01_fig5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4_smith.jpg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01.09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55)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for each of the indicated atoms in the following compound?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1428750" cy="1752600"/>
            <wp:effectExtent l="0" t="0" r="0" b="0"/>
            <wp:docPr id="1" name="ch01_fig55_smith_jpg.ext" descr="ch01_fig55_smith_jpg.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55_smith_jpg.ext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 xml:space="preserve">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 xml:space="preserve">; III =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01.09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56)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of the carbon atom in the methyl cation, (CH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</w:t>
      </w:r>
      <w:r>
        <w:rPr>
          <w:rFonts w:ascii="Times New Roman"/>
          <w:b w:val="false"/>
          <w:i w:val="false"/>
          <w:color w:val="000000"/>
          <w:sz w:val="24"/>
        </w:rPr>
        <w:t>)?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01.09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57)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hybridization of the nitrogen atom in the ammonium cation, NH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b w:val="false"/>
          <w:i w:val="false"/>
          <w:color w:val="000000"/>
          <w:sz w:val="24"/>
        </w:rPr>
        <w:t>+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01.09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58)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ethane, 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01.10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59)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ethylene,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C=CH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01.10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60)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carbon-carbon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and 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ethylene, 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C=CH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and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, and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and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, and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01.10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61)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C-H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orbitals of acetylene,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H1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01.10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62)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atomic orbitals overlap to form the carbon-carbon </w:t>
      </w:r>
      <w:r>
        <w:rPr>
          <w:rFonts w:ascii="Times New Roman"/>
          <w:b w:val="false"/>
          <w:i/>
          <w:color w:val="000000"/>
          <w:sz w:val="24"/>
        </w:rPr>
        <w:t>s</w:t>
      </w:r>
      <w:r>
        <w:rPr>
          <w:rFonts w:ascii="Times New Roman"/>
          <w:b w:val="false"/>
          <w:i w:val="false"/>
          <w:color w:val="000000"/>
          <w:sz w:val="24"/>
        </w:rPr>
        <w:t xml:space="preserve"> bonding molecular orbital of acetylene, C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 w:val="false"/>
          <w:color w:val="000000"/>
          <w:sz w:val="24"/>
        </w:rPr>
        <w:t xml:space="preserve"> 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b w:val="false"/>
          <w:i w:val="false"/>
          <w:color w:val="000000"/>
          <w:sz w:val="24"/>
        </w:rPr>
        <w:t>+ C</w:t>
      </w:r>
      <w:r>
        <w:rPr>
          <w:rFonts w:ascii="Times New Roman"/>
          <w:b w:val="false"/>
          <w:i/>
          <w:color w:val="000000"/>
          <w:sz w:val="24"/>
        </w:rPr>
        <w:t>sp</w:t>
      </w:r>
      <w:r>
        <w:rPr>
          <w:rFonts w:ascii="Times New Roman"/>
          <w:b w:val="false"/>
          <w:i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b w:val="false"/>
          <w:i w:val="false"/>
          <w:color w:val="000000"/>
          <w:sz w:val="24"/>
        </w:rPr>
        <w:t xml:space="preserve"> + C2</w:t>
      </w:r>
      <w:r>
        <w:rPr>
          <w:rFonts w:ascii="Times New Roman"/>
          <w:b w:val="false"/>
          <w:i/>
          <w:color w:val="000000"/>
          <w:sz w:val="24"/>
        </w:rPr>
        <w:t>p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01.10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63)</w:t>
        <w:tab/>
      </w:r>
      <w:r>
        <w:rPr>
          <w:rFonts w:ascii="Times New Roman"/>
          <w:b w:val="false"/>
          <w:i w:val="false"/>
          <w:color w:val="000000"/>
          <w:sz w:val="24"/>
        </w:rPr>
        <w:t>When forming molecular orbitals from atomic orbitals, what is the order of increasing C-H bond strength for the following set?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409575"/>
            <wp:effectExtent l="0" t="0" r="0" b="0"/>
            <wp:docPr id="1" name="ch01_fig63_smith.jpg" descr="ch01_fig63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3_smith.jpg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II &lt; 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III &lt; I &lt;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III &lt; II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I &lt; II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64)</w:t>
        <w:tab/>
      </w:r>
      <w:r>
        <w:rPr>
          <w:rFonts w:ascii="Times New Roman"/>
          <w:b w:val="false"/>
          <w:i w:val="false"/>
          <w:color w:val="000000"/>
          <w:sz w:val="24"/>
        </w:rPr>
        <w:t>What is the order of decreasing bond length for a C-C bond composed of the following molecular orbitals?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428625"/>
            <wp:effectExtent l="0" t="0" r="0" b="0"/>
            <wp:docPr id="1" name="ch01_fig64_smith.jpg" descr="ch01_fig64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4_smith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I &gt; III &gt; 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I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III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II &gt; III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  <w:r>
        <w:rPr>
          <w:rFonts w:ascii="Times New Roman"/>
          <w:sz w:val="20"/>
        </w:rPr>
        <w:t>Section : 01.11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65)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statements about electronegativity and the periodic table is true?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Electronegativity decreases across a row of the periodic table.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Electronegativity increases down a column of the periodic table.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Electronegativity increases across a row of the periodic table.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Electronegativity does not change down a column of the periodic table.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66)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atoms in order of increasing electronegativity, putting the least electronegative first.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2857500" cy="342900"/>
            <wp:effectExtent l="0" t="0" r="0" b="0"/>
            <wp:docPr id="1" name="ch01_fig66_smith.jpg" descr="ch01_fig6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6_smith.jpg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I &lt; II &lt; III &lt; IV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I &lt; IV &lt; II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III &lt; II &lt; IV &lt;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I &lt; II &lt; IV &lt;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67)</w:t>
        <w:tab/>
      </w:r>
      <w:r>
        <w:rPr>
          <w:rFonts w:ascii="Times New Roman"/>
          <w:b w:val="false"/>
          <w:i w:val="false"/>
          <w:color w:val="000000"/>
          <w:sz w:val="24"/>
        </w:rPr>
        <w:t>Rank the following atoms in order of decreasing electronegativity, putting the most electronegative first.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333750" cy="333375"/>
            <wp:effectExtent l="0" t="0" r="0" b="0"/>
            <wp:docPr id="1" name="ch01_fig67_smith.jpg" descr="ch01_fig6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7_smith.jpg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A)    I &gt; IV &gt; II &gt; III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B)    II &gt; III &gt; IV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C)    III &gt; IV &gt; II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>D)    III &gt; II &gt; IV &gt; I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68)</w:t>
        <w:tab/>
      </w:r>
      <w:r>
        <w:rPr>
          <w:rFonts w:ascii="Times New Roman"/>
          <w:sz w:val="24"/>
        </w:rPr>
        <w:t>Which molecule has the greatest difference in electronegativity (DE) between the two different elements?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S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69)</w:t>
        <w:tab/>
      </w:r>
      <w:r>
        <w:rPr>
          <w:rFonts w:ascii="Times New Roman"/>
          <w:b w:val="false"/>
          <w:i w:val="false"/>
          <w:color w:val="000000"/>
          <w:sz w:val="24"/>
        </w:rPr>
        <w:t>Which compound contains the most polar bond?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276225"/>
            <wp:effectExtent l="0" t="0" r="0" b="0"/>
            <wp:docPr id="1" name="ch01_fig69_smith.jpg" descr="ch01_fig69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69_smith.jpg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70)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compounds are non-polar?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371475"/>
            <wp:effectExtent l="0" t="0" r="0" b="0"/>
            <wp:docPr id="1" name="ch01_fig70_smith.jpg" descr="ch01_fig70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0_smith.jpg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I, IV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I,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II,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II,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Section : 01.13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71)</w:t>
        <w:tab/>
      </w:r>
      <w:r>
        <w:rPr>
          <w:rFonts w:ascii="Times New Roman"/>
          <w:sz w:val="24"/>
        </w:rPr>
        <w:t>Which of the following molecules has non-polar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N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CCl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HF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72)</w:t>
        <w:tab/>
      </w:r>
      <w:r>
        <w:rPr>
          <w:rFonts w:ascii="Times New Roman"/>
          <w:sz w:val="24"/>
        </w:rPr>
        <w:t>Which of the following molecules has polar covalent bonds?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MgO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Cl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NaBr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73)</w:t>
        <w:tab/>
      </w:r>
      <w:r>
        <w:rPr>
          <w:rFonts w:ascii="Times New Roman"/>
          <w:sz w:val="24"/>
        </w:rPr>
        <w:t>Which of the following covalent bonds has the largest dipole moment?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C-H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C-C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C-O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H-F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3. Apply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74)</w:t>
        <w:tab/>
      </w:r>
      <w:r>
        <w:rPr>
          <w:rFonts w:ascii="Times New Roman"/>
          <w:sz w:val="24"/>
        </w:rPr>
        <w:t>Which of the following molecules has the smallest dipole moment?</w:t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HCl</w:t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H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b w:val="false"/>
          <w:i w:val="false"/>
          <w:color w:val="000000"/>
          <w:sz w:val="24"/>
        </w:rPr>
        <w:t>O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Section : 01.12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75)</w:t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Which of the following molecules does </w:t>
      </w:r>
      <w:r>
        <w:rPr>
          <w:rFonts w:ascii="Times New Roman"/>
          <w:b w:val="false"/>
          <w:i/>
          <w:color w:val="000000"/>
          <w:sz w:val="24"/>
        </w:rPr>
        <w:t>not</w:t>
      </w:r>
      <w:r>
        <w:rPr>
          <w:rFonts w:ascii="Times New Roman"/>
          <w:b w:val="false"/>
          <w:i w:val="false"/>
          <w:color w:val="000000"/>
          <w:sz w:val="24"/>
        </w:rPr>
        <w:t xml:space="preserve"> have a net dipole moment of zero?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CCl</w:t>
      </w:r>
      <w:r>
        <w:rPr>
          <w:rFonts w:ascii="Times New Roman"/>
          <w:b w:val="false"/>
          <w:i w:val="false"/>
          <w:color w:val="000000"/>
          <w:sz w:val="24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</w:t>
      </w:r>
      <w:r>
        <w:rPr>
          <w:rFonts w:ascii="Times New Roman"/>
          <w:b w:val="false"/>
          <w:i w:val="false"/>
          <w:color w:val="000000"/>
          <w:sz w:val="24"/>
        </w:rPr>
        <w:t>BF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CO</w:t>
      </w:r>
      <w:r>
        <w:rPr>
          <w:rFonts w:ascii="Times New Roman"/>
          <w:b w:val="false"/>
          <w:i w:val="false"/>
          <w:color w:val="000000"/>
          <w:sz w:val="24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NH</w:t>
      </w:r>
      <w:r>
        <w:rPr>
          <w:rFonts w:ascii="Times New Roman"/>
          <w:b w:val="false"/>
          <w:i w:val="false"/>
          <w:color w:val="000000"/>
          <w:sz w:val="24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Bloom's : 2. Understand</w:t>
        <w:br/>
      </w:r>
      <w:r>
        <w:rPr>
          <w:rFonts w:ascii="Times New Roman"/>
          <w:sz w:val="20"/>
        </w:rPr>
        <w:t>Section : 01.13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76)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has a net dipole moment of zero?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4286250" cy="495300"/>
            <wp:effectExtent l="0" t="0" r="0" b="0"/>
            <wp:docPr id="1" name="ch01_fig76_smith.jpg" descr="ch01_fig76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6_smith.jpg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Section : 01.13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77)</w:t>
        <w:tab/>
      </w:r>
      <w:r>
        <w:rPr>
          <w:rFonts w:ascii="Times New Roman"/>
          <w:b w:val="false"/>
          <w:i w:val="false"/>
          <w:color w:val="000000"/>
          <w:sz w:val="24"/>
        </w:rPr>
        <w:t>Consider compounds which contain both a heteroatom and a double bond. For which compound is no additional Lewis structure possible?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drawing>
          <wp:inline distT="0" distB="0" distL="0" distR="0">
            <wp:extent cx="3810000" cy="542925"/>
            <wp:effectExtent l="0" t="0" r="0" b="0"/>
            <wp:docPr id="1" name="ch01_fig77_smith.jpg" descr="ch01_fig77_smith.jpg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ch01_fig77_smith.jpg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A)    I</w:t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sz w:val="24"/>
        </w:rPr>
        <w:t>B)    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C)    III</w:t>
      </w:r>
      <w:r>
        <w:rPr>
          <w:rFonts w:ascii="Times New Roman"/>
          <w:sz w:val="24"/>
        </w:rPr>
        <w:br/>
        <w:tab/>
      </w:r>
      <w:r>
        <w:rPr>
          <w:rFonts w:ascii="Times New Roman"/>
          <w:sz w:val="24"/>
        </w:rPr>
        <w:t>D)    IV</w:t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Topic : Structure and Bonding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Bloom's : 4. Analyze</w:t>
        <w:br/>
      </w:r>
      <w:r>
        <w:rPr>
          <w:rFonts w:ascii="Times New Roman"/>
          <w:sz w:val="20"/>
        </w:rPr>
        <w:t>Difficulty : 3 Hard</w:t>
        <w:br/>
      </w:r>
      <w:r>
        <w:rPr>
          <w:rFonts w:ascii="Times New Roman"/>
          <w:sz w:val="20"/>
        </w:rPr>
        <w:t>Section : 01.06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Next w:val="true"/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4"/>
        </w:rPr>
        <w:t>78)</w:t>
        <w:tab/>
      </w:r>
      <w:r>
        <w:rPr>
          <w:rFonts w:ascii="Times New Roman"/>
          <w:b w:val="false"/>
          <w:i w:val="false"/>
          <w:color w:val="000000"/>
          <w:sz w:val="24"/>
        </w:rPr>
        <w:t>Which of the following molecules has a net dipole moment of zero?</w:t>
      </w:r>
      <w:r>
        <w:rPr>
          <w:rFonts w:ascii="Times New Roman"/>
          <w:sz w:val="24"/>
        </w:rPr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A)    </w:t>
      </w:r>
      <w:r>
        <w:rPr>
          <w:rFonts w:ascii="Times New Roman"/>
          <w:b w:val="false"/>
          <w:i w:val="false"/>
          <w:color w:val="000000"/>
          <w:sz w:val="24"/>
        </w:rPr>
        <w:t>CH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4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tab/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B)    CO   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2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C)    </w:t>
      </w:r>
      <w:r>
        <w:rPr>
          <w:rFonts w:ascii="Times New Roman"/>
          <w:b w:val="false"/>
          <w:i w:val="false"/>
          <w:color w:val="000000"/>
          <w:sz w:val="24"/>
        </w:rPr>
        <w:t>BH</w:t>
      </w:r>
      <w:r>
        <w:rPr>
          <w:rFonts w:ascii="Times New Roman"/>
          <w:b w:val="false"/>
          <w:i w:val="false"/>
          <w:color w:val="000000"/>
          <w:sz w:val="24"/>
          <w:vertAlign w:val="subscript"/>
        </w:rPr>
        <w:t>3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  <w:r>
        <w:rPr>
          <w:rFonts w:ascii="Times New Roman"/>
          <w:b w:val="false"/>
          <w:i w:val="false"/>
          <w:color w:val="000000"/>
          <w:sz w:val="24"/>
        </w:rPr>
        <w:t xml:space="preserve">D)    </w:t>
      </w:r>
      <w:r>
        <w:rPr>
          <w:rFonts w:ascii="Times New Roman"/>
          <w:b w:val="false"/>
          <w:i w:val="false"/>
          <w:color w:val="000000"/>
          <w:sz w:val="24"/>
        </w:rPr>
        <w:t>All of these are correct.</w:t>
      </w:r>
      <w:r>
        <w:rPr>
          <w:rFonts w:ascii="Times New Roman"/>
          <w:sz w:val="24"/>
        </w:rPr>
      </w:r>
      <w:r>
        <w:rPr>
          <w:rFonts w:ascii="Times New Roman"/>
          <w:sz w:val="24"/>
        </w:rPr>
        <w:br/>
        <w:tab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20"/>
        </w:rPr>
        <w:br/>
        <w:t>Question Details</w:t>
        <w:br/>
      </w:r>
      <w:r>
        <w:rPr>
          <w:rFonts w:ascii="Times New Roman"/>
          <w:sz w:val="20"/>
        </w:rPr>
        <w:t>Chapter : 01</w:t>
        <w:br/>
      </w:r>
      <w:r>
        <w:rPr>
          <w:rFonts w:ascii="Times New Roman"/>
          <w:sz w:val="20"/>
        </w:rPr>
        <w:t>Accessibility : Keyboard Navigation</w:t>
        <w:br/>
      </w:r>
      <w:r>
        <w:rPr>
          <w:rFonts w:ascii="Times New Roman"/>
          <w:sz w:val="20"/>
        </w:rPr>
        <w:t>Difficulty : 2 Medium</w:t>
        <w:br/>
      </w:r>
      <w:r>
        <w:rPr>
          <w:rFonts w:ascii="Times New Roman"/>
          <w:sz w:val="20"/>
        </w:rPr>
        <w:t>Topic : Molecular Shape</w:t>
        <w:br/>
      </w:r>
      <w:r>
        <w:rPr>
          <w:rFonts w:ascii="Times New Roman"/>
          <w:sz w:val="20"/>
        </w:rPr>
        <w:t>Section : 01.13</w:t>
        <w:br/>
      </w:r>
      <w:r>
        <w:rPr>
          <w:rFonts w:ascii="Times New Roman"/>
          <w:sz w:val="20"/>
        </w:rPr>
        <w:t>Bloom's : 4. Analyze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24"/>
        </w:rPr>
        <w:br/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b/>
          <w:sz w:val="36"/>
        </w:rPr>
        <w:br w:type="page"/>
        <w:t>Answer Key</w:t>
        <w:br/>
        <w:br/>
      </w:r>
      <w:r>
        <w:rPr>
          <w:rFonts w:ascii="Times New Roman"/>
          <w:sz w:val="32"/>
        </w:rPr>
        <w:t>Test name: Chapter 1 - Structure and Bond</w:t>
        <w:br/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10)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19)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26)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29)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32)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33)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38)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39)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40)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41)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42)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43)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44)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45)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46)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47)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49)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51)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52)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53)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57)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58)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59)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60)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61)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64)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65)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67)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68)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69)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70)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71)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72)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73)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74) A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75) D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76) B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77) C</w:t>
        <w:br/>
      </w:r>
    </w:p>
    <w:p>
      <w:pPr>
        <w:keepLines w:val="true"/>
        <w:sectPr>
          <w:type w:val="continuous"/>
          <w:pgSz w:w="12240" w:h="15840"/>
          <w:pgMar w:top="1440" w:right="1440" w:bottom="1440" w:left="1440" w:header="720" w:footer="720" w:gutter="0"/>
          <w:cols w:space="720" w:num="1">
            <w:col w:w="6000" w:space="720"/>
            <w:col w:w="2640"/>
          </w:cols>
          <w:docGrid w:linePitch="360"/>
        </w:sectPr>
      </w:pPr>
      <w:r>
        <w:rPr>
          <w:rFonts w:ascii="Times New Roman"/>
          <w:sz w:val="32"/>
        </w:rPr>
        <w:t>78) D</w:t>
        <w:br/>
      </w:r>
    </w:p>
    <w:sectPr>
      <w:footerReference w:type="default" r:id="rId3"/>
      <w:type w:val="continuous"/>
      <w:pgMar w:top="1440" w:right="1440" w:bottom="1440" w:left="1440"/>
      <w:cols w:space="72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spacing w:before="0" w:after="0"/>
      <w:jc w:val="left"/>
    </w:pPr>
    <w:rPr>
      <w:noProof/>
    </w:rPr>
    <w:r>
      <w:rPr>
        <w:rFonts w:ascii="Calibri"/>
        <w:sz w:val="24"/>
      </w:rPr>
      <w:t>Version 1</w:t>
      <w:tab/>
      <w:tab/>
      <w:tab/>
      <w:tab/>
      <w:tab/>
      <w:tab/>
      <w:tab/>
      <w:tab/>
      <w:tab/>
      <w:tab/>
      <w:tab/>
    </w:r>
    <w:r>
      <w:rPr>
        <w:rFonts w:ascii="Times New Roman"/>
        <w:sz w:val="24"/>
      </w:rPr>
    </w:r>
    <w:fldSimple w:instr=" PAGE \* MERGEFORMAT ">
      <w:r>
        <w:rPr>
          <w:rFonts w:ascii="Times New Roman"/>
          <w:sz w:val="24"/>
        </w:rPr>
      </w:r>
    </w:fldSimple>
  </w:p>
</w:ftr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footer.xml" Type="http://schemas.openxmlformats.org/officeDocument/2006/relationships/footer" Id="rId3"/>
    <Relationship Target="numbering.xml" Type="http://schemas.openxmlformats.org/officeDocument/2006/relationships/numbering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media/document_image_rId19.jpeg" Type="http://schemas.openxmlformats.org/officeDocument/2006/relationships/image" Id="rId19"/>
    <Relationship Target="media/document_image_rId20.jpeg" Type="http://schemas.openxmlformats.org/officeDocument/2006/relationships/image" Id="rId20"/>
    <Relationship Target="media/document_image_rId21.jpeg" Type="http://schemas.openxmlformats.org/officeDocument/2006/relationships/image" Id="rId21"/>
    <Relationship Target="media/document_image_rId22.jpeg" Type="http://schemas.openxmlformats.org/officeDocument/2006/relationships/image" Id="rId22"/>
    <Relationship Target="media/document_image_rId23.jpeg" Type="http://schemas.openxmlformats.org/officeDocument/2006/relationships/image" Id="rId23"/>
    <Relationship Target="media/document_image_rId24.jpeg" Type="http://schemas.openxmlformats.org/officeDocument/2006/relationships/image" Id="rId24"/>
    <Relationship Target="media/document_image_rId25.jpeg" Type="http://schemas.openxmlformats.org/officeDocument/2006/relationships/image" Id="rId25"/>
    <Relationship Target="media/document_image_rId26.jpeg" Type="http://schemas.openxmlformats.org/officeDocument/2006/relationships/image" Id="rId26"/>
    <Relationship Target="media/document_image_rId27.jpeg" Type="http://schemas.openxmlformats.org/officeDocument/2006/relationships/image" Id="rId27"/>
    <Relationship Target="media/document_image_rId28.jpeg" Type="http://schemas.openxmlformats.org/officeDocument/2006/relationships/image" Id="rId28"/>
    <Relationship Target="media/document_image_rId29.jpeg" Type="http://schemas.openxmlformats.org/officeDocument/2006/relationships/image" Id="rId29"/>
    <Relationship Target="media/document_image_rId30.jpeg" Type="http://schemas.openxmlformats.org/officeDocument/2006/relationships/image" Id="rId30"/>
    <Relationship Target="media/document_image_rId31.jpeg" Type="http://schemas.openxmlformats.org/officeDocument/2006/relationships/image" Id="rId31"/>
    <Relationship Target="media/document_image_rId32.jpeg" Type="http://schemas.openxmlformats.org/officeDocument/2006/relationships/image" Id="rId32"/>
    <Relationship Target="media/document_image_rId33.jpeg" Type="http://schemas.openxmlformats.org/officeDocument/2006/relationships/image" Id="rId33"/>
    <Relationship Target="media/document_image_rId34.jpeg" Type="http://schemas.openxmlformats.org/officeDocument/2006/relationships/image" Id="rId34"/>
    <Relationship Target="media/document_image_rId35.jpeg" Type="http://schemas.openxmlformats.org/officeDocument/2006/relationships/image" Id="rId35"/>
    <Relationship Target="media/document_image_rId36.jpeg" Type="http://schemas.openxmlformats.org/officeDocument/2006/relationships/image" Id="rId36"/>
    <Relationship Target="media/document_image_rId37.jpeg" Type="http://schemas.openxmlformats.org/officeDocument/2006/relationships/image" Id="rId3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

<file path=docProps/custom.xml><?xml version="1.0" encoding="utf-8"?>
<prop:Properties xmlns:vt="http://schemas.openxmlformats.org/officeDocument/2006/docPropsVTypes" xmlns:prop="http://schemas.openxmlformats.org/officeDocument/2006/custom-properties">
  <prop:property fmtid="{D5CDD505-2E9C-101B-9397-08002B2CF9AE}" pid="2" name="Copyright">
    <vt:lpwstr>Some content may be Copyright, McGraw Hill LLC</vt:lpwstr>
  </prop:property>
</prop:Properties>
</file>