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Hiawatha.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Hiawatha was the leader of the Iroquois Confederacy—a politically and organizationally sophisticated group that maintained a robust military.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Marco Polo.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Marco Polo was an adventurer and explorer who is significant for his tales of a 20-year journey to China. These tales increased European desire for exploration.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Ferdinand of Aragon.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century sovereign who brought unity to Spain. He also funded Christopher Columbus’s exploration of the Americas.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Isabella of Castile.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century sovereign who brought unity to Spain. She also funded Christopher Columbus’s exploration of the Americas.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Christopher Columbus.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50"/>
              <w:gridCol w:w="75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Italian seafarer who, funded by the Spanish monarchy, traveled to the New World in 1492.</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Hernán Cortés.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 an expedition to Mexico in search of gold and between 1519 and 1521 conquered the Aztec empire.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Quetzalcoatl.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god who was predicted to return from the Eastern sea by Aztec legend. Moctezuma mistook Cortés for Quetzalcoatl.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Moctezuma.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17"/>
              <w:gridCol w:w="75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of the Aztec empire when Hernán Cortés arrived in what is modern day Mexico.</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Juan Ponce de León.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Conquistador who explored what is modern day Florida.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Francisco Coronado.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Travelled Arizona and New Mexico looking for gold. While he reached as far east as Kansas, instead of gold he found the Grand Canyon, Colorado River, and herds of buffalo.</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Giovanni Caboto (John Cabot).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Explored the northeastern coast of North America on behalf of the English between 1497 and 1498.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Vasco Nunez Balboa.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9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Spanish conquistador who discovered the Pacific Ocean.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Ferdinand Magellan.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 sail in 1519 around the tip of South America. While he died in the Philippines, the last of five ships from his expedition completed the first circumnavigation of the globe in 1522.</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the Mound Builders.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group of people in the Ohio River Valley who constructed enormous earthen mounds used as temples, trading centers, and burial sites.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"three sister" farming.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farming technique that allowed for high-yield production of beans, corn, and squash. This agricultural innovation allowed for the development of greater population density.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the Iroquois Confederacy.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 of native people in North America that had a sophisticated political and organization structure allowing them to maintain a military.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the plantation.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30"/>
              <w:gridCol w:w="7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site that is part of the large scale commercial agricultural production that relies on slave labor.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the Columbian Exchange.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comingling of the flora and fauna from the Old World and New World that was initiated by Columbus’s arrival.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Identify and state the historical significance of </w:t>
            </w:r>
            <w:r>
              <w:rPr>
                <w:rStyle w:val="DefaultParagraphFont"/>
                <w:rFonts w:ascii="Times New Roman" w:eastAsia="Times New Roman" w:hAnsi="Times New Roman" w:cs="Times New Roman"/>
                <w:b w:val="0"/>
                <w:bCs w:val="0"/>
                <w:i/>
                <w:iCs/>
                <w:smallCaps w:val="0"/>
                <w:color w:val="000000"/>
                <w:sz w:val="22"/>
                <w:szCs w:val="22"/>
                <w:bdr w:val="nil"/>
                <w:rtl w:val="0"/>
              </w:rPr>
              <w:t>encomienda.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system that allowed the government to give Indian populations to certain colonists in exchange for the promise, by the colonist, to Christianize them.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the Treaty of Tordesillas.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treaty land in the Americas between Spain and Portugal. While Spain received the majority of the lands, Portugal got land that eventually became Brazil as well as lands in Africa and Asia.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Identify and state the historical significance of </w:t>
            </w:r>
            <w:r>
              <w:rPr>
                <w:rStyle w:val="DefaultParagraphFont"/>
                <w:rFonts w:ascii="Times New Roman" w:eastAsia="Times New Roman" w:hAnsi="Times New Roman" w:cs="Times New Roman"/>
                <w:b w:val="0"/>
                <w:bCs w:val="0"/>
                <w:i/>
                <w:iCs/>
                <w:smallCaps w:val="0"/>
                <w:color w:val="000000"/>
                <w:sz w:val="22"/>
                <w:szCs w:val="22"/>
                <w:bdr w:val="nil"/>
                <w:rtl w:val="0"/>
              </w:rPr>
              <w:t>mestizos.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Hailed as a “new race”, mestizos were the offspring of unions between Spanish conquistadors and Indian women.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the Aztecs.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6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Original peoples of Mexico. Their empire was conquered by Cortés.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the Moors.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North African Muslim invaders of Spain who ruled for five centuries. They were driven out in 1492 after a 10-year campaign.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the Incas.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great empire of Peru. Conquered by Pizarro.</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capitalism.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system that led to increased money in European empires and allowed for the funding necessary to launch expeditions around the world.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Identify and state the historical significance of the </w:t>
            </w:r>
            <w:r>
              <w:rPr>
                <w:rStyle w:val="DefaultParagraphFont"/>
                <w:rFonts w:ascii="Times New Roman" w:eastAsia="Times New Roman" w:hAnsi="Times New Roman" w:cs="Times New Roman"/>
                <w:b w:val="0"/>
                <w:bCs w:val="0"/>
                <w:i/>
                <w:iCs/>
                <w:smallCaps w:val="0"/>
                <w:color w:val="000000"/>
                <w:sz w:val="22"/>
                <w:szCs w:val="22"/>
                <w:bdr w:val="nil"/>
                <w:rtl w:val="0"/>
              </w:rPr>
              <w:t>conquistadores.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3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Spanish explorers to the New World.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the Battle of Acoma.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1599 battle that led to the enslavement of Pueblo Indians (men over the age of 25 had one foot cut off) and the founding of New Mexico with Santa Fe as the capital.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the Black Legend.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popular misconception encouraged by the Protestant rivals of the Spanish that the explorers only spread torture and misery in the New World.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St. Augustine, Florida.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fort established by the Spanish in 1565; it is the oldest continually inhabited European settlement in North America.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the Pueblo Revolt.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rebellion against the religious persecution and forced conversion of the Pueblo people in 1680. Catholic churches were burned and a traditional </w:t>
                  </w:r>
                  <w:r>
                    <w:rPr>
                      <w:rStyle w:val="DefaultParagraphFont"/>
                      <w:rFonts w:ascii="Times New Roman" w:eastAsia="Times New Roman" w:hAnsi="Times New Roman" w:cs="Times New Roman"/>
                      <w:b w:val="0"/>
                      <w:bCs w:val="0"/>
                      <w:i/>
                      <w:iCs/>
                      <w:smallCaps w:val="0"/>
                      <w:color w:val="000000"/>
                      <w:sz w:val="22"/>
                      <w:szCs w:val="22"/>
                      <w:bdr w:val="nil"/>
                      <w:rtl w:val="0"/>
                    </w:rPr>
                    <w:t>kiva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was built on the ruins of the plaza in Santa Fe.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state the historical significance of Panagea.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original supercontinent that geologists believe eventually split into the seven continents that exist today.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two regions were connected by the frozen Bering Sea?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North America and South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North America and Europe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Siberia and Alaska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South America and Africa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North America and the Bahamas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Canadian Shield?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first part of the landmass that became North America to emerge from the sea.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first mountains to divide Canada from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series of forts constructed by the French to keep English troops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series of policies enacted by France to keep the Spanish out of 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glaciers that prevented the expansion of human settlements in Canada.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continent do geologists say was the first to 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Antarctica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Panagea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did the first inhabitants of North America originate?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Of the estimated 54 million inhabitants of the Americas, where did 20 million live?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Ohio River Valley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Mexico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California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Brazil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group of explorers’ failed settlements were forgotten?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Conquistadors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English settlers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Dutch traders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Irish missionaries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Norse seafarers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European explorers who followed Columbus to North America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intended to found a new 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continued to view themselves as Europeans.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did not consider America as the western rim of the European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longer saw themselves as subjects of European kings.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saw little difference between their lives in America and their lives in Europe.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colonists who ultimately embraced the vision of America as an independent nation had in common all of the following characteristics </w:t>
            </w:r>
            <w:r>
              <w:rPr>
                <w:rStyle w:val="DefaultParagraphFont"/>
                <w:rFonts w:ascii="Times New Roman" w:eastAsia="Times New Roman" w:hAnsi="Times New Roman" w:cs="Times New Roman"/>
                <w:b w:val="0"/>
                <w:bCs w:val="0"/>
                <w:i w:val="0"/>
                <w:iCs w:val="0"/>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9"/>
              <w:gridCol w:w="8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desire to create an agricultural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shared goal of living unfettered by the tyrannies of royal authority, official religion, and social hierarchies.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growing reverence for ideals such as liberty.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unwillingness to subjugate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majority were English speaking with English customs.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quest between Europeans to determine the future of the New World, which nation was initially the most powerful?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Portugal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Mexico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economic activity motivated the French to come to North America?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slave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sugar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fur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agricultural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triangle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Mestizos are the offspring of which two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Spanish conquistadors and Indian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French fur traders and Indian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Indian men and English colonists.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English colonists and Spanish conquistadors.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English colonists and Indian women.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mountain ranges was probably created before the continental separation, approximately 350 million years ago?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Rockies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Sierra Nevada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Cascades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Coast 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Appalachians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was </w:t>
            </w:r>
            <w:r>
              <w:rPr>
                <w:rStyle w:val="DefaultParagraphFont"/>
                <w:rFonts w:ascii="Times New Roman" w:eastAsia="Times New Roman" w:hAnsi="Times New Roman" w:cs="Times New Roman"/>
                <w:b w:val="0"/>
                <w:bCs w:val="0"/>
                <w:i w:val="0"/>
                <w:iCs w:val="0"/>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feature created in North America 10,000 years ago when the glaciers retreated?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Great Lakes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Great Salt Lake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mineral-rich desert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Thousands of shallow depressions which formed lakes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Grand Canyon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Great Ice Age accounted for the origins of North America's human history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exposed a land bridge connecting Eurasia with North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glacial withdrawal allowed migration from South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glacial withdrawal formed freshwater lakes that supported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it ended, European migration to the west became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prevented the migration of dangerous animals from the Bering isthmus.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Most likely the first Americans were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Norse seafarers from Scandinavia.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Spanish explorers of the 15</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century.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who crossed the land bridge from Eurasia to North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Portuguese sailors of Prince Henry the Navigator.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refugees from Africa.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Some of the more advanced Native American cultures did all of the following </w:t>
            </w:r>
            <w:r>
              <w:rPr>
                <w:rStyle w:val="DefaultParagraphFont"/>
                <w:rFonts w:ascii="Times New Roman" w:eastAsia="Times New Roman" w:hAnsi="Times New Roman" w:cs="Times New Roman"/>
                <w:b w:val="0"/>
                <w:bCs w:val="0"/>
                <w:i w:val="0"/>
                <w:iCs w:val="0"/>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engage in significant ocean voyages of discovery.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 large, elaborate, and bustling cities.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strikingly accurate astronomical observations.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mathematics.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carry on commerce.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size and sophistication of Native American civilizations in Mexico and South America can be attributed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Spanish influences.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way of life based on hunting and gathering.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development of agriculture.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influences brought by early settlers from Siberia.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use of draft animals and the wheel.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are true of the Inca, Mayan, and Aztec civilizations </w:t>
            </w:r>
            <w:r>
              <w:rPr>
                <w:rStyle w:val="DefaultParagraphFont"/>
                <w:rFonts w:ascii="Times New Roman" w:eastAsia="Times New Roman" w:hAnsi="Times New Roman" w:cs="Times New Roman"/>
                <w:b w:val="0"/>
                <w:bCs w:val="0"/>
                <w:i/>
                <w:iCs/>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had advanced agricultural practices based primarily on the cultivation of maize.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lacked the technology of the wheel.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had the use of large draft animals such as the horse and oxen.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built elaborate cities and carried on far-flung commerce.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had talented mathematicians, which allowed them to make accurate astronomical observations.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crop that became the staple of life in Mexico and South America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potatoes.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tobacco.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main factors that enabled Europeans to conquer native North Americans with relative ease was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pacifistic nature of the native North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settled agricultural societies of North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absence of dense concentrations of population or complex nation-states in North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of native guides for spying and surveillance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 of technological weaponry available to other native American cultures.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development of "three sister" farming on the southeast Atlantic seaboard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led to the dominance of the potato.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enabled the Anasazis to prosper.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ultimately failed to produce adequate amounts of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attributed to three young women of the Cherokee peoples.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produced a rich diet that led to high population densities.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Before the arrival of Europeans, most native peoples in North America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lived in large communities.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more advanced than those in South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lived in small, scattered, and impermanent settlements.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populated the greater part of the continent.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relied on horses for transportation.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Iroquois Confederacy was able to menace its Native American and European neighbors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military alliances, sustained by political and organizational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Iroquois warriors' skill with the Europeans' muskets.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scattered nature of the Iroquois settlements, which made it difficult for their enemies to defeat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alliance with the Aztecs and Incas.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use of new weapons.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were original territories of North American Indian populations within the current borders of the United States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Mesoamerica.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Northeast.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Southeast.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Great Plains.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Great Basin.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Men in the more settled agricultural groups in North America performed all of the following tasks </w:t>
            </w:r>
            <w:r>
              <w:rPr>
                <w:rStyle w:val="DefaultParagraphFont"/>
                <w:rFonts w:ascii="Times New Roman" w:eastAsia="Times New Roman" w:hAnsi="Times New Roman" w:cs="Times New Roman"/>
                <w:b w:val="0"/>
                <w:bCs w:val="0"/>
                <w:i w:val="0"/>
                <w:iCs w:val="0"/>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gathering fuel.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tending crops.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clearing fields for planting.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fishing.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Christian crusaders were indirectly responsible for the discovery of America because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victorious over the Muslims.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brought back news of valuable Far Eastern spices, drugs, and silk.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succeeded in establishing improved business relations between Muslims and Christians.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returned with captured Muslim maps showing the North and South American continents.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developed better navigational devices.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early voyages of the Scandinavian seafarers did </w:t>
            </w:r>
            <w:r>
              <w:rPr>
                <w:rStyle w:val="DefaultParagraphFont"/>
                <w:rFonts w:ascii="Times New Roman" w:eastAsia="Times New Roman" w:hAnsi="Times New Roman" w:cs="Times New Roman"/>
                <w:b w:val="0"/>
                <w:bCs w:val="0"/>
                <w:i w:val="0"/>
                <w:iCs w:val="0"/>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result in permanent settlement in North America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Native Americans drove them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area in which they landed could not support a large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nation-state supported these ventures.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British adventurers defeated the Scandinavians in 1066.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settlers died of disease.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set into motion the chain of events that led to a drive of Europeans toward Asia, the penetration of Africa, and the discovery of the New World </w:t>
            </w:r>
            <w:r>
              <w:rPr>
                <w:rStyle w:val="DefaultParagraphFont"/>
                <w:rFonts w:ascii="Times New Roman" w:eastAsia="Times New Roman" w:hAnsi="Times New Roman" w:cs="Times New Roman"/>
                <w:b w:val="0"/>
                <w:bCs w:val="0"/>
                <w:i w:val="0"/>
                <w:iCs w:val="0"/>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hardships and overpopulation at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growing power of ambitious governments behind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sought contact with a wider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sought territories to conqueror.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sought new places to trade with.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Europeans wanted to discover a new, shorter route to eastern Asia in order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 the hold that Muslim merchants had on trade with Asia.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 the price of goods from Asia.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 more profits for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 the time it took to transport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group was responsible for slave trading in Africa long before the Europeans had arrived?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Portuguese and Spanish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English and Scandinavians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Incas and Aztecs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Arabs and Africans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English and Americans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last half of the 15</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century, some 40,000 Africans were forced into slavery by Portugal and Spain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on plantations in Africa.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 plantations in North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 plantations in South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pay for the gold they took.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on plantations on the Atlantic sugar islands.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origins of the modern plantation system can be found in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South.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Arab slave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Portuguese slave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 feudal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slave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Spain was united into a single nation-state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invaded by Portugal in the late 15</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century.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Christopher Columbus returned with news of his discovery of the New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Prince Henry the Navigator came to the throne.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Ferdinand and Isabella married and the African Moors were expelled.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Ferdinand and Isabella were overthrown.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stage was set for a cataclysmic shift in the course of history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Europeans increasingly demanded less expensive goods from Asia.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 was established as a source of slave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Portuguese demonstrated the feasibility of long-range ocean navigation.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Renaissance nurtured a spirit of optimism and adventure.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effort to reach the Indies, Spain looked westward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Portugal controlled the African coast.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Pope granted Spain the right to sail this route.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Muslims blocked the sea route.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Moors had convinced them to do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tribes constantly menaced the European ships traveling along the coast.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his first voyage, Christopher Columbus believed that he had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discovered a New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failed at what he had set out to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sailed to the outskirts of the East Indies.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sailed around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reached the shores of Japan.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Columbus called the native people in the "New World" Indians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was what they called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believed that he had skirted the rim of the "Indies."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a form of the Spanish word for heathen.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Vikings had first called them by that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often used this generic word, which meant "outsider" or "non-Spanish."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"Columbian Exchange" describes: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8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exporting of precious metals from the New World and the importing of African slaves to the New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gifts Columbus brought to and received from Native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trade in Native American furs for European horses and other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transfer of plants, animals and diseases between the Old and New Worlds.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contributed to the emergence of a new interdependent global economic system </w:t>
            </w:r>
            <w:r>
              <w:rPr>
                <w:rStyle w:val="DefaultParagraphFont"/>
                <w:rFonts w:ascii="Times New Roman" w:eastAsia="Times New Roman" w:hAnsi="Times New Roman" w:cs="Times New Roman"/>
                <w:b w:val="0"/>
                <w:bCs w:val="0"/>
                <w:i w:val="0"/>
                <w:iCs w:val="0"/>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 providing the markets and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 providing the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 explorers' desire to create new cultures.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New World providing its raw 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advancement and improvement of technology.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New World plants revolutionized the international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potatoes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tomatoes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introduction of American plants around the world resulted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population growth in Europe.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illnesses, caused by the new germs contained in these food-stuffs.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African population 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very little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obese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European contact with Native Americans led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Europeans' acceptance of the horse into their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deaths of millions of Native Americans, who had little resistance to European diseases.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introduction into the New World of such plants as potatoes, tomatoes, and beans.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Native American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tobacco by Native Americans.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The adoption of horses by Native American tribes such as the Sioux, Apaches and Blackfeet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enabled them to wage more successful wars against their enemies.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allowed them to travel across the vast expanse of North America, from Atlantic to Pacific.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transformed their cultures into wide-ranging, hunter-gather societies that roamed the Great Plains.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led them to shift from agriculture to ranch-based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Native Americans unwittingly infected early European explorers with the following newly transmitted deadly disease that spread throughout Europe: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syphilis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smallpox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malaria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yellow fever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was introduced to the New World by European explorers.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Syphilis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Tobacco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Smallpox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Pumpkin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According to scholars, the flood of precious New World metals into Spain is responsible for all of the following </w:t>
            </w:r>
            <w:r>
              <w:rPr>
                <w:rStyle w:val="DefaultParagraphFont"/>
                <w:rFonts w:ascii="Times New Roman" w:eastAsia="Times New Roman" w:hAnsi="Times New Roman" w:cs="Times New Roman"/>
                <w:b w:val="0"/>
                <w:bCs w:val="0"/>
                <w:i w:val="0"/>
                <w:iCs w:val="0"/>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ballooning of the European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foundations of the modern commercial banking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growth of capitalism as an economic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price revolution that dramatically decreased consumer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spread of commerce and manufacturing.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institution of </w:t>
            </w:r>
            <w:r>
              <w:rPr>
                <w:rStyle w:val="DefaultParagraphFont"/>
                <w:rFonts w:ascii="Times New Roman" w:eastAsia="Times New Roman" w:hAnsi="Times New Roman" w:cs="Times New Roman"/>
                <w:b w:val="0"/>
                <w:bCs w:val="0"/>
                <w:i/>
                <w:iCs/>
                <w:smallCaps w:val="0"/>
                <w:color w:val="000000"/>
                <w:sz w:val="22"/>
                <w:szCs w:val="22"/>
                <w:bdr w:val="nil"/>
                <w:rtl w:val="0"/>
              </w:rPr>
              <w:t>encomienda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allowed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native people to enslave members of other tribes.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Europeans to marry Native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 governments to give Indians to colonists if they promised to Christianize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governments of Europe to abolish the practice of Indian slavery and to establish African slavery.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Europeans to establish an economy based on capitalism.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Malinche has earned a place in history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Indian slave woman who served as Cortés's translator with the Mexicans.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woman whose name is synonymous with "traitor".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Indian who married one of Cortes's soldiers and traveled to Spain.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woman who was baptized with the Spanish name Doña Marina.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Men became </w:t>
            </w:r>
            <w:r>
              <w:rPr>
                <w:rStyle w:val="DefaultParagraphFont"/>
                <w:rFonts w:ascii="Times New Roman" w:eastAsia="Times New Roman" w:hAnsi="Times New Roman" w:cs="Times New Roman"/>
                <w:b w:val="0"/>
                <w:bCs w:val="0"/>
                <w:i/>
                <w:iCs/>
                <w:smallCaps w:val="0"/>
                <w:color w:val="000000"/>
                <w:sz w:val="22"/>
                <w:szCs w:val="22"/>
                <w:bdr w:val="nil"/>
                <w:rtl w:val="0"/>
              </w:rPr>
              <w:t>conquistadores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because they wanted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 God's favor by spreading Christianity.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escape dubious pasts.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seek adventure, as the heroes of classical antiquity had done.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satisfy their desire for gold.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Aztec chief Moctezuma allowed Cortés to enter the capital of Tenochtitlán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Cortés's army was so powerful.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Montezuma believed that Cortés was the god Quetzalcoatl.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was little in the city of interest to the Spanish.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was told to do so by the gods.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Treaty of Tordesillas gave the capital to the Spanish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is the explorer mismatched with the area he explored?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Coronado—New Mexico and Arizona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Ponce de León—Mississippi River Valley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Cortés—Mexico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Pizarro—Peru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Columbus—Caribbean islands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these statements does NOT describe </w:t>
            </w:r>
            <w:r>
              <w:rPr>
                <w:rStyle w:val="DefaultParagraphFont"/>
                <w:rFonts w:ascii="Times New Roman" w:eastAsia="Times New Roman" w:hAnsi="Times New Roman" w:cs="Times New Roman"/>
                <w:b w:val="0"/>
                <w:bCs w:val="0"/>
                <w:i/>
                <w:iCs/>
                <w:smallCaps w:val="0"/>
                <w:color w:val="000000"/>
                <w:sz w:val="22"/>
                <w:szCs w:val="22"/>
                <w:bdr w:val="nil"/>
                <w:rtl w:val="0"/>
              </w:rPr>
              <w:t>mestizos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the offspring of Spanish conquistadores who married Indian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the pagan slaves of Cortes' soldiers.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formed a cultural and biological bridge between Latin America's European and Indian peoples.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considered a "new race."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Spain began to fortify and settle its North American border lands in order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 its domains from encroachments by England and France.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 control of 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 more slaves.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 a passage to the Pacific Ocean.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look for gold in Florida.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are true about Pueblo Revolt in 1680, </w:t>
            </w:r>
            <w:r>
              <w:rPr>
                <w:rStyle w:val="DefaultParagraphFont"/>
                <w:rFonts w:ascii="Times New Roman" w:eastAsia="Times New Roman" w:hAnsi="Times New Roman" w:cs="Times New Roman"/>
                <w:b w:val="0"/>
                <w:bCs w:val="0"/>
                <w:i w:val="0"/>
                <w:iCs w:val="0"/>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Pueblo Indians rebelled when Spanish missionaries sought to suppress native religious customs.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Pueblo Indians destroyed every Catholic church in the province of New Mexico.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revolt by Pueblo Indians was successfully halted by the Spanish.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Pueblo Indians built a ceremonial religious chamber - kiva - on the ruins of the Spanish plaza.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Spanish priests and settlers were killed in the conflict.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treatment of the Native Americans by the Spanish </w:t>
            </w:r>
            <w:r>
              <w:rPr>
                <w:rStyle w:val="DefaultParagraphFont"/>
                <w:rFonts w:ascii="Times New Roman" w:eastAsia="Times New Roman" w:hAnsi="Times New Roman" w:cs="Times New Roman"/>
                <w:b w:val="0"/>
                <w:bCs w:val="0"/>
                <w:i/>
                <w:iCs/>
                <w:smallCaps w:val="0"/>
                <w:color w:val="000000"/>
                <w:sz w:val="22"/>
                <w:szCs w:val="22"/>
                <w:bdr w:val="nil"/>
                <w:rtl w:val="0"/>
              </w:rPr>
              <w:t>conquistadores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can be described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times brutal and exploitative.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but fair.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unmotivated by greed.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scornful of intermarriage.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leaving little of Spanish culture.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development of Spanish influence in California in the mid-1760s and 1770s was facilitated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Black Legend.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establishment by Father Junipero Serra of a chain of Spanish missions starting in San Diego and up the California coast to Sonoma.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existing permanent settlements of Native Americans in California.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lack of interest by Christian missionaries to Christianize Native Americans in California.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highly successful exploration of California by Spanish explorer Juan Rodriguez Cabrillo.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false concept, which held that the Spanish conquerors merely tortured and butchered the Indians, stole their gold, infected them with smallpox, and left little but misery behind?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Dark Myth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 Legend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Black Legend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Spanish Myth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Tragic Death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were true of the Spanish </w:t>
            </w:r>
            <w:r>
              <w:rPr>
                <w:rStyle w:val="DefaultParagraphFont"/>
                <w:rFonts w:ascii="Times New Roman" w:eastAsia="Times New Roman" w:hAnsi="Times New Roman" w:cs="Times New Roman"/>
                <w:b w:val="0"/>
                <w:bCs w:val="0"/>
                <w:i w:val="0"/>
                <w:iCs w:val="0"/>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had a century head start of exploration over the English.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genuine empire builders.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cultural innovators in the New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practiced the same treatment as the English would toward the Indians by isolating and shunning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colonial establishments were larger and richer than those of their Anglo-Saxon rivals.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Spanish interaction with Native Americans differ from that of the English?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Roman" w:eastAsia="Times-Roman" w:hAnsi="Times-Roman" w:cs="Times-Roman"/>
                      <w:b w:val="0"/>
                      <w:bCs w:val="0"/>
                      <w:i w:val="0"/>
                      <w:iCs w:val="0"/>
                      <w:smallCaps w:val="0"/>
                      <w:color w:val="000000"/>
                      <w:sz w:val="22"/>
                      <w:szCs w:val="22"/>
                      <w:bdr w:val="nil"/>
                      <w:rtl w:val="0"/>
                    </w:rPr>
                    <w:t>The Spanish killed and enslaved Native Americans; the English did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English killed and enslaved the Native Americans; the Spanish did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English intermarried with Native Americans; the Spanish did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shunned the Native Americans; the English did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integrated aspects of Native American culture into their own; the English did not..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impact of Europeans on Native American (Indian) cultures and the impact of native cultures on Europeans. Then explain why it was, or was not, a good thing that European culture prevailed.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Summarize the motives, expectations, problems, and rewards associated with the age of European expansion. Compare and contrast these motives, expectations, problems, and rewards of European expansion as they applied to Africa, North American and the Caribbean Islands, and South America.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sometimes said that the Europeans who came to the Americas settled a "virgin land" that was unused and unspoiled. Write an essay demonstrating that this is, or is not, an accurate description of what happened.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nature of slavery in Africa before the arrival of the Spanish?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Are the Spanish </w:t>
            </w:r>
            <w:r>
              <w:rPr>
                <w:rStyle w:val="DefaultParagraphFont"/>
                <w:rFonts w:ascii="Times New Roman" w:eastAsia="Times New Roman" w:hAnsi="Times New Roman" w:cs="Times New Roman"/>
                <w:b w:val="0"/>
                <w:bCs w:val="0"/>
                <w:i/>
                <w:iCs/>
                <w:smallCaps w:val="0"/>
                <w:color w:val="000000"/>
                <w:sz w:val="22"/>
                <w:szCs w:val="22"/>
                <w:bdr w:val="nil"/>
                <w:rtl w:val="0"/>
              </w:rPr>
              <w:t>conquistadores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be considered villains or heroes or both for their actions in the Americas? Assess and evaluate the short-term and long-term influence of the Spanish </w:t>
            </w:r>
            <w:r>
              <w:rPr>
                <w:rStyle w:val="DefaultParagraphFont"/>
                <w:rFonts w:ascii="Times New Roman" w:eastAsia="Times New Roman" w:hAnsi="Times New Roman" w:cs="Times New Roman"/>
                <w:b w:val="0"/>
                <w:bCs w:val="0"/>
                <w:i/>
                <w:iCs/>
                <w:smallCaps w:val="0"/>
                <w:color w:val="000000"/>
                <w:sz w:val="22"/>
                <w:szCs w:val="22"/>
                <w:bdr w:val="nil"/>
                <w:rtl w:val="0"/>
              </w:rPr>
              <w:t>conquistadores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 political, economic, religious and social developments in southwestern North America, the Caribbean Islands, and South America. Analyze the key developments in the relationships of the Spanish </w:t>
            </w:r>
            <w:r>
              <w:rPr>
                <w:rStyle w:val="DefaultParagraphFont"/>
                <w:rFonts w:ascii="Times New Roman" w:eastAsia="Times New Roman" w:hAnsi="Times New Roman" w:cs="Times New Roman"/>
                <w:b w:val="0"/>
                <w:bCs w:val="0"/>
                <w:i/>
                <w:iCs/>
                <w:smallCaps w:val="0"/>
                <w:color w:val="000000"/>
                <w:sz w:val="22"/>
                <w:szCs w:val="22"/>
                <w:bdr w:val="nil"/>
                <w:rtl w:val="0"/>
              </w:rPr>
              <w:t>conquistadores </w:t>
            </w:r>
            <w:r>
              <w:rPr>
                <w:rStyle w:val="DefaultParagraphFont"/>
                <w:rFonts w:ascii="Times New Roman" w:eastAsia="Times New Roman" w:hAnsi="Times New Roman" w:cs="Times New Roman"/>
                <w:b w:val="0"/>
                <w:bCs w:val="0"/>
                <w:i w:val="0"/>
                <w:iCs w:val="0"/>
                <w:smallCaps w:val="0"/>
                <w:color w:val="000000"/>
                <w:sz w:val="22"/>
                <w:szCs w:val="22"/>
                <w:bdr w:val="nil"/>
                <w:rtl w:val="0"/>
              </w:rPr>
              <w:t>with the Indian peoples of these three regions of the Americas.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Aztec political, economic, social, and spiritual (religious) elements civilization and the effect that European conquest had on the evolution and existence of the Aztec civilization and its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Summarize the human migration, agricultural development, and geographic evolution of North America up through 1000 C.E. What impact did the interaction of these three developmental factors have on the subsequent history of North America?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impact of disease on Native American and European populations.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both the positive and negative effects of the Columbian Exchange on the New and Old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what is meant by the Spanish Black Legend. What is your assessment of the Spanish impact on North American cultures: positive or negative?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New World Beginnings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New World Beginnings</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