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sz w:val="24"/>
        </w:rPr>
        <w:t>Managers in all types of businesses must develop a clear answer for which of the following questions?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Where are we now?</w:t>
      </w:r>
      <w:r>
        <w:rPr>
          <w:rFonts w:ascii="Times New Roman"/>
          <w:sz w:val="24"/>
        </w:rPr>
        <w:tab/>
        <w:br/>
        <w:tab/>
      </w:r>
      <w:r>
        <w:rPr>
          <w:rFonts w:ascii="Times New Roman"/>
          <w:sz w:val="24"/>
        </w:rPr>
        <w:t>B)   Where do we want to go from here?</w:t>
      </w:r>
      <w:r>
        <w:rPr>
          <w:rFonts w:ascii="Times New Roman"/>
          <w:sz w:val="24"/>
        </w:rPr>
        <w:br/>
        <w:tab/>
      </w:r>
      <w:r>
        <w:rPr>
          <w:rFonts w:ascii="Times New Roman"/>
          <w:b w:val="false"/>
          <w:i w:val="false"/>
          <w:color w:val="000000"/>
          <w:sz w:val="24"/>
        </w:rPr>
        <w:t>C)   What is the set of actions that we need to take to outperform the company’s competitors and achieve superior profitability?</w:t>
      </w:r>
      <w:r>
        <w:rPr>
          <w:rFonts w:ascii="Times New Roman"/>
          <w:sz w:val="24"/>
        </w:rPr>
      </w:r>
      <w:r>
        <w:rPr>
          <w:rFonts w:ascii="Times New Roman"/>
          <w:sz w:val="24"/>
        </w:rPr>
        <w:br/>
        <w:tab/>
      </w:r>
      <w:r>
        <w:rPr>
          <w:rFonts w:ascii="Times New Roman"/>
          <w:sz w:val="24"/>
        </w:rPr>
        <w:t>D)   When will we know we are there?</w:t>
      </w:r>
      <w:r>
        <w:rPr>
          <w:rFonts w:ascii="Times New Roman"/>
          <w:sz w:val="24"/>
        </w:rPr>
        <w:br/>
        <w:tab/>
      </w:r>
      <w:r>
        <w:rPr>
          <w:rFonts w:ascii="Times New Roman"/>
          <w:sz w:val="24"/>
        </w:rPr>
        <w:t>E)   What moves and approaches do we need to gain advantage in the marketplace?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Strategy and the Strategic Management Process</w:t>
        <w:br/>
      </w:r>
      <w:r>
        <w:rPr>
          <w:rFonts w:ascii="Times New Roman"/>
          <w:sz w:val="20"/>
        </w:rPr>
        <w:t>Learning Objective : 01-01 Understand what is meant by a company's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b w:val="false"/>
          <w:i w:val="false"/>
          <w:color w:val="000000"/>
          <w:sz w:val="24"/>
        </w:rPr>
        <w:t>A company’s strategy consists of</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actions to develop a more appealing business model than rivals.</w:t>
      </w:r>
      <w:r>
        <w:rPr>
          <w:rFonts w:ascii="Times New Roman"/>
          <w:sz w:val="24"/>
        </w:rPr>
        <w:tab/>
        <w:br/>
        <w:tab/>
      </w:r>
      <w:r>
        <w:rPr>
          <w:rFonts w:ascii="Times New Roman"/>
          <w:sz w:val="24"/>
        </w:rPr>
        <w:t>B)   plans involving alignment of organizational activities and strategic objectives.</w:t>
      </w:r>
      <w:r>
        <w:rPr>
          <w:rFonts w:ascii="Times New Roman"/>
          <w:sz w:val="24"/>
        </w:rPr>
        <w:br/>
        <w:tab/>
      </w:r>
      <w:r>
        <w:rPr>
          <w:rFonts w:ascii="Times New Roman"/>
          <w:sz w:val="24"/>
        </w:rPr>
        <w:t>C)   offensive and defensive moves to generate revenues and increase profit margins.</w:t>
      </w:r>
      <w:r>
        <w:rPr>
          <w:rFonts w:ascii="Times New Roman"/>
          <w:sz w:val="24"/>
        </w:rPr>
        <w:br/>
        <w:tab/>
      </w:r>
      <w:r>
        <w:rPr>
          <w:rFonts w:ascii="Times New Roman"/>
          <w:sz w:val="24"/>
        </w:rPr>
        <w:t>D)   competitive moves and approaches that managers have developed to grow the business, attract and please customers, conduct operations, and achieve targeted objectives.</w:t>
      </w:r>
      <w:r>
        <w:rPr>
          <w:rFonts w:ascii="Times New Roman"/>
          <w:sz w:val="24"/>
        </w:rPr>
        <w:br/>
        <w:tab/>
      </w:r>
      <w:r>
        <w:rPr>
          <w:rFonts w:ascii="Times New Roman"/>
          <w:sz w:val="24"/>
        </w:rPr>
        <w:t>E)   its strategic vision, its strategic objectives, and its strategic intent.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Topic : Strategy and the Strategic Management Process</w:t>
        <w:br/>
      </w:r>
      <w:r>
        <w:rPr>
          <w:rFonts w:ascii="Times New Roman"/>
          <w:sz w:val="20"/>
        </w:rPr>
        <w:t>Difficulty : 2 Medium</w:t>
        <w:br/>
      </w:r>
      <w:r>
        <w:rPr>
          <w:rFonts w:ascii="Times New Roman"/>
          <w:sz w:val="20"/>
        </w:rPr>
        <w:t>Learning Objective : 01-01 Understand what is meant by a company's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b w:val="false"/>
          <w:i w:val="false"/>
          <w:color w:val="000000"/>
          <w:sz w:val="24"/>
        </w:rPr>
        <w:t>The competitive moves and business approaches a company’s management is using to grow the business, compete successfully, attract and please customers, conduct operations, respond to changing economic and market conditions, and achieve organizational objectives is referred to as its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strategy.</w:t>
      </w:r>
      <w:r>
        <w:rPr>
          <w:rFonts w:ascii="Times New Roman"/>
          <w:sz w:val="24"/>
        </w:rPr>
        <w:tab/>
        <w:br/>
        <w:tab/>
      </w:r>
      <w:r>
        <w:rPr>
          <w:rFonts w:ascii="Times New Roman"/>
          <w:sz w:val="24"/>
        </w:rPr>
        <w:t>B)   moves to imitate key rivals.</w:t>
      </w:r>
      <w:r>
        <w:rPr>
          <w:rFonts w:ascii="Times New Roman"/>
          <w:sz w:val="24"/>
        </w:rPr>
        <w:br/>
        <w:tab/>
      </w:r>
      <w:r>
        <w:rPr>
          <w:rFonts w:ascii="Times New Roman"/>
          <w:sz w:val="24"/>
        </w:rPr>
        <w:t>C)   strategic mission.</w:t>
      </w:r>
      <w:r>
        <w:rPr>
          <w:rFonts w:ascii="Times New Roman"/>
          <w:sz w:val="24"/>
        </w:rPr>
        <w:br/>
        <w:tab/>
      </w:r>
      <w:r>
        <w:rPr>
          <w:rFonts w:ascii="Times New Roman"/>
          <w:sz w:val="24"/>
        </w:rPr>
        <w:t>D)   business model.</w:t>
      </w:r>
      <w:r>
        <w:rPr>
          <w:rFonts w:ascii="Times New Roman"/>
          <w:sz w:val="24"/>
        </w:rPr>
        <w:br/>
        <w:tab/>
      </w:r>
      <w:r>
        <w:rPr>
          <w:rFonts w:ascii="Times New Roman"/>
          <w:sz w:val="24"/>
        </w:rPr>
        <w:t>E)   strategic vision.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The essence of strategy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developing lasting success that can support growth and secure the company’s future over the long term.</w:t>
      </w:r>
      <w:r>
        <w:rPr>
          <w:rFonts w:ascii="Times New Roman"/>
          <w:sz w:val="24"/>
        </w:rPr>
      </w:r>
      <w:r>
        <w:rPr>
          <w:rFonts w:ascii="Times New Roman"/>
          <w:sz w:val="24"/>
        </w:rPr>
        <w:tab/>
        <w:br/>
        <w:tab/>
      </w:r>
      <w:r>
        <w:rPr>
          <w:rFonts w:ascii="Times New Roman"/>
          <w:sz w:val="24"/>
        </w:rPr>
        <w:t>B)   re-creating a business model with regularity.</w:t>
      </w:r>
      <w:r>
        <w:rPr>
          <w:rFonts w:ascii="Times New Roman"/>
          <w:sz w:val="24"/>
        </w:rPr>
        <w:br/>
        <w:tab/>
      </w:r>
      <w:r>
        <w:rPr>
          <w:rFonts w:ascii="Times New Roman"/>
          <w:b w:val="false"/>
          <w:i w:val="false"/>
          <w:color w:val="000000"/>
          <w:sz w:val="24"/>
        </w:rPr>
        <w:t>C)   matching rival businesses’ products and quality dimensions in the marketplace.</w:t>
      </w:r>
      <w:r>
        <w:rPr>
          <w:rFonts w:ascii="Times New Roman"/>
          <w:sz w:val="24"/>
        </w:rPr>
      </w:r>
      <w:r>
        <w:rPr>
          <w:rFonts w:ascii="Times New Roman"/>
          <w:sz w:val="24"/>
        </w:rPr>
        <w:br/>
        <w:tab/>
      </w:r>
      <w:r>
        <w:rPr>
          <w:rFonts w:ascii="Times New Roman"/>
          <w:sz w:val="24"/>
        </w:rPr>
        <w:t>D)   building profits for short-term success.</w:t>
      </w:r>
      <w:r>
        <w:rPr>
          <w:rFonts w:ascii="Times New Roman"/>
          <w:sz w:val="24"/>
        </w:rPr>
        <w:br/>
        <w:tab/>
      </w:r>
      <w:r>
        <w:rPr>
          <w:rFonts w:ascii="Times New Roman"/>
          <w:sz w:val="24"/>
        </w:rPr>
        <w:t>E)   realigning the market to provoke change in rival companies.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A company’s strategy has a chance of succeeding only when it is predicated 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building revenues, controlling costs, and generating an attractive profit.</w:t>
      </w:r>
      <w:r>
        <w:rPr>
          <w:rFonts w:ascii="Times New Roman"/>
          <w:sz w:val="24"/>
        </w:rPr>
        <w:tab/>
        <w:br/>
        <w:tab/>
      </w:r>
      <w:r>
        <w:rPr>
          <w:rFonts w:ascii="Times New Roman"/>
          <w:sz w:val="24"/>
        </w:rPr>
        <w:t>B)   actions, business approaches, and competitive moves aimed at appealing to buyers and setting the company apart from rivals.</w:t>
      </w:r>
      <w:r>
        <w:rPr>
          <w:rFonts w:ascii="Times New Roman"/>
          <w:sz w:val="24"/>
        </w:rPr>
        <w:br/>
        <w:tab/>
      </w:r>
      <w:r>
        <w:rPr>
          <w:rFonts w:ascii="Times New Roman"/>
          <w:b w:val="false"/>
          <w:i w:val="false"/>
          <w:color w:val="000000"/>
          <w:sz w:val="24"/>
        </w:rPr>
        <w:t>C)   management’s concepts of “where we have been,” “where we are headed,” and “where we need to go.”</w:t>
      </w:r>
      <w:r>
        <w:rPr>
          <w:rFonts w:ascii="Times New Roman"/>
          <w:sz w:val="24"/>
        </w:rPr>
      </w:r>
      <w:r>
        <w:rPr>
          <w:rFonts w:ascii="Times New Roman"/>
          <w:sz w:val="24"/>
        </w:rPr>
        <w:br/>
        <w:tab/>
      </w:r>
      <w:r>
        <w:rPr>
          <w:rFonts w:ascii="Times New Roman"/>
          <w:b w:val="false"/>
          <w:i w:val="false"/>
          <w:color w:val="000000"/>
          <w:sz w:val="24"/>
        </w:rPr>
        <w:t>D)   the approval of a business model by a company’s board of directors that spells out how to outcompete with rivals and make the company profitable.</w:t>
      </w:r>
      <w:r>
        <w:rPr>
          <w:rFonts w:ascii="Times New Roman"/>
          <w:sz w:val="24"/>
        </w:rPr>
      </w:r>
      <w:r>
        <w:rPr>
          <w:rFonts w:ascii="Times New Roman"/>
          <w:sz w:val="24"/>
        </w:rPr>
        <w:br/>
        <w:tab/>
      </w:r>
      <w:r>
        <w:rPr>
          <w:rFonts w:ascii="Times New Roman"/>
          <w:sz w:val="24"/>
        </w:rPr>
        <w:t>E)   educated choices that management has made regarding which financial and operating plans to pursue.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b w:val="false"/>
          <w:i w:val="false"/>
          <w:color w:val="000000"/>
          <w:sz w:val="24"/>
        </w:rPr>
        <w:t xml:space="preserve">Under Armour, a multinational sports apparel company, plans entry into a new geographical location, Vietnam, considered an emerging market, with its established and best-selling product line: women’s running shorts. How should Under Armour   </w:t>
      </w:r>
      <w:r>
        <w:rPr>
          <w:rFonts w:ascii="Times New Roman"/>
          <w:b w:val="false"/>
          <w:i/>
          <w:color w:val="000000"/>
          <w:sz w:val="24"/>
        </w:rPr>
        <w:t>not</w:t>
      </w:r>
      <w:r>
        <w:rPr>
          <w:rFonts w:ascii="Times New Roman"/>
          <w:b w:val="false"/>
          <w:i w:val="false"/>
          <w:color w:val="000000"/>
          <w:sz w:val="24"/>
        </w:rPr>
        <w:t xml:space="preserve"> craft a strategy to enhance future profits in Vietnam?</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create a sales plan that aims to enhance initial sales and market penetration with low prices based on high operational costs</w:t>
      </w:r>
      <w:r>
        <w:rPr>
          <w:rFonts w:ascii="Times New Roman"/>
          <w:sz w:val="24"/>
        </w:rPr>
        <w:tab/>
        <w:br/>
        <w:tab/>
      </w:r>
      <w:r>
        <w:rPr>
          <w:rFonts w:ascii="Times New Roman"/>
          <w:sz w:val="24"/>
        </w:rPr>
        <w:t>B)   devise a marketing plan that aims at mass customer segments with attractive advertisements and offers on products</w:t>
      </w:r>
      <w:r>
        <w:rPr>
          <w:rFonts w:ascii="Times New Roman"/>
          <w:sz w:val="24"/>
        </w:rPr>
        <w:br/>
        <w:tab/>
      </w:r>
      <w:r>
        <w:rPr>
          <w:rFonts w:ascii="Times New Roman"/>
          <w:sz w:val="24"/>
        </w:rPr>
        <w:t>C)   implement a diversification plan that aims at adding health and fitness centers to its existing line of products</w:t>
      </w:r>
      <w:r>
        <w:rPr>
          <w:rFonts w:ascii="Times New Roman"/>
          <w:sz w:val="24"/>
        </w:rPr>
        <w:br/>
        <w:tab/>
      </w:r>
      <w:r>
        <w:rPr>
          <w:rFonts w:ascii="Times New Roman"/>
          <w:sz w:val="24"/>
        </w:rPr>
        <w:t>D)   chart an acquisition plan that aims at acquiring local smaller-scale sports apparel manufacturers that seek funding and offer a complementary product lineup</w:t>
      </w:r>
      <w:r>
        <w:rPr>
          <w:rFonts w:ascii="Times New Roman"/>
          <w:sz w:val="24"/>
        </w:rPr>
        <w:br/>
        <w:tab/>
      </w:r>
      <w:r>
        <w:rPr>
          <w:rFonts w:ascii="Times New Roman"/>
          <w:sz w:val="24"/>
        </w:rPr>
        <w:t>E)   establish a distribution plan to set up more supply outlets than any other rivals in the location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Bloom's : Apply</w:t>
        <w:br/>
      </w:r>
      <w:r>
        <w:rPr>
          <w:rFonts w:ascii="Times New Roman"/>
          <w:sz w:val="20"/>
        </w:rPr>
        <w:t>Learning Objective : 01-01 Understand what is meant by a company's strategy.</w:t>
        <w:br/>
      </w:r>
      <w:r>
        <w:rPr>
          <w:rFonts w:ascii="Times New Roman"/>
          <w:sz w:val="20"/>
        </w:rPr>
        <w:t>AACSB : Technology</w:t>
        <w:br/>
      </w:r>
      <w:r>
        <w:rPr>
          <w:rFonts w:ascii="Times New Roman"/>
          <w:sz w:val="20"/>
        </w:rPr>
        <w:t>Topic : Strategy Analysis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an element of a company’s business strategy?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actions to respond to changing market conditions or other external factors</w:t>
      </w:r>
      <w:r>
        <w:rPr>
          <w:rFonts w:ascii="Times New Roman"/>
          <w:sz w:val="24"/>
        </w:rPr>
        <w:tab/>
        <w:br/>
        <w:tab/>
      </w:r>
      <w:r>
        <w:rPr>
          <w:rFonts w:ascii="Times New Roman"/>
          <w:sz w:val="24"/>
        </w:rPr>
        <w:t>B)   actions to strengthen competitiveness via strategic alliances and collaborative partnerships</w:t>
      </w:r>
      <w:r>
        <w:rPr>
          <w:rFonts w:ascii="Times New Roman"/>
          <w:sz w:val="24"/>
        </w:rPr>
        <w:br/>
        <w:tab/>
      </w:r>
      <w:r>
        <w:rPr>
          <w:rFonts w:ascii="Times New Roman"/>
          <w:sz w:val="24"/>
        </w:rPr>
        <w:t>C)   actions to strengthen internal capabilities and competitively valuable resources</w:t>
      </w:r>
      <w:r>
        <w:rPr>
          <w:rFonts w:ascii="Times New Roman"/>
          <w:sz w:val="24"/>
        </w:rPr>
        <w:br/>
        <w:tab/>
      </w:r>
      <w:r>
        <w:rPr>
          <w:rFonts w:ascii="Times New Roman"/>
          <w:sz w:val="24"/>
        </w:rPr>
        <w:t>D)   actions to manage the functional areas of the business</w:t>
      </w:r>
      <w:r>
        <w:rPr>
          <w:rFonts w:ascii="Times New Roman"/>
          <w:sz w:val="24"/>
        </w:rPr>
        <w:br/>
        <w:tab/>
      </w:r>
      <w:r>
        <w:rPr>
          <w:rFonts w:ascii="Times New Roman"/>
          <w:b w:val="false"/>
          <w:i w:val="false"/>
          <w:color w:val="000000"/>
          <w:sz w:val="24"/>
        </w:rPr>
        <w:t>E)   actions to revise the company’s financial and strategic performance targets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b w:val="false"/>
          <w:i w:val="false"/>
          <w:color w:val="000000"/>
          <w:sz w:val="24"/>
        </w:rPr>
        <w:t xml:space="preserve">Which of the following is an issue   </w:t>
      </w:r>
      <w:r>
        <w:rPr>
          <w:rFonts w:ascii="Times New Roman"/>
          <w:b w:val="false"/>
          <w:i/>
          <w:color w:val="000000"/>
          <w:sz w:val="24"/>
        </w:rPr>
        <w:t>not</w:t>
      </w:r>
      <w:r>
        <w:rPr>
          <w:rFonts w:ascii="Times New Roman"/>
          <w:b w:val="false"/>
          <w:i w:val="false"/>
          <w:color w:val="000000"/>
          <w:sz w:val="24"/>
        </w:rPr>
        <w:t xml:space="preserve"> likely to be addressed by a company’s business strategy?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actions to respond to changing economic and market conditions</w:t>
      </w:r>
      <w:r>
        <w:rPr>
          <w:rFonts w:ascii="Times New Roman"/>
          <w:sz w:val="24"/>
        </w:rPr>
        <w:tab/>
        <w:br/>
        <w:tab/>
      </w:r>
      <w:r>
        <w:rPr>
          <w:rFonts w:ascii="Times New Roman"/>
          <w:b w:val="false"/>
          <w:i w:val="false"/>
          <w:color w:val="000000"/>
          <w:sz w:val="24"/>
        </w:rPr>
        <w:t>B)   actions to supplement the company’s resources and capabilities through alliances and joint ventures</w:t>
      </w:r>
      <w:r>
        <w:rPr>
          <w:rFonts w:ascii="Times New Roman"/>
          <w:sz w:val="24"/>
        </w:rPr>
      </w:r>
      <w:r>
        <w:rPr>
          <w:rFonts w:ascii="Times New Roman"/>
          <w:sz w:val="24"/>
        </w:rPr>
        <w:br/>
        <w:tab/>
      </w:r>
      <w:r>
        <w:rPr>
          <w:rFonts w:ascii="Times New Roman"/>
          <w:sz w:val="24"/>
        </w:rPr>
        <w:t>C)   reactions to offensive moves by rival sellers</w:t>
      </w:r>
      <w:r>
        <w:rPr>
          <w:rFonts w:ascii="Times New Roman"/>
          <w:sz w:val="24"/>
        </w:rPr>
        <w:br/>
        <w:tab/>
      </w:r>
      <w:r>
        <w:rPr>
          <w:rFonts w:ascii="Times New Roman"/>
          <w:sz w:val="24"/>
        </w:rPr>
        <w:t>D)   actions and approaches used in managing the functional areas of the business</w:t>
      </w:r>
      <w:r>
        <w:rPr>
          <w:rFonts w:ascii="Times New Roman"/>
          <w:sz w:val="24"/>
        </w:rPr>
        <w:br/>
        <w:tab/>
      </w:r>
      <w:r>
        <w:rPr>
          <w:rFonts w:ascii="Times New Roman"/>
          <w:b w:val="false"/>
          <w:i w:val="false"/>
          <w:color w:val="000000"/>
          <w:sz w:val="24"/>
        </w:rPr>
        <w:t>E)   actions and approaches to mimic rivals’ moves in the marketplace.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1 Easy</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b w:val="false"/>
          <w:i w:val="false"/>
          <w:color w:val="000000"/>
          <w:sz w:val="24"/>
        </w:rPr>
        <w:t>The most important aspect(s) of a company’s business strategy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are the actions and moves in the marketplace that managers take to gain a sustainable competitive advantage.</w:t>
      </w:r>
      <w:r>
        <w:rPr>
          <w:rFonts w:ascii="Times New Roman"/>
          <w:sz w:val="24"/>
        </w:rPr>
        <w:tab/>
        <w:br/>
        <w:tab/>
      </w:r>
      <w:r>
        <w:rPr>
          <w:rFonts w:ascii="Times New Roman"/>
          <w:sz w:val="24"/>
        </w:rPr>
        <w:t>B)   is figuring out how to maximize profits and shareholder value.</w:t>
      </w:r>
      <w:r>
        <w:rPr>
          <w:rFonts w:ascii="Times New Roman"/>
          <w:sz w:val="24"/>
        </w:rPr>
        <w:br/>
        <w:tab/>
      </w:r>
      <w:r>
        <w:rPr>
          <w:rFonts w:ascii="Times New Roman"/>
          <w:sz w:val="24"/>
        </w:rPr>
        <w:t>C)   concerns how to improve the efficiency of its business model.</w:t>
      </w:r>
      <w:r>
        <w:rPr>
          <w:rFonts w:ascii="Times New Roman"/>
          <w:sz w:val="24"/>
        </w:rPr>
        <w:br/>
        <w:tab/>
      </w:r>
      <w:r>
        <w:rPr>
          <w:rFonts w:ascii="Times New Roman"/>
          <w:sz w:val="24"/>
        </w:rPr>
        <w:t>D)   deals with how management plans to maximize profits while, at the same time, operating in a socially responsible manner.</w:t>
      </w:r>
      <w:r>
        <w:rPr>
          <w:rFonts w:ascii="Times New Roman"/>
          <w:sz w:val="24"/>
        </w:rPr>
        <w:br/>
        <w:tab/>
      </w:r>
      <w:r>
        <w:rPr>
          <w:rFonts w:ascii="Times New Roman"/>
          <w:b w:val="false"/>
          <w:i w:val="false"/>
          <w:color w:val="000000"/>
          <w:sz w:val="24"/>
        </w:rPr>
        <w:t>E)   is figuring out how to become the industry’s low-cost provider.</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1 Easy</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r>
        <w:rPr>
          <w:rFonts w:ascii="Times New Roman"/>
          <w:sz w:val="20"/>
        </w:rPr>
        <w:t>Bloom's : Understand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A creative, distinctive strategy that delivers a sustainable, competitive advantage is important because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without a proven strategy, a company is likely to fall into bankruptcy.</w:t>
      </w:r>
      <w:r>
        <w:rPr>
          <w:rFonts w:ascii="Times New Roman"/>
          <w:sz w:val="24"/>
        </w:rPr>
        <w:tab/>
        <w:br/>
        <w:tab/>
      </w:r>
      <w:r>
        <w:rPr>
          <w:rFonts w:ascii="Times New Roman"/>
          <w:sz w:val="24"/>
        </w:rPr>
        <w:t>B)   without a competitive advantage, a company cannot have a profitable business model.</w:t>
      </w:r>
      <w:r>
        <w:rPr>
          <w:rFonts w:ascii="Times New Roman"/>
          <w:sz w:val="24"/>
        </w:rPr>
        <w:br/>
        <w:tab/>
      </w:r>
      <w:r>
        <w:rPr>
          <w:rFonts w:ascii="Times New Roman"/>
          <w:b w:val="false"/>
          <w:i w:val="false"/>
          <w:color w:val="000000"/>
          <w:sz w:val="24"/>
        </w:rPr>
        <w:t>C)   a strategy that yields a competitive advantage over rivals is a company’s most reliable means of achieving above-average profitability and financial performance.</w:t>
      </w:r>
      <w:r>
        <w:rPr>
          <w:rFonts w:ascii="Times New Roman"/>
          <w:sz w:val="24"/>
        </w:rPr>
      </w:r>
      <w:r>
        <w:rPr>
          <w:rFonts w:ascii="Times New Roman"/>
          <w:sz w:val="24"/>
        </w:rPr>
        <w:br/>
        <w:tab/>
      </w:r>
      <w:r>
        <w:rPr>
          <w:rFonts w:ascii="Times New Roman"/>
          <w:sz w:val="24"/>
        </w:rPr>
        <w:t>D)   a competitive advantage is what enables a company to achieve its strategic objectives.</w:t>
      </w:r>
      <w:r>
        <w:rPr>
          <w:rFonts w:ascii="Times New Roman"/>
          <w:sz w:val="24"/>
        </w:rPr>
        <w:br/>
        <w:tab/>
      </w:r>
      <w:r>
        <w:rPr>
          <w:rFonts w:ascii="Times New Roman"/>
          <w:sz w:val="24"/>
        </w:rPr>
        <w:t>E)   how a company goes about trying to please customers and outcompete rivals is what enables senior managers to choose an appropriate strategic vision for the company.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b w:val="false"/>
          <w:i w:val="false"/>
          <w:color w:val="000000"/>
          <w:sz w:val="24"/>
        </w:rPr>
        <w:t>A company’s business model</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specifies the goals of above-average profitability and outstanding financial performance.</w:t>
      </w:r>
      <w:r>
        <w:rPr>
          <w:rFonts w:ascii="Times New Roman"/>
          <w:sz w:val="24"/>
        </w:rPr>
        <w:tab/>
        <w:br/>
        <w:tab/>
      </w:r>
      <w:r>
        <w:rPr>
          <w:rFonts w:ascii="Times New Roman"/>
          <w:sz w:val="24"/>
        </w:rPr>
        <w:t>B)   is unrelated to its customer value proposition and profit formula.</w:t>
      </w:r>
      <w:r>
        <w:rPr>
          <w:rFonts w:ascii="Times New Roman"/>
          <w:sz w:val="24"/>
        </w:rPr>
        <w:br/>
        <w:tab/>
      </w:r>
      <w:r>
        <w:rPr>
          <w:rFonts w:ascii="Times New Roman"/>
          <w:sz w:val="24"/>
        </w:rPr>
        <w:t>C)   has nothing to do with whether it can execute its customer value proposition profitably.</w:t>
      </w:r>
      <w:r>
        <w:rPr>
          <w:rFonts w:ascii="Times New Roman"/>
          <w:sz w:val="24"/>
        </w:rPr>
        <w:br/>
        <w:tab/>
      </w:r>
      <w:r>
        <w:rPr>
          <w:rFonts w:ascii="Times New Roman"/>
          <w:b w:val="false"/>
          <w:i w:val="false"/>
          <w:color w:val="000000"/>
          <w:sz w:val="24"/>
        </w:rPr>
        <w:t>D)   is management’s blueprint for delivering a valuable product or service to customers in a manner that will yield an attractive profit.</w:t>
      </w:r>
      <w:r>
        <w:rPr>
          <w:rFonts w:ascii="Times New Roman"/>
          <w:sz w:val="24"/>
        </w:rPr>
      </w:r>
      <w:r>
        <w:rPr>
          <w:rFonts w:ascii="Times New Roman"/>
          <w:sz w:val="24"/>
        </w:rPr>
        <w:br/>
        <w:tab/>
      </w:r>
      <w:r>
        <w:rPr>
          <w:rFonts w:ascii="Times New Roman"/>
          <w:sz w:val="24"/>
        </w:rPr>
        <w:t>E)   specifies exactly how it intends to outcompete rivals to achieve its strategic vision.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Learning Objective : 01-03 Explain why it is important for a company to have a viable business model</w:t>
        <w:br/>
      </w:r>
      <w:r>
        <w:rPr>
          <w:rFonts w:ascii="Times New Roman"/>
          <w:sz w:val="20"/>
        </w:rPr>
        <w:t>Topic : The Importance of a Viable Business Model</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b w:val="false"/>
          <w:i w:val="false"/>
          <w:color w:val="000000"/>
          <w:sz w:val="24"/>
        </w:rPr>
        <w:t>A company’s business model consists of its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mission statement and its SWOT analysis.</w:t>
      </w:r>
      <w:r>
        <w:rPr>
          <w:rFonts w:ascii="Times New Roman"/>
          <w:sz w:val="24"/>
        </w:rPr>
        <w:tab/>
        <w:br/>
        <w:tab/>
      </w:r>
      <w:r>
        <w:rPr>
          <w:rFonts w:ascii="Times New Roman"/>
          <w:sz w:val="24"/>
        </w:rPr>
        <w:t>B)   customer value proposition and its vision statement.</w:t>
      </w:r>
      <w:r>
        <w:rPr>
          <w:rFonts w:ascii="Times New Roman"/>
          <w:sz w:val="24"/>
        </w:rPr>
        <w:br/>
        <w:tab/>
      </w:r>
      <w:r>
        <w:rPr>
          <w:rFonts w:ascii="Times New Roman"/>
          <w:sz w:val="24"/>
        </w:rPr>
        <w:t>C)   operating and financial plans.</w:t>
      </w:r>
      <w:r>
        <w:rPr>
          <w:rFonts w:ascii="Times New Roman"/>
          <w:sz w:val="24"/>
        </w:rPr>
        <w:br/>
        <w:tab/>
      </w:r>
      <w:r>
        <w:rPr>
          <w:rFonts w:ascii="Times New Roman"/>
          <w:sz w:val="24"/>
        </w:rPr>
        <w:t>D)   profit formula and strategic vision.</w:t>
      </w:r>
      <w:r>
        <w:rPr>
          <w:rFonts w:ascii="Times New Roman"/>
          <w:sz w:val="24"/>
        </w:rPr>
        <w:br/>
        <w:tab/>
      </w:r>
      <w:r>
        <w:rPr>
          <w:rFonts w:ascii="Times New Roman"/>
          <w:sz w:val="24"/>
        </w:rPr>
        <w:t>E)   profit formula and customer value proposition.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Learning Objective : 01-03 Explain why it is important for a company to have a viable business model</w:t>
        <w:br/>
      </w:r>
      <w:r>
        <w:rPr>
          <w:rFonts w:ascii="Times New Roman"/>
          <w:sz w:val="20"/>
        </w:rPr>
        <w:t>Topic : The Importance of a Viable Business Model</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A company achieves sustainable competitive advantage when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has a profitable business model.</w:t>
      </w:r>
      <w:r>
        <w:rPr>
          <w:rFonts w:ascii="Times New Roman"/>
          <w:sz w:val="24"/>
        </w:rPr>
        <w:tab/>
        <w:br/>
        <w:tab/>
      </w:r>
      <w:r>
        <w:rPr>
          <w:rFonts w:ascii="Times New Roman"/>
          <w:sz w:val="24"/>
        </w:rPr>
        <w:t>B)   a sufficiently large number of buyers have a lasting preference for its products or services as compared to the offerings of competitors.</w:t>
      </w:r>
      <w:r>
        <w:rPr>
          <w:rFonts w:ascii="Times New Roman"/>
          <w:sz w:val="24"/>
        </w:rPr>
        <w:br/>
        <w:tab/>
      </w:r>
      <w:r>
        <w:rPr>
          <w:rFonts w:ascii="Times New Roman"/>
          <w:sz w:val="24"/>
        </w:rPr>
        <w:t>C)   it is able to maximize shareholder wealth.</w:t>
      </w:r>
      <w:r>
        <w:rPr>
          <w:rFonts w:ascii="Times New Roman"/>
          <w:sz w:val="24"/>
        </w:rPr>
        <w:br/>
        <w:tab/>
      </w:r>
      <w:r>
        <w:rPr>
          <w:rFonts w:ascii="Times New Roman"/>
          <w:sz w:val="24"/>
        </w:rPr>
        <w:t>D)   it is consistently able to achieve both its strategic and financial objectives.</w:t>
      </w:r>
      <w:r>
        <w:rPr>
          <w:rFonts w:ascii="Times New Roman"/>
          <w:sz w:val="24"/>
        </w:rPr>
        <w:br/>
        <w:tab/>
      </w:r>
      <w:r>
        <w:rPr>
          <w:rFonts w:ascii="Times New Roman"/>
          <w:sz w:val="24"/>
        </w:rPr>
        <w:t>E)   its strategy and its business model are well matched and in sync.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1 Easy</w:t>
        <w:br/>
      </w:r>
      <w:r>
        <w:rPr>
          <w:rFonts w:ascii="Times New Roman"/>
          <w:sz w:val="20"/>
        </w:rPr>
        <w:t>Learning Objective : 01-04 Identify the five most dependable strategic approaches for setting a compa</w:t>
        <w:br/>
      </w:r>
      <w:r>
        <w:rPr>
          <w:rFonts w:ascii="Times New Roman"/>
          <w:sz w:val="20"/>
        </w:rPr>
        <w:t>Bloom's : Understand</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A creative, distinctive strategy that sets a company apart from rivals and that gives it a sustainable competitive advantage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a reliable indicator that the company has a profitable business model.</w:t>
      </w:r>
      <w:r>
        <w:rPr>
          <w:rFonts w:ascii="Times New Roman"/>
          <w:sz w:val="24"/>
        </w:rPr>
        <w:tab/>
        <w:br/>
        <w:tab/>
      </w:r>
      <w:r>
        <w:rPr>
          <w:rFonts w:ascii="Times New Roman"/>
          <w:b w:val="false"/>
          <w:i w:val="false"/>
          <w:color w:val="000000"/>
          <w:sz w:val="24"/>
        </w:rPr>
        <w:t>B)   is a company’s most reliable ticket to above-average profitability.</w:t>
      </w:r>
      <w:r>
        <w:rPr>
          <w:rFonts w:ascii="Times New Roman"/>
          <w:sz w:val="24"/>
        </w:rPr>
      </w:r>
      <w:r>
        <w:rPr>
          <w:rFonts w:ascii="Times New Roman"/>
          <w:sz w:val="24"/>
        </w:rPr>
        <w:br/>
        <w:tab/>
      </w:r>
      <w:r>
        <w:rPr>
          <w:rFonts w:ascii="Times New Roman"/>
          <w:sz w:val="24"/>
        </w:rPr>
        <w:t>C)   signals that the company has a bold, ambitious strategic intent that places the achievement of strategic objectives ahead of the achievement of financial objectives.</w:t>
      </w:r>
      <w:r>
        <w:rPr>
          <w:rFonts w:ascii="Times New Roman"/>
          <w:sz w:val="24"/>
        </w:rPr>
        <w:br/>
        <w:tab/>
      </w:r>
      <w:r>
        <w:rPr>
          <w:rFonts w:ascii="Times New Roman"/>
          <w:b w:val="false"/>
          <w:i w:val="false"/>
          <w:color w:val="000000"/>
          <w:sz w:val="24"/>
        </w:rPr>
        <w:t>D)   is the best indicator that the company’s strategy and business model are well matched and properly synchronized.</w:t>
      </w:r>
      <w:r>
        <w:rPr>
          <w:rFonts w:ascii="Times New Roman"/>
          <w:sz w:val="24"/>
        </w:rPr>
      </w:r>
      <w:r>
        <w:rPr>
          <w:rFonts w:ascii="Times New Roman"/>
          <w:sz w:val="24"/>
        </w:rPr>
        <w:br/>
        <w:tab/>
      </w:r>
      <w:r>
        <w:rPr>
          <w:rFonts w:ascii="Times New Roman"/>
          <w:b w:val="false"/>
          <w:i w:val="false"/>
          <w:color w:val="000000"/>
          <w:sz w:val="24"/>
        </w:rPr>
        <w:t>E)   allows a company’s managers to ignore competitors’ responses to any moves that the company might make.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01-04 Identify the five most dependable strategic approaches for setting a compa</w:t>
        <w:br/>
      </w:r>
      <w:r>
        <w:rPr>
          <w:rFonts w:ascii="Times New Roman"/>
          <w:sz w:val="20"/>
        </w:rPr>
        <w:t>Bloom's : Understand</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b w:val="false"/>
          <w:i w:val="false"/>
          <w:color w:val="000000"/>
          <w:sz w:val="24"/>
        </w:rPr>
        <w:t>FaberRoad, a respected courier brand, is fast losing its market share to competitors who do overnight deliveries of packages or offer lower prices. The company’s research department has found that many customers care more about knowing exactly when a package will arrive than getting it the next day. Which strategy would best address the current state of FaberRoad and help it regain its market?</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employing night delivery drivers at a high cost and maintenance charges</w:t>
      </w:r>
      <w:r>
        <w:rPr>
          <w:rFonts w:ascii="Times New Roman"/>
          <w:sz w:val="24"/>
        </w:rPr>
        <w:tab/>
        <w:br/>
        <w:tab/>
      </w:r>
      <w:r>
        <w:rPr>
          <w:rFonts w:ascii="Times New Roman"/>
          <w:b w:val="false"/>
          <w:i w:val="false"/>
          <w:color w:val="000000"/>
          <w:sz w:val="24"/>
        </w:rPr>
        <w:t>B)   developing radio tags that could be attached to packages to allow for real-time tracking by customers’ PCs and mobile phones</w:t>
      </w:r>
      <w:r>
        <w:rPr>
          <w:rFonts w:ascii="Times New Roman"/>
          <w:sz w:val="24"/>
        </w:rPr>
      </w:r>
      <w:r>
        <w:rPr>
          <w:rFonts w:ascii="Times New Roman"/>
          <w:sz w:val="24"/>
        </w:rPr>
        <w:br/>
        <w:tab/>
      </w:r>
      <w:r>
        <w:rPr>
          <w:rFonts w:ascii="Times New Roman"/>
          <w:sz w:val="24"/>
        </w:rPr>
        <w:t>C)   diversifying the different types of packages that can be transported and enabling booking through calls</w:t>
      </w:r>
      <w:r>
        <w:rPr>
          <w:rFonts w:ascii="Times New Roman"/>
          <w:sz w:val="24"/>
        </w:rPr>
        <w:br/>
        <w:tab/>
      </w:r>
      <w:r>
        <w:rPr>
          <w:rFonts w:ascii="Times New Roman"/>
          <w:sz w:val="24"/>
        </w:rPr>
        <w:t>D)   acquiring small transportation companies with cheaper trucks and tempos, rebranding, and using them for deliveries</w:t>
      </w:r>
      <w:r>
        <w:rPr>
          <w:rFonts w:ascii="Times New Roman"/>
          <w:sz w:val="24"/>
        </w:rPr>
        <w:br/>
        <w:tab/>
      </w:r>
      <w:r>
        <w:rPr>
          <w:rFonts w:ascii="Times New Roman"/>
          <w:sz w:val="24"/>
        </w:rPr>
        <w:t>E)   engaging in expensive advertising with new tag lines and famous celebrities to enhance its brand image in the market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Topic : Define Competitive Advantage</w:t>
        <w:br/>
      </w:r>
      <w:r>
        <w:rPr>
          <w:rFonts w:ascii="Times New Roman"/>
          <w:sz w:val="20"/>
        </w:rPr>
        <w:t>Bloom's : Apply</w:t>
        <w:br/>
      </w:r>
      <w:r>
        <w:rPr>
          <w:rFonts w:ascii="Times New Roman"/>
          <w:sz w:val="20"/>
        </w:rPr>
        <w:t>Learning Objective : 01-01 Understand what is meant by a company's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b w:val="false"/>
          <w:i w:val="false"/>
          <w:color w:val="000000"/>
          <w:sz w:val="24"/>
        </w:rPr>
        <w:t xml:space="preserve">A salsa manufacturing company that enjoys the   </w:t>
      </w:r>
      <w:r>
        <w:rPr>
          <w:rFonts w:ascii="Times New Roman"/>
          <w:b w:val="false"/>
          <w:i/>
          <w:color w:val="000000"/>
          <w:sz w:val="24"/>
        </w:rPr>
        <w:t>least</w:t>
      </w:r>
      <w:r>
        <w:rPr>
          <w:rFonts w:ascii="Times New Roman"/>
          <w:b w:val="false"/>
          <w:i w:val="false"/>
          <w:color w:val="000000"/>
          <w:sz w:val="24"/>
        </w:rPr>
        <w:t xml:space="preserve"> bargaining power with its suppliers would most likely be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involved in mass production of its products to cater to an expanding customer base.</w:t>
      </w:r>
      <w:r>
        <w:rPr>
          <w:rFonts w:ascii="Times New Roman"/>
          <w:sz w:val="24"/>
        </w:rPr>
        <w:tab/>
        <w:br/>
        <w:tab/>
      </w:r>
      <w:r>
        <w:rPr>
          <w:rFonts w:ascii="Times New Roman"/>
          <w:sz w:val="24"/>
        </w:rPr>
        <w:t>B)   actively catering to a broad, price-sensitive customer base.</w:t>
      </w:r>
      <w:r>
        <w:rPr>
          <w:rFonts w:ascii="Times New Roman"/>
          <w:sz w:val="24"/>
        </w:rPr>
        <w:br/>
        <w:tab/>
      </w:r>
      <w:r>
        <w:rPr>
          <w:rFonts w:ascii="Times New Roman"/>
          <w:sz w:val="24"/>
        </w:rPr>
        <w:t>C)   manufacturing high quality salsa and related products from readily available raw materials for a broad customer base.</w:t>
      </w:r>
      <w:r>
        <w:rPr>
          <w:rFonts w:ascii="Times New Roman"/>
          <w:sz w:val="24"/>
        </w:rPr>
        <w:br/>
        <w:tab/>
      </w:r>
      <w:r>
        <w:rPr>
          <w:rFonts w:ascii="Times New Roman"/>
          <w:sz w:val="24"/>
        </w:rPr>
        <w:t>D)   selling salsa and related products deemed to be highly popular and easily available across most supermarkets.</w:t>
      </w:r>
      <w:r>
        <w:rPr>
          <w:rFonts w:ascii="Times New Roman"/>
          <w:sz w:val="24"/>
        </w:rPr>
        <w:br/>
        <w:tab/>
      </w:r>
      <w:r>
        <w:rPr>
          <w:rFonts w:ascii="Times New Roman"/>
          <w:sz w:val="24"/>
        </w:rPr>
        <w:t>E)   offering high-cost specialized salsas that could be consumed only by customers with specific food allergies.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Analyze</w:t>
        <w:br/>
      </w:r>
      <w:r>
        <w:rPr>
          <w:rFonts w:ascii="Times New Roman"/>
          <w:sz w:val="20"/>
        </w:rPr>
        <w:t>Difficulty : 3 Hard</w:t>
        <w:br/>
      </w:r>
      <w:r>
        <w:rPr>
          <w:rFonts w:ascii="Times New Roman"/>
          <w:sz w:val="20"/>
        </w:rPr>
        <w:t>Learning Objective : 01-04 Identify the five most dependable strategic approaches for setting a compa</w:t>
        <w:br/>
      </w:r>
      <w:r>
        <w:rPr>
          <w:rFonts w:ascii="Times New Roman"/>
          <w:sz w:val="20"/>
        </w:rPr>
        <w:t>Topic : Strategic Approaches to Winning a Sustainable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 xml:space="preserve">Which of the following is a   </w:t>
      </w:r>
      <w:r>
        <w:rPr>
          <w:rFonts w:ascii="Times New Roman"/>
          <w:b w:val="false"/>
          <w:i/>
          <w:color w:val="000000"/>
          <w:sz w:val="24"/>
        </w:rPr>
        <w:t>not</w:t>
      </w:r>
      <w:r>
        <w:rPr>
          <w:rFonts w:ascii="Times New Roman"/>
          <w:b w:val="false"/>
          <w:i w:val="false"/>
          <w:color w:val="000000"/>
          <w:sz w:val="24"/>
        </w:rPr>
        <w:t xml:space="preserve"> a frequently used strategic approach to setting a company apart from rivals and achieving a sustainable competitive advantage?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striving to be the industry’s low-cost provider, thereby aiming for a cost-based competitive advantage</w:t>
      </w:r>
      <w:r>
        <w:rPr>
          <w:rFonts w:ascii="Times New Roman"/>
          <w:sz w:val="24"/>
        </w:rPr>
      </w:r>
      <w:r>
        <w:rPr>
          <w:rFonts w:ascii="Times New Roman"/>
          <w:sz w:val="24"/>
        </w:rPr>
        <w:tab/>
        <w:br/>
        <w:tab/>
      </w:r>
      <w:r>
        <w:rPr>
          <w:rFonts w:ascii="Times New Roman"/>
          <w:sz w:val="24"/>
        </w:rPr>
        <w:t>B)   outcompeting rivals on the basis of such differentiating features as higher quality, wider product selection, added performance, better service, more attractive styling, or technological superiority</w:t>
      </w:r>
      <w:r>
        <w:rPr>
          <w:rFonts w:ascii="Times New Roman"/>
          <w:sz w:val="24"/>
        </w:rPr>
        <w:br/>
        <w:tab/>
      </w:r>
      <w:r>
        <w:rPr>
          <w:rFonts w:ascii="Times New Roman"/>
          <w:b w:val="false"/>
          <w:i w:val="false"/>
          <w:color w:val="000000"/>
          <w:sz w:val="24"/>
        </w:rPr>
        <w:t>C)   pursuing a best-cost strategy, giving customers more value for the money by satisfying buyers’ expectations on key quality/features/performance/service attributes, while beating their price expectations</w:t>
      </w:r>
      <w:r>
        <w:rPr>
          <w:rFonts w:ascii="Times New Roman"/>
          <w:sz w:val="24"/>
        </w:rPr>
      </w:r>
      <w:r>
        <w:rPr>
          <w:rFonts w:ascii="Times New Roman"/>
          <w:sz w:val="24"/>
        </w:rPr>
        <w:br/>
        <w:tab/>
      </w:r>
      <w:r>
        <w:rPr>
          <w:rFonts w:ascii="Times New Roman"/>
          <w:sz w:val="24"/>
        </w:rPr>
        <w:t>D)   focusing on a narrow market niche and winning a competitive edge by doing a better job than rivals of serving the special needs and tastes of buyers comprising the niche</w:t>
      </w:r>
      <w:r>
        <w:rPr>
          <w:rFonts w:ascii="Times New Roman"/>
          <w:sz w:val="24"/>
        </w:rPr>
        <w:br/>
        <w:tab/>
      </w:r>
      <w:r>
        <w:rPr>
          <w:rFonts w:ascii="Times New Roman"/>
          <w:sz w:val="24"/>
        </w:rPr>
        <w:t>E)   copying rivals on their competitive moves.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Learning Objective : 01-04 Identify the five most dependable strategic approaches for setting a compa</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a frequently used strategic approach to setting a company apart from rivals and achieving a sustainable competitive advantage?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aiming for a cost-based competitive advantage</w:t>
      </w:r>
      <w:r>
        <w:rPr>
          <w:rFonts w:ascii="Times New Roman"/>
          <w:sz w:val="24"/>
        </w:rPr>
        <w:tab/>
        <w:br/>
        <w:tab/>
      </w:r>
      <w:r>
        <w:rPr>
          <w:rFonts w:ascii="Times New Roman"/>
          <w:sz w:val="24"/>
        </w:rPr>
        <w:t>B)   outcompeting rivals on the basis of such differentiating features as higher quality, wider product selection, added performance, better service, or more attractive styling</w:t>
      </w:r>
      <w:r>
        <w:rPr>
          <w:rFonts w:ascii="Times New Roman"/>
          <w:sz w:val="24"/>
        </w:rPr>
        <w:br/>
        <w:tab/>
      </w:r>
      <w:r>
        <w:rPr>
          <w:rFonts w:ascii="Times New Roman"/>
          <w:sz w:val="24"/>
        </w:rPr>
        <w:t>C)   simply trying to mimic the successful strategies of rivals</w:t>
      </w:r>
      <w:r>
        <w:rPr>
          <w:rFonts w:ascii="Times New Roman"/>
          <w:sz w:val="24"/>
        </w:rPr>
        <w:br/>
        <w:tab/>
      </w:r>
      <w:r>
        <w:rPr>
          <w:rFonts w:ascii="Times New Roman"/>
          <w:sz w:val="24"/>
        </w:rPr>
        <w:t>D)   focusing on a narrow market niche and winning a competitive edge by doing a better job than rivals of satisfying the needs and tastes of buyers comprising the niche</w:t>
      </w:r>
      <w:r>
        <w:rPr>
          <w:rFonts w:ascii="Times New Roman"/>
          <w:sz w:val="24"/>
        </w:rPr>
        <w:br/>
        <w:tab/>
      </w:r>
      <w:r>
        <w:rPr>
          <w:rFonts w:ascii="Times New Roman"/>
          <w:b w:val="false"/>
          <w:i w:val="false"/>
          <w:color w:val="000000"/>
          <w:sz w:val="24"/>
        </w:rPr>
        <w:t>E)   developing expertise and resources that give the company competitive capabilities that rivals can’t easily imitate or trump with capabilities of their own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01-04 Identify the five most dependable strategic approaches for setting a compa</w:t>
        <w:br/>
      </w:r>
      <w:r>
        <w:rPr>
          <w:rFonts w:ascii="Times New Roman"/>
          <w:sz w:val="20"/>
        </w:rPr>
        <w:t>Bloom's : Understand</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b w:val="false"/>
          <w:i w:val="false"/>
          <w:color w:val="000000"/>
          <w:sz w:val="24"/>
        </w:rPr>
        <w:t>BloomsJay Resorts Inc. has multiple tropical resorts in various locations. In a crowded market that caters to all kinds of consumers, this resort caters mainly to LGBTQ clients with a guaranteed hassle-free holiday experience at a premium price. What strategy is BloomsJay using to gain competitive advantage?</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low-cost provider strategy</w:t>
      </w:r>
      <w:r>
        <w:rPr>
          <w:rFonts w:ascii="Times New Roman"/>
          <w:sz w:val="24"/>
        </w:rPr>
        <w:tab/>
        <w:br/>
        <w:tab/>
      </w:r>
      <w:r>
        <w:rPr>
          <w:rFonts w:ascii="Times New Roman"/>
          <w:sz w:val="24"/>
        </w:rPr>
        <w:t>B)   a broad differentiation strategy</w:t>
      </w:r>
      <w:r>
        <w:rPr>
          <w:rFonts w:ascii="Times New Roman"/>
          <w:sz w:val="24"/>
        </w:rPr>
        <w:br/>
        <w:tab/>
      </w:r>
      <w:r>
        <w:rPr>
          <w:rFonts w:ascii="Times New Roman"/>
          <w:sz w:val="24"/>
        </w:rPr>
        <w:t>C)   a focused low-cost strategy</w:t>
      </w:r>
      <w:r>
        <w:rPr>
          <w:rFonts w:ascii="Times New Roman"/>
          <w:sz w:val="24"/>
        </w:rPr>
        <w:br/>
        <w:tab/>
      </w:r>
      <w:r>
        <w:rPr>
          <w:rFonts w:ascii="Times New Roman"/>
          <w:sz w:val="24"/>
        </w:rPr>
        <w:t>D)   a focused differentiation strategy</w:t>
      </w:r>
      <w:r>
        <w:rPr>
          <w:rFonts w:ascii="Times New Roman"/>
          <w:sz w:val="24"/>
        </w:rPr>
        <w:br/>
        <w:tab/>
      </w:r>
      <w:r>
        <w:rPr>
          <w:rFonts w:ascii="Times New Roman"/>
          <w:sz w:val="24"/>
        </w:rPr>
        <w:t>E)   a best-cost provider strategy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Analyze</w:t>
        <w:br/>
      </w:r>
      <w:r>
        <w:rPr>
          <w:rFonts w:ascii="Times New Roman"/>
          <w:sz w:val="20"/>
        </w:rPr>
        <w:t>Difficulty : 3 Hard</w:t>
        <w:br/>
      </w:r>
      <w:r>
        <w:rPr>
          <w:rFonts w:ascii="Times New Roman"/>
          <w:sz w:val="20"/>
        </w:rPr>
        <w:t>Learning Objective : 01-04 Identify the five most dependable strategic approaches for setting a compa</w:t>
        <w:br/>
      </w:r>
      <w:r>
        <w:rPr>
          <w:rFonts w:ascii="Times New Roman"/>
          <w:sz w:val="20"/>
        </w:rPr>
        <w:t>Topic : Strategic Approaches to Winning a Sustainable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Arnie’s Noshes, a fast-food facility near a college campus, offers healthy, sustainably grown vegetarian and vegan fast food at higher prices than its competitors in the market and has a drive-through and indoor-seated, casual-dining operation. What strategy is Arnie’s Noshes using to gain competitive advantage?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best-cost provider strategy</w:t>
      </w:r>
      <w:r>
        <w:rPr>
          <w:rFonts w:ascii="Times New Roman"/>
          <w:sz w:val="24"/>
        </w:rPr>
        <w:tab/>
        <w:br/>
        <w:tab/>
      </w:r>
      <w:r>
        <w:rPr>
          <w:rFonts w:ascii="Times New Roman"/>
          <w:sz w:val="24"/>
        </w:rPr>
        <w:t>B)   a low-cost provider strategy</w:t>
      </w:r>
      <w:r>
        <w:rPr>
          <w:rFonts w:ascii="Times New Roman"/>
          <w:sz w:val="24"/>
        </w:rPr>
        <w:br/>
        <w:tab/>
      </w:r>
      <w:r>
        <w:rPr>
          <w:rFonts w:ascii="Times New Roman"/>
          <w:sz w:val="24"/>
        </w:rPr>
        <w:t>C)   a focused low-cost provider strategy</w:t>
      </w:r>
      <w:r>
        <w:rPr>
          <w:rFonts w:ascii="Times New Roman"/>
          <w:sz w:val="24"/>
        </w:rPr>
        <w:br/>
        <w:tab/>
      </w:r>
      <w:r>
        <w:rPr>
          <w:rFonts w:ascii="Times New Roman"/>
          <w:sz w:val="24"/>
        </w:rPr>
        <w:t>D)   a broad differentiation strategy</w:t>
      </w:r>
      <w:r>
        <w:rPr>
          <w:rFonts w:ascii="Times New Roman"/>
          <w:sz w:val="24"/>
        </w:rPr>
        <w:br/>
        <w:tab/>
      </w:r>
      <w:r>
        <w:rPr>
          <w:rFonts w:ascii="Times New Roman"/>
          <w:sz w:val="24"/>
        </w:rPr>
        <w:t>E)   a focused differentiation strategy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Learning Objective : 01-04 Identify the five most dependable strategic approaches for setting a compa</w:t>
        <w:br/>
      </w:r>
      <w:r>
        <w:rPr>
          <w:rFonts w:ascii="Times New Roman"/>
          <w:sz w:val="20"/>
        </w:rPr>
        <w:t>Topic : Define Competitive Advantage</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b w:val="false"/>
          <w:i w:val="false"/>
          <w:color w:val="000000"/>
          <w:sz w:val="24"/>
        </w:rPr>
        <w:t xml:space="preserve">An evolving strategy for a rideshare business like Uber or Lyft is   </w:t>
      </w:r>
      <w:r>
        <w:rPr>
          <w:rFonts w:ascii="Times New Roman"/>
          <w:b w:val="false"/>
          <w:i/>
          <w:color w:val="000000"/>
          <w:sz w:val="24"/>
        </w:rPr>
        <w:t>not</w:t>
      </w:r>
      <w:r>
        <w:rPr>
          <w:rFonts w:ascii="Times New Roman"/>
          <w:b w:val="false"/>
          <w:i w:val="false"/>
          <w:color w:val="000000"/>
          <w:sz w:val="24"/>
        </w:rPr>
        <w:t xml:space="preserve"> likely to be triggered by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their need to keep strategy in step with changing circumstances, market conditions, and changing customer needs and expectations.</w:t>
      </w:r>
      <w:r>
        <w:rPr>
          <w:rFonts w:ascii="Times New Roman"/>
          <w:sz w:val="24"/>
        </w:rPr>
        <w:tab/>
        <w:br/>
        <w:tab/>
      </w:r>
      <w:r>
        <w:rPr>
          <w:rFonts w:ascii="Times New Roman"/>
          <w:sz w:val="24"/>
        </w:rPr>
        <w:t>B)   the proactive efforts of their managers to fine-tune and improve one or more pieces of the strategy.</w:t>
      </w:r>
      <w:r>
        <w:rPr>
          <w:rFonts w:ascii="Times New Roman"/>
          <w:sz w:val="24"/>
        </w:rPr>
        <w:br/>
        <w:tab/>
      </w:r>
      <w:r>
        <w:rPr>
          <w:rFonts w:ascii="Times New Roman"/>
          <w:sz w:val="24"/>
        </w:rPr>
        <w:t>C)   their need to abandon some strategy features that have been faltering or are no longer working well.</w:t>
      </w:r>
      <w:r>
        <w:rPr>
          <w:rFonts w:ascii="Times New Roman"/>
          <w:sz w:val="24"/>
        </w:rPr>
        <w:br/>
        <w:tab/>
      </w:r>
      <w:r>
        <w:rPr>
          <w:rFonts w:ascii="Times New Roman"/>
          <w:sz w:val="24"/>
        </w:rPr>
        <w:t>D)   their need to respond to the newly initiated actions and competitive moves of manufacturers of autonomous vehicles.</w:t>
      </w:r>
      <w:r>
        <w:rPr>
          <w:rFonts w:ascii="Times New Roman"/>
          <w:sz w:val="24"/>
        </w:rPr>
        <w:br/>
        <w:tab/>
      </w:r>
      <w:r>
        <w:rPr>
          <w:rFonts w:ascii="Times New Roman"/>
          <w:sz w:val="24"/>
        </w:rPr>
        <w:t>E)   their need to respond to short-term swings in the stock market that impact timing of an initial public offering (IPO).</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Analyze</w:t>
        <w:br/>
      </w:r>
      <w:r>
        <w:rPr>
          <w:rFonts w:ascii="Times New Roman"/>
          <w:sz w:val="20"/>
        </w:rPr>
        <w:t>Difficulty : 3 Hard</w:t>
        <w:br/>
      </w:r>
      <w:r>
        <w:rPr>
          <w:rFonts w:ascii="Times New Roman"/>
          <w:sz w:val="20"/>
        </w:rPr>
        <w:t>Learning Objective : 01-04 Identify the five most dependable strategic approaches for setting a compa</w:t>
        <w:br/>
      </w:r>
      <w:r>
        <w:rPr>
          <w:rFonts w:ascii="Times New Roman"/>
          <w:sz w:val="20"/>
        </w:rPr>
        <w:t>Topic : The Roles of Firm Effects and Industry Effects on Firm Performance and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b w:val="false"/>
          <w:i w:val="false"/>
          <w:color w:val="000000"/>
          <w:sz w:val="24"/>
        </w:rPr>
        <w:t xml:space="preserve">Different companies across different industries adopt any one of the five generic strategies to gain competitive advantage. Which of the following businesses is   </w:t>
      </w:r>
      <w:r>
        <w:rPr>
          <w:rFonts w:ascii="Times New Roman"/>
          <w:b w:val="false"/>
          <w:i/>
          <w:color w:val="000000"/>
          <w:sz w:val="24"/>
        </w:rPr>
        <w:t>most</w:t>
      </w:r>
      <w:r>
        <w:rPr>
          <w:rFonts w:ascii="Times New Roman"/>
          <w:b w:val="false"/>
          <w:i w:val="false"/>
          <w:color w:val="000000"/>
          <w:sz w:val="24"/>
        </w:rPr>
        <w:t xml:space="preserve"> likely to use a low-cost provider strategy?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fashion clothing line uses sought-after designers and natural fabrics.</w:t>
      </w:r>
      <w:r>
        <w:rPr>
          <w:rFonts w:ascii="Times New Roman"/>
          <w:sz w:val="24"/>
        </w:rPr>
        <w:tab/>
        <w:br/>
        <w:tab/>
      </w:r>
      <w:r>
        <w:rPr>
          <w:rFonts w:ascii="Times New Roman"/>
          <w:sz w:val="24"/>
        </w:rPr>
        <w:t>B)   A mortgage company specializes in lending money for second homes.</w:t>
      </w:r>
      <w:r>
        <w:rPr>
          <w:rFonts w:ascii="Times New Roman"/>
          <w:sz w:val="24"/>
        </w:rPr>
        <w:br/>
        <w:tab/>
      </w:r>
      <w:r>
        <w:rPr>
          <w:rFonts w:ascii="Times New Roman"/>
          <w:sz w:val="24"/>
        </w:rPr>
        <w:t>C)   An online retailer delivers organic groceries overnight.</w:t>
      </w:r>
      <w:r>
        <w:rPr>
          <w:rFonts w:ascii="Times New Roman"/>
          <w:sz w:val="24"/>
        </w:rPr>
        <w:br/>
        <w:tab/>
      </w:r>
      <w:r>
        <w:rPr>
          <w:rFonts w:ascii="Times New Roman"/>
          <w:sz w:val="24"/>
        </w:rPr>
        <w:t>D)   A baby products retailer sells unassembled baby furniture produced in China.</w:t>
      </w:r>
      <w:r>
        <w:rPr>
          <w:rFonts w:ascii="Times New Roman"/>
          <w:sz w:val="24"/>
        </w:rPr>
        <w:br/>
        <w:tab/>
      </w:r>
      <w:r>
        <w:rPr>
          <w:rFonts w:ascii="Times New Roman"/>
          <w:sz w:val="24"/>
        </w:rPr>
        <w:t>E)   A dairy products manufacturer uses exotic substitutes to produce lactose-free dairy products.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Learning Objective : 01-04 Identify the five most dependable strategic approaches for setting a compa</w:t>
        <w:br/>
      </w:r>
      <w:r>
        <w:rPr>
          <w:rFonts w:ascii="Times New Roman"/>
          <w:sz w:val="20"/>
        </w:rPr>
        <w:t>Topic : Define Competitive Advantage</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A company achieves sustainable competitive advantage when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its distinctive product offering is trumped by rivals’ products.</w:t>
      </w:r>
      <w:r>
        <w:rPr>
          <w:rFonts w:ascii="Times New Roman"/>
          <w:sz w:val="24"/>
        </w:rPr>
      </w:r>
      <w:r>
        <w:rPr>
          <w:rFonts w:ascii="Times New Roman"/>
          <w:sz w:val="24"/>
        </w:rPr>
        <w:tab/>
        <w:br/>
        <w:tab/>
      </w:r>
      <w:r>
        <w:rPr>
          <w:rFonts w:ascii="Times New Roman"/>
          <w:sz w:val="24"/>
        </w:rPr>
        <w:t>B)   it pursues a best-cost provider strategy.</w:t>
      </w:r>
      <w:r>
        <w:rPr>
          <w:rFonts w:ascii="Times New Roman"/>
          <w:sz w:val="24"/>
        </w:rPr>
        <w:br/>
        <w:tab/>
      </w:r>
      <w:r>
        <w:rPr>
          <w:rFonts w:ascii="Times New Roman"/>
          <w:sz w:val="24"/>
        </w:rPr>
        <w:t>C)   competitors erode or imitate its efforts to attain a competitive advantage.</w:t>
      </w:r>
      <w:r>
        <w:rPr>
          <w:rFonts w:ascii="Times New Roman"/>
          <w:sz w:val="24"/>
        </w:rPr>
        <w:br/>
        <w:tab/>
      </w:r>
      <w:r>
        <w:rPr>
          <w:rFonts w:ascii="Times New Roman"/>
          <w:b w:val="false"/>
          <w:i w:val="false"/>
          <w:color w:val="000000"/>
          <w:sz w:val="24"/>
        </w:rPr>
        <w:t>D)   an attractively large number of buyers develop a durable preference for rivals’ offerings of products or services.</w:t>
      </w:r>
      <w:r>
        <w:rPr>
          <w:rFonts w:ascii="Times New Roman"/>
          <w:sz w:val="24"/>
        </w:rPr>
      </w:r>
      <w:r>
        <w:rPr>
          <w:rFonts w:ascii="Times New Roman"/>
          <w:sz w:val="24"/>
        </w:rPr>
        <w:br/>
        <w:tab/>
      </w:r>
      <w:r>
        <w:rPr>
          <w:rFonts w:ascii="Times New Roman"/>
          <w:sz w:val="24"/>
        </w:rPr>
        <w:t>E)   it develops capabilities proven difficult for competitors to imitate or best.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Learning Objective : 01-04 Identify the five most dependable strategic approaches for setting a compa</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b w:val="false"/>
          <w:i w:val="false"/>
          <w:color w:val="000000"/>
          <w:sz w:val="24"/>
        </w:rPr>
        <w:t xml:space="preserve">Which of the following is   </w:t>
      </w:r>
      <w:r>
        <w:rPr>
          <w:rFonts w:ascii="Times New Roman"/>
          <w:b w:val="false"/>
          <w:i/>
          <w:color w:val="000000"/>
          <w:sz w:val="24"/>
        </w:rPr>
        <w:t>not</w:t>
      </w:r>
      <w:r>
        <w:rPr>
          <w:rFonts w:ascii="Times New Roman"/>
          <w:b w:val="false"/>
          <w:i w:val="false"/>
          <w:color w:val="000000"/>
          <w:sz w:val="24"/>
        </w:rPr>
        <w:t xml:space="preserve"> one of the basic reasons that a company’s strategy evolves over time?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ongoing need to abandon those strategy features that are no longer working well</w:t>
      </w:r>
      <w:r>
        <w:rPr>
          <w:rFonts w:ascii="Times New Roman"/>
          <w:sz w:val="24"/>
        </w:rPr>
        <w:tab/>
        <w:br/>
        <w:tab/>
      </w:r>
      <w:r>
        <w:rPr>
          <w:rFonts w:ascii="Times New Roman"/>
          <w:b w:val="false"/>
          <w:i w:val="false"/>
          <w:color w:val="000000"/>
          <w:sz w:val="24"/>
        </w:rPr>
        <w:t>B)   the proactive efforts of company managers to improve the company’s financial performance and secure a competitive advantage</w:t>
      </w:r>
      <w:r>
        <w:rPr>
          <w:rFonts w:ascii="Times New Roman"/>
          <w:sz w:val="24"/>
        </w:rPr>
      </w:r>
      <w:r>
        <w:rPr>
          <w:rFonts w:ascii="Times New Roman"/>
          <w:sz w:val="24"/>
        </w:rPr>
        <w:br/>
        <w:tab/>
      </w:r>
      <w:r>
        <w:rPr>
          <w:rFonts w:ascii="Times New Roman"/>
          <w:b w:val="false"/>
          <w:i w:val="false"/>
          <w:color w:val="000000"/>
          <w:sz w:val="24"/>
        </w:rPr>
        <w:t>C)   the need on the part of company managers to make no adjustments to the company’s business model</w:t>
      </w:r>
      <w:r>
        <w:rPr>
          <w:rFonts w:ascii="Times New Roman"/>
          <w:sz w:val="24"/>
        </w:rPr>
      </w:r>
      <w:r>
        <w:rPr>
          <w:rFonts w:ascii="Times New Roman"/>
          <w:sz w:val="24"/>
        </w:rPr>
        <w:br/>
        <w:tab/>
      </w:r>
      <w:r>
        <w:rPr>
          <w:rFonts w:ascii="Times New Roman"/>
          <w:sz w:val="24"/>
        </w:rPr>
        <w:t>D)   the need to respond to the actions and competitive moves of rival firms</w:t>
      </w:r>
      <w:r>
        <w:rPr>
          <w:rFonts w:ascii="Times New Roman"/>
          <w:sz w:val="24"/>
        </w:rPr>
        <w:br/>
        <w:tab/>
      </w:r>
      <w:r>
        <w:rPr>
          <w:rFonts w:ascii="Times New Roman"/>
          <w:sz w:val="24"/>
        </w:rPr>
        <w:t>E)   the need to keep strategy in step with changing industry and competitive conditions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Topic : The Importance of a Viable Business Model</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Changing circumstances and ongoing managerial efforts to improve the strategy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account for why a company’s strategy evolves over time.</w:t>
      </w:r>
      <w:r>
        <w:rPr>
          <w:rFonts w:ascii="Times New Roman"/>
          <w:sz w:val="24"/>
        </w:rPr>
      </w:r>
      <w:r>
        <w:rPr>
          <w:rFonts w:ascii="Times New Roman"/>
          <w:sz w:val="24"/>
        </w:rPr>
        <w:tab/>
        <w:br/>
        <w:tab/>
      </w:r>
      <w:r>
        <w:rPr>
          <w:rFonts w:ascii="Times New Roman"/>
          <w:b w:val="false"/>
          <w:i w:val="false"/>
          <w:color w:val="000000"/>
          <w:sz w:val="24"/>
        </w:rPr>
        <w:t>B)   explain why a company’s strategic vision undergoes almost constant change.</w:t>
      </w:r>
      <w:r>
        <w:rPr>
          <w:rFonts w:ascii="Times New Roman"/>
          <w:sz w:val="24"/>
        </w:rPr>
      </w:r>
      <w:r>
        <w:rPr>
          <w:rFonts w:ascii="Times New Roman"/>
          <w:sz w:val="24"/>
        </w:rPr>
        <w:br/>
        <w:tab/>
      </w:r>
      <w:r>
        <w:rPr>
          <w:rFonts w:ascii="Times New Roman"/>
          <w:sz w:val="24"/>
        </w:rPr>
        <w:t>C)   make it very difficult for a company to have concrete strategic objectives.</w:t>
      </w:r>
      <w:r>
        <w:rPr>
          <w:rFonts w:ascii="Times New Roman"/>
          <w:sz w:val="24"/>
        </w:rPr>
        <w:br/>
        <w:tab/>
      </w:r>
      <w:r>
        <w:rPr>
          <w:rFonts w:ascii="Times New Roman"/>
          <w:b w:val="false"/>
          <w:i w:val="false"/>
          <w:color w:val="000000"/>
          <w:sz w:val="24"/>
        </w:rPr>
        <w:t>D)   make it very hard to know what a company’s strategy really is.</w:t>
      </w:r>
      <w:r>
        <w:rPr>
          <w:rFonts w:ascii="Times New Roman"/>
          <w:sz w:val="24"/>
        </w:rPr>
      </w:r>
      <w:r>
        <w:rPr>
          <w:rFonts w:ascii="Times New Roman"/>
          <w:sz w:val="24"/>
        </w:rPr>
        <w:br/>
        <w:tab/>
      </w:r>
      <w:r>
        <w:rPr>
          <w:rFonts w:ascii="Times New Roman"/>
          <w:sz w:val="24"/>
        </w:rPr>
        <w:t>E)   are only necessary when rivals are gaining market share.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b w:val="false"/>
          <w:i w:val="false"/>
          <w:color w:val="000000"/>
          <w:sz w:val="24"/>
        </w:rPr>
        <w:t>It is normal for a company’s strategy to end up being</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left unchanged from management’s original planned set of actions and business approaches since making on-the-spot changes is too risky.</w:t>
      </w:r>
      <w:r>
        <w:rPr>
          <w:rFonts w:ascii="Times New Roman"/>
          <w:sz w:val="24"/>
        </w:rPr>
      </w:r>
      <w:r>
        <w:rPr>
          <w:rFonts w:ascii="Times New Roman"/>
          <w:sz w:val="24"/>
        </w:rPr>
        <w:tab/>
        <w:br/>
        <w:tab/>
      </w:r>
      <w:r>
        <w:rPr>
          <w:rFonts w:ascii="Times New Roman"/>
          <w:b w:val="false"/>
          <w:i w:val="false"/>
          <w:color w:val="000000"/>
          <w:sz w:val="24"/>
        </w:rPr>
        <w:t>B)   a combination of defensive moves to protect the company’s market share and offensive initiatives to set the company’s product offering apart from rivals.</w:t>
      </w:r>
      <w:r>
        <w:rPr>
          <w:rFonts w:ascii="Times New Roman"/>
          <w:sz w:val="24"/>
        </w:rPr>
      </w:r>
      <w:r>
        <w:rPr>
          <w:rFonts w:ascii="Times New Roman"/>
          <w:sz w:val="24"/>
        </w:rPr>
        <w:br/>
        <w:tab/>
      </w:r>
      <w:r>
        <w:rPr>
          <w:rFonts w:ascii="Times New Roman"/>
          <w:sz w:val="24"/>
        </w:rPr>
        <w:t>C)   like the strategies of other industry members since all companies are confronting much the same market conditions and competitive pressures.</w:t>
      </w:r>
      <w:r>
        <w:rPr>
          <w:rFonts w:ascii="Times New Roman"/>
          <w:sz w:val="24"/>
        </w:rPr>
        <w:br/>
        <w:tab/>
      </w:r>
      <w:r>
        <w:rPr>
          <w:rFonts w:ascii="Times New Roman"/>
          <w:b w:val="false"/>
          <w:i w:val="false"/>
          <w:color w:val="000000"/>
          <w:sz w:val="24"/>
        </w:rPr>
        <w:t>D)   a blend of deliberate planned actions to improve the company’s competitiveness and financial performance and as-needed unplanned reactions to unanticipated developments and fresh market conditions.</w:t>
      </w:r>
      <w:r>
        <w:rPr>
          <w:rFonts w:ascii="Times New Roman"/>
          <w:sz w:val="24"/>
        </w:rPr>
      </w:r>
      <w:r>
        <w:rPr>
          <w:rFonts w:ascii="Times New Roman"/>
          <w:sz w:val="24"/>
        </w:rPr>
        <w:br/>
        <w:tab/>
      </w:r>
      <w:r>
        <w:rPr>
          <w:rFonts w:ascii="Times New Roman"/>
          <w:sz w:val="24"/>
        </w:rPr>
        <w:t>E)   a mirror image of its business model, so as to avoid impairing company profitability.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Crafting a strategy involves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blending deliberate, planned initiatives with emergent, unplanned reactive responses to changing circumstances, while abandoning planned strategy elements that have failed in the marketplace.</w:t>
      </w:r>
      <w:r>
        <w:rPr>
          <w:rFonts w:ascii="Times New Roman"/>
          <w:sz w:val="24"/>
        </w:rPr>
        <w:tab/>
        <w:br/>
        <w:tab/>
      </w:r>
      <w:r>
        <w:rPr>
          <w:rFonts w:ascii="Times New Roman"/>
          <w:sz w:val="24"/>
        </w:rPr>
        <w:t>B)   developing a five-year strategic plan and then fine-tuning it during the remainder of the plan period.</w:t>
      </w:r>
      <w:r>
        <w:rPr>
          <w:rFonts w:ascii="Times New Roman"/>
          <w:sz w:val="24"/>
        </w:rPr>
        <w:br/>
        <w:tab/>
      </w:r>
      <w:r>
        <w:rPr>
          <w:rFonts w:ascii="Times New Roman"/>
          <w:b w:val="false"/>
          <w:i w:val="false"/>
          <w:color w:val="000000"/>
          <w:sz w:val="24"/>
        </w:rPr>
        <w:t>C)   trying to imitate as much of the market leader’s strategy as possible so as not to end up at a competitive disadvantage.</w:t>
      </w:r>
      <w:r>
        <w:rPr>
          <w:rFonts w:ascii="Times New Roman"/>
          <w:sz w:val="24"/>
        </w:rPr>
      </w:r>
      <w:r>
        <w:rPr>
          <w:rFonts w:ascii="Times New Roman"/>
          <w:sz w:val="24"/>
        </w:rPr>
        <w:br/>
        <w:tab/>
      </w:r>
      <w:r>
        <w:rPr>
          <w:rFonts w:ascii="Times New Roman"/>
          <w:b w:val="false"/>
          <w:i w:val="false"/>
          <w:color w:val="000000"/>
          <w:sz w:val="24"/>
        </w:rPr>
        <w:t>D)   doing everything possible (in the way of price, quality, service, warranties, advertising, and so on) to make sure the company’s product and/or service is very clearly differentiated from the product and or service offerings of rivals.</w:t>
      </w:r>
      <w:r>
        <w:rPr>
          <w:rFonts w:ascii="Times New Roman"/>
          <w:sz w:val="24"/>
        </w:rPr>
      </w:r>
      <w:r>
        <w:rPr>
          <w:rFonts w:ascii="Times New Roman"/>
          <w:sz w:val="24"/>
        </w:rPr>
        <w:br/>
        <w:tab/>
      </w:r>
      <w:r>
        <w:rPr>
          <w:rFonts w:ascii="Times New Roman"/>
          <w:b w:val="false"/>
          <w:i w:val="false"/>
          <w:color w:val="000000"/>
          <w:sz w:val="24"/>
        </w:rPr>
        <w:t>E)   All of these accurately characterize the managerial process of crafting a company’s strategy.</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1 Easy</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A company is unlikely to develop an emergent strategy due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strategic moves by rival firms.</w:t>
      </w:r>
      <w:r>
        <w:rPr>
          <w:rFonts w:ascii="Times New Roman"/>
          <w:sz w:val="24"/>
        </w:rPr>
        <w:tab/>
        <w:br/>
        <w:tab/>
      </w:r>
      <w:r>
        <w:rPr>
          <w:rFonts w:ascii="Times New Roman"/>
          <w:sz w:val="24"/>
        </w:rPr>
        <w:t>B)   unexpected shifts in customer preferences.</w:t>
      </w:r>
      <w:r>
        <w:rPr>
          <w:rFonts w:ascii="Times New Roman"/>
          <w:sz w:val="24"/>
        </w:rPr>
        <w:br/>
        <w:tab/>
      </w:r>
      <w:r>
        <w:rPr>
          <w:rFonts w:ascii="Times New Roman"/>
          <w:sz w:val="24"/>
        </w:rPr>
        <w:t>C)   fast-changing technological developments.</w:t>
      </w:r>
      <w:r>
        <w:rPr>
          <w:rFonts w:ascii="Times New Roman"/>
          <w:sz w:val="24"/>
        </w:rPr>
        <w:br/>
        <w:tab/>
      </w:r>
      <w:r>
        <w:rPr>
          <w:rFonts w:ascii="Times New Roman"/>
          <w:sz w:val="24"/>
        </w:rPr>
        <w:t>D)   new market opportunities.</w:t>
      </w:r>
      <w:r>
        <w:rPr>
          <w:rFonts w:ascii="Times New Roman"/>
          <w:sz w:val="24"/>
        </w:rPr>
        <w:br/>
        <w:tab/>
      </w:r>
      <w:r>
        <w:rPr>
          <w:rFonts w:ascii="Times New Roman"/>
          <w:b w:val="false"/>
          <w:i w:val="false"/>
          <w:color w:val="000000"/>
          <w:sz w:val="24"/>
        </w:rPr>
        <w:t>E)   Rivals’ value chain deficiencies.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1 Easy</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Which of the following statements about a company’s realized strategy is true?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A company’s realized strategy is mostly hidden to outside view and is deliberately kept under wraps by top-level managers.</w:t>
      </w:r>
      <w:r>
        <w:rPr>
          <w:rFonts w:ascii="Times New Roman"/>
          <w:sz w:val="24"/>
        </w:rPr>
      </w:r>
      <w:r>
        <w:rPr>
          <w:rFonts w:ascii="Times New Roman"/>
          <w:sz w:val="24"/>
        </w:rPr>
        <w:tab/>
        <w:br/>
        <w:tab/>
      </w:r>
      <w:r>
        <w:rPr>
          <w:rFonts w:ascii="Times New Roman"/>
          <w:b w:val="false"/>
          <w:i w:val="false"/>
          <w:color w:val="000000"/>
          <w:sz w:val="24"/>
        </w:rPr>
        <w:t>B)   A company’s realized strategy is typically planned well in advance and usually deviates little from the planned set of actions.</w:t>
      </w:r>
      <w:r>
        <w:rPr>
          <w:rFonts w:ascii="Times New Roman"/>
          <w:sz w:val="24"/>
        </w:rPr>
      </w:r>
      <w:r>
        <w:rPr>
          <w:rFonts w:ascii="Times New Roman"/>
          <w:sz w:val="24"/>
        </w:rPr>
        <w:br/>
        <w:tab/>
      </w:r>
      <w:r>
        <w:rPr>
          <w:rFonts w:ascii="Times New Roman"/>
          <w:b w:val="false"/>
          <w:i w:val="false"/>
          <w:color w:val="000000"/>
          <w:sz w:val="24"/>
        </w:rPr>
        <w:t>C)   A company’s realized strategy generally changes very little over time unless a newly appointed CEO decides to take the company in a new direction with a new strategy.</w:t>
      </w:r>
      <w:r>
        <w:rPr>
          <w:rFonts w:ascii="Times New Roman"/>
          <w:sz w:val="24"/>
        </w:rPr>
      </w:r>
      <w:r>
        <w:rPr>
          <w:rFonts w:ascii="Times New Roman"/>
          <w:sz w:val="24"/>
        </w:rPr>
        <w:br/>
        <w:tab/>
      </w:r>
      <w:r>
        <w:rPr>
          <w:rFonts w:ascii="Times New Roman"/>
          <w:b w:val="false"/>
          <w:i w:val="false"/>
          <w:color w:val="000000"/>
          <w:sz w:val="24"/>
        </w:rPr>
        <w:t>D)   A company’s realized strategy is typically a blend of deliberate and/or planned initiatives and emergent and/or unplanned reactive strategy elements.</w:t>
      </w:r>
      <w:r>
        <w:rPr>
          <w:rFonts w:ascii="Times New Roman"/>
          <w:sz w:val="24"/>
        </w:rPr>
      </w:r>
      <w:r>
        <w:rPr>
          <w:rFonts w:ascii="Times New Roman"/>
          <w:sz w:val="24"/>
        </w:rPr>
        <w:br/>
        <w:tab/>
      </w:r>
      <w:r>
        <w:rPr>
          <w:rFonts w:ascii="Times New Roman"/>
          <w:b w:val="false"/>
          <w:i w:val="false"/>
          <w:color w:val="000000"/>
          <w:sz w:val="24"/>
        </w:rPr>
        <w:t>E)   A company’s realized strategy is developed mostly on the fly because of the constant efforts of managers to keep rival companies at a disadvantage.</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b w:val="false"/>
          <w:i w:val="false"/>
          <w:color w:val="000000"/>
          <w:sz w:val="24"/>
        </w:rPr>
        <w:t>A company’s realized business strategy is made up of</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deliberate and/or planned initiatives that have proven themselves in the marketplace and newly launched initiatives aimed at further boosting performance.</w:t>
      </w:r>
      <w:r>
        <w:rPr>
          <w:rFonts w:ascii="Times New Roman"/>
          <w:sz w:val="24"/>
        </w:rPr>
        <w:tab/>
        <w:br/>
        <w:tab/>
      </w:r>
      <w:r>
        <w:rPr>
          <w:rFonts w:ascii="Times New Roman"/>
          <w:sz w:val="24"/>
        </w:rPr>
        <w:t>B)   emergent and/or reactive adjustments to unanticipated strategic moves by rivals, unexpected changes in customer preferences, and new market opportunities.</w:t>
      </w:r>
      <w:r>
        <w:rPr>
          <w:rFonts w:ascii="Times New Roman"/>
          <w:sz w:val="24"/>
        </w:rPr>
        <w:br/>
        <w:tab/>
      </w:r>
      <w:r>
        <w:rPr>
          <w:rFonts w:ascii="Times New Roman"/>
          <w:sz w:val="24"/>
        </w:rPr>
        <w:t>C)   tactical plans to imitate the key elements of the strategies employed by rivals.</w:t>
      </w:r>
      <w:r>
        <w:rPr>
          <w:rFonts w:ascii="Times New Roman"/>
          <w:sz w:val="24"/>
        </w:rPr>
        <w:br/>
        <w:tab/>
      </w:r>
      <w:r>
        <w:rPr>
          <w:rFonts w:ascii="Times New Roman"/>
          <w:sz w:val="24"/>
        </w:rPr>
        <w:t>D)   both deliberate and/or planned initiatives that have proven themselves in the marketplace and newly launched initiatives aimed at further boosting performance and emergent and/or reactive adjustments to unanticipated strategic moves by rivals, unexpected changes in customer preferences, and new market opportunities.</w:t>
      </w:r>
      <w:r>
        <w:rPr>
          <w:rFonts w:ascii="Times New Roman"/>
          <w:sz w:val="24"/>
        </w:rPr>
        <w:br/>
        <w:tab/>
      </w:r>
      <w:r>
        <w:rPr>
          <w:rFonts w:ascii="Times New Roman"/>
          <w:sz w:val="24"/>
        </w:rPr>
        <w:t>E)   choices among low-cost provider and differentiation strategies.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b w:val="false"/>
          <w:i w:val="false"/>
          <w:color w:val="000000"/>
          <w:sz w:val="24"/>
        </w:rPr>
        <w:t>Consider the following three companies and their strategies.</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b w:val="false"/>
          <w:i w:val="false"/>
          <w:color w:val="000000"/>
          <w:sz w:val="24"/>
        </w:rPr>
        <w:t xml:space="preserve"> • Company A is an established database management company that acquires a well-reputed but small publishing house to enter the booming publishing industry.</w:t>
      </w:r>
      <w:r>
        <w:rPr>
          <w:rFonts w:ascii="Times New Roman"/>
          <w:sz w:val="24"/>
        </w:rPr>
        <w:br/>
      </w:r>
      <w:r>
        <w:rPr>
          <w:rFonts w:ascii="Times New Roman"/>
          <w:b w:val="false"/>
          <w:i w:val="false"/>
          <w:color w:val="000000"/>
          <w:sz w:val="24"/>
        </w:rPr>
        <w:t xml:space="preserve"> • Company B, a sports management house, declared bankruptcy during a recent recession but now has created a television network that airs regional sports events.</w:t>
      </w:r>
      <w:r>
        <w:rPr>
          <w:rFonts w:ascii="Times New Roman"/>
          <w:sz w:val="24"/>
        </w:rPr>
        <w:br/>
      </w:r>
      <w:r>
        <w:rPr>
          <w:rFonts w:ascii="Times New Roman"/>
          <w:b w:val="false"/>
          <w:i w:val="false"/>
          <w:color w:val="000000"/>
          <w:sz w:val="24"/>
        </w:rPr>
        <w:t xml:space="preserve"> • Company C, a package delivery business, is a startup based on delivery efficiency models created by a few students, and delivers almost all kinds of packages.</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b w:val="false"/>
          <w:i w:val="false"/>
          <w:color w:val="000000"/>
          <w:sz w:val="24"/>
        </w:rPr>
        <w:t xml:space="preserve"> The use of strategies by these three companies can be accurately analyzed by saying that</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Company B employs an emergent strategy, whereas Companies A and C employ deliberate strategies.</w:t>
      </w:r>
      <w:r>
        <w:rPr>
          <w:rFonts w:ascii="Times New Roman"/>
          <w:sz w:val="24"/>
        </w:rPr>
        <w:tab/>
        <w:br/>
        <w:tab/>
      </w:r>
      <w:r>
        <w:rPr>
          <w:rFonts w:ascii="Times New Roman"/>
          <w:sz w:val="24"/>
        </w:rPr>
        <w:t>B)   all three companies employ deliberate strategies.</w:t>
      </w:r>
      <w:r>
        <w:rPr>
          <w:rFonts w:ascii="Times New Roman"/>
          <w:sz w:val="24"/>
        </w:rPr>
        <w:br/>
        <w:tab/>
      </w:r>
      <w:r>
        <w:rPr>
          <w:rFonts w:ascii="Times New Roman"/>
          <w:sz w:val="24"/>
        </w:rPr>
        <w:t>C)   all three companies employ emergent strategies.</w:t>
      </w:r>
      <w:r>
        <w:rPr>
          <w:rFonts w:ascii="Times New Roman"/>
          <w:sz w:val="24"/>
        </w:rPr>
        <w:br/>
        <w:tab/>
      </w:r>
      <w:r>
        <w:rPr>
          <w:rFonts w:ascii="Times New Roman"/>
          <w:sz w:val="24"/>
        </w:rPr>
        <w:t>D)   Company C employs a deliberate strategy; Companies A and B employ emergent strategy.</w:t>
      </w:r>
      <w:r>
        <w:rPr>
          <w:rFonts w:ascii="Times New Roman"/>
          <w:sz w:val="24"/>
        </w:rPr>
        <w:br/>
        <w:tab/>
      </w:r>
      <w:r>
        <w:rPr>
          <w:rFonts w:ascii="Times New Roman"/>
          <w:sz w:val="24"/>
        </w:rPr>
        <w:t>E)   Companies A and C employ emergent strategies; Company B employs a deliberate strategy.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3 Hard</w:t>
        <w:br/>
      </w:r>
      <w:r>
        <w:rPr>
          <w:rFonts w:ascii="Times New Roman"/>
          <w:sz w:val="20"/>
        </w:rPr>
        <w:t>Learning Objective : 01-04 Identify the five most dependable strategic approaches for setting a compa</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b w:val="false"/>
          <w:i w:val="false"/>
          <w:color w:val="000000"/>
          <w:sz w:val="24"/>
        </w:rPr>
        <w:t xml:space="preserve">To which of the following firms is the term “repeatedly evolving strategy”   </w:t>
      </w:r>
      <w:r>
        <w:rPr>
          <w:rFonts w:ascii="Times New Roman"/>
          <w:b w:val="false"/>
          <w:i/>
          <w:color w:val="000000"/>
          <w:sz w:val="24"/>
        </w:rPr>
        <w:t>most</w:t>
      </w:r>
      <w:r>
        <w:rPr>
          <w:rFonts w:ascii="Times New Roman"/>
          <w:b w:val="false"/>
          <w:i w:val="false"/>
          <w:color w:val="000000"/>
          <w:sz w:val="24"/>
        </w:rPr>
        <w:t xml:space="preserve"> applicable?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government agency that makes plans for a set period of time and implements them phase by phase through the tenure</w:t>
      </w:r>
      <w:r>
        <w:rPr>
          <w:rFonts w:ascii="Times New Roman"/>
          <w:sz w:val="24"/>
        </w:rPr>
        <w:tab/>
        <w:br/>
        <w:tab/>
      </w:r>
      <w:r>
        <w:rPr>
          <w:rFonts w:ascii="Times New Roman"/>
          <w:sz w:val="24"/>
        </w:rPr>
        <w:t>B)   a mobile company, established in a saturated market, that aims at quarterly release of new products</w:t>
      </w:r>
      <w:r>
        <w:rPr>
          <w:rFonts w:ascii="Times New Roman"/>
          <w:sz w:val="24"/>
        </w:rPr>
        <w:br/>
        <w:tab/>
      </w:r>
      <w:r>
        <w:rPr>
          <w:rFonts w:ascii="Times New Roman"/>
          <w:sz w:val="24"/>
        </w:rPr>
        <w:t>C)   a new cosmetics manufacturer in a market that replicates the products of a competitor at a moderate quality and lower price</w:t>
      </w:r>
      <w:r>
        <w:rPr>
          <w:rFonts w:ascii="Times New Roman"/>
          <w:sz w:val="24"/>
        </w:rPr>
        <w:br/>
        <w:tab/>
      </w:r>
      <w:r>
        <w:rPr>
          <w:rFonts w:ascii="Times New Roman"/>
          <w:sz w:val="24"/>
        </w:rPr>
        <w:t>D)   a nationalized bank that lends at a lower interest rate but with a zero processing fee in a market crowded with privatized banks running at high cost</w:t>
      </w:r>
      <w:r>
        <w:rPr>
          <w:rFonts w:ascii="Times New Roman"/>
          <w:sz w:val="24"/>
        </w:rPr>
        <w:br/>
        <w:tab/>
      </w:r>
      <w:r>
        <w:rPr>
          <w:rFonts w:ascii="Times New Roman"/>
          <w:sz w:val="24"/>
        </w:rPr>
        <w:t>E)   a firearms regulatory agency, set up by the government, that publishes industry standards for safety, reliability, and quality of arms and ammunition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Learning Objective : 01-05 Understand that a company's strategy tends to evolve over time because of</w:t>
        <w:br/>
      </w:r>
      <w:r>
        <w:rPr>
          <w:rFonts w:ascii="Times New Roman"/>
          <w:sz w:val="20"/>
        </w:rPr>
        <w:t>Difficulty : 2 Medium</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Managers of every company should be willing and ready to modify the strategy because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market conditions and circumstances are changing over time or the current strategy is clearly failing.</w:t>
      </w:r>
      <w:r>
        <w:rPr>
          <w:rFonts w:ascii="Times New Roman"/>
          <w:sz w:val="24"/>
        </w:rPr>
        <w:tab/>
        <w:br/>
        <w:tab/>
      </w:r>
      <w:r>
        <w:rPr>
          <w:rFonts w:ascii="Times New Roman"/>
          <w:sz w:val="24"/>
        </w:rPr>
        <w:t>B)   the task of crafting strategy is a one-time event.</w:t>
      </w:r>
      <w:r>
        <w:rPr>
          <w:rFonts w:ascii="Times New Roman"/>
          <w:sz w:val="24"/>
        </w:rPr>
        <w:br/>
        <w:tab/>
      </w:r>
      <w:r>
        <w:rPr>
          <w:rFonts w:ascii="Times New Roman"/>
          <w:sz w:val="24"/>
        </w:rPr>
        <w:t>C)   the strategic vision necessitates periodic updating.</w:t>
      </w:r>
      <w:r>
        <w:rPr>
          <w:rFonts w:ascii="Times New Roman"/>
          <w:sz w:val="24"/>
        </w:rPr>
        <w:br/>
        <w:tab/>
      </w:r>
      <w:r>
        <w:rPr>
          <w:rFonts w:ascii="Times New Roman"/>
          <w:sz w:val="24"/>
        </w:rPr>
        <w:t>D)   frequent changes in strategy make it very more difficult for rivals to imitate.</w:t>
      </w:r>
      <w:r>
        <w:rPr>
          <w:rFonts w:ascii="Times New Roman"/>
          <w:sz w:val="24"/>
        </w:rPr>
        <w:br/>
        <w:tab/>
      </w:r>
      <w:r>
        <w:rPr>
          <w:rFonts w:ascii="Times New Roman"/>
          <w:sz w:val="24"/>
        </w:rPr>
        <w:t>E)   all strategies are reactive.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Which of the following firms uses an emergent strategy?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local hardware store offers a ten-percent discount for seniors on the first Wednesday of every month.</w:t>
      </w:r>
      <w:r>
        <w:rPr>
          <w:rFonts w:ascii="Times New Roman"/>
          <w:sz w:val="24"/>
        </w:rPr>
        <w:tab/>
        <w:br/>
        <w:tab/>
      </w:r>
      <w:r>
        <w:rPr>
          <w:rFonts w:ascii="Times New Roman"/>
          <w:sz w:val="24"/>
        </w:rPr>
        <w:t>B)   An online book reseller diversifies into custom book publishing.</w:t>
      </w:r>
      <w:r>
        <w:rPr>
          <w:rFonts w:ascii="Times New Roman"/>
          <w:sz w:val="24"/>
        </w:rPr>
        <w:br/>
        <w:tab/>
      </w:r>
      <w:r>
        <w:rPr>
          <w:rFonts w:ascii="Times New Roman"/>
          <w:sz w:val="24"/>
        </w:rPr>
        <w:t>C)   An oil-change franchisor continues geographical expansion despite a recession.</w:t>
      </w:r>
      <w:r>
        <w:rPr>
          <w:rFonts w:ascii="Times New Roman"/>
          <w:sz w:val="24"/>
        </w:rPr>
        <w:br/>
        <w:tab/>
      </w:r>
      <w:r>
        <w:rPr>
          <w:rFonts w:ascii="Times New Roman"/>
          <w:sz w:val="24"/>
        </w:rPr>
        <w:t>D)   A health food manufacturer integrates forward into drive-through health food restaurants.</w:t>
      </w:r>
      <w:r>
        <w:rPr>
          <w:rFonts w:ascii="Times New Roman"/>
          <w:sz w:val="24"/>
        </w:rPr>
        <w:br/>
        <w:tab/>
      </w:r>
      <w:r>
        <w:rPr>
          <w:rFonts w:ascii="Times New Roman"/>
          <w:sz w:val="24"/>
        </w:rPr>
        <w:t>E)   A microbrewer invests in building community water wells during a drought.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3 Hard</w:t>
        <w:br/>
      </w:r>
      <w:r>
        <w:rPr>
          <w:rFonts w:ascii="Times New Roman"/>
          <w:sz w:val="20"/>
        </w:rPr>
        <w:t>Learning Objective : 01-05 Understand that a company's strategy tends to evolve over time because of</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A luxury hot-tub manufacturer offered monogrammed bathrobes as a gimmick when their hot tubs did not sell. Their monogrammed bathrobes became famous among some women and led to a line of exclusive bath products for women. The bathtub manufacturer established shops in various regional locations and hired celebrities to market their products to enhance sales. Today, its products are sold through retail outlets and online sites throughout the world. Which of the following is accurate?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Offering scented bubble-bath foams and massage coupons was an emergent strategy.</w:t>
      </w:r>
      <w:r>
        <w:rPr>
          <w:rFonts w:ascii="Times New Roman"/>
          <w:sz w:val="24"/>
        </w:rPr>
        <w:tab/>
        <w:br/>
        <w:tab/>
      </w:r>
      <w:r>
        <w:rPr>
          <w:rFonts w:ascii="Times New Roman"/>
          <w:sz w:val="24"/>
        </w:rPr>
        <w:t>B)   Creating a sub-brand that offered exclusive bath products for women was an emergent strategy.</w:t>
      </w:r>
      <w:r>
        <w:rPr>
          <w:rFonts w:ascii="Times New Roman"/>
          <w:sz w:val="24"/>
        </w:rPr>
        <w:br/>
        <w:tab/>
      </w:r>
      <w:r>
        <w:rPr>
          <w:rFonts w:ascii="Times New Roman"/>
          <w:sz w:val="24"/>
        </w:rPr>
        <w:t>C)   Establishing shops in regional locations was an emergent strategy.</w:t>
      </w:r>
      <w:r>
        <w:rPr>
          <w:rFonts w:ascii="Times New Roman"/>
          <w:sz w:val="24"/>
        </w:rPr>
        <w:br/>
        <w:tab/>
      </w:r>
      <w:r>
        <w:rPr>
          <w:rFonts w:ascii="Times New Roman"/>
          <w:sz w:val="24"/>
        </w:rPr>
        <w:t>D)   Roping in celebrities to market their products was an emergent strategy.</w:t>
      </w:r>
      <w:r>
        <w:rPr>
          <w:rFonts w:ascii="Times New Roman"/>
          <w:sz w:val="24"/>
        </w:rPr>
        <w:br/>
        <w:tab/>
      </w:r>
      <w:r>
        <w:rPr>
          <w:rFonts w:ascii="Times New Roman"/>
          <w:sz w:val="24"/>
        </w:rPr>
        <w:t>E)   Creating a worldwide presence through retail outlets and online sites was an emergent strategy.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3 Hard</w:t>
        <w:br/>
      </w:r>
      <w:r>
        <w:rPr>
          <w:rFonts w:ascii="Times New Roman"/>
          <w:sz w:val="20"/>
        </w:rPr>
        <w:t>Learning Objective : 01-05 Understand that a company's strategy tends to evolve over time because of</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An industrial air-conditioner manufacturing giant decides to outsource its operations to a new geographical location with cheaper labor amidst ongoing labor strikes in a few of its existing locations (due to proposed job cuts and relocation of the plant offshore). This draws criticism in its home market and affects its current market position and productivity. Which of the following would be an appropriate reactive (emergent) strategy while moving forward?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hiring and training new talent to begin operations in the emerging market</w:t>
      </w:r>
      <w:r>
        <w:rPr>
          <w:rFonts w:ascii="Times New Roman"/>
          <w:sz w:val="24"/>
        </w:rPr>
        <w:tab/>
        <w:br/>
        <w:tab/>
      </w:r>
      <w:r>
        <w:rPr>
          <w:rFonts w:ascii="Times New Roman"/>
          <w:sz w:val="24"/>
        </w:rPr>
        <w:t>B)   acquiring a local computer chip marketing and distribution specialist firm in the new location</w:t>
      </w:r>
      <w:r>
        <w:rPr>
          <w:rFonts w:ascii="Times New Roman"/>
          <w:sz w:val="24"/>
        </w:rPr>
        <w:br/>
        <w:tab/>
      </w:r>
      <w:r>
        <w:rPr>
          <w:rFonts w:ascii="Times New Roman"/>
          <w:sz w:val="24"/>
        </w:rPr>
        <w:t>C)   canceling the idea of outsourcing and retaining the existing workforce to run operations</w:t>
      </w:r>
      <w:r>
        <w:rPr>
          <w:rFonts w:ascii="Times New Roman"/>
          <w:sz w:val="24"/>
        </w:rPr>
        <w:br/>
        <w:tab/>
      </w:r>
      <w:r>
        <w:rPr>
          <w:rFonts w:ascii="Times New Roman"/>
          <w:sz w:val="24"/>
        </w:rPr>
        <w:t>D)   shifting the existing workforce to the new geographical location and paying them according to new standards</w:t>
      </w:r>
      <w:r>
        <w:rPr>
          <w:rFonts w:ascii="Times New Roman"/>
          <w:sz w:val="24"/>
        </w:rPr>
        <w:br/>
        <w:tab/>
      </w:r>
      <w:r>
        <w:rPr>
          <w:rFonts w:ascii="Times New Roman"/>
          <w:sz w:val="24"/>
        </w:rPr>
        <w:t>E)   canceling the job cuts till the market situation and entry operations stabilize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3 Hard</w:t>
        <w:br/>
      </w:r>
      <w:r>
        <w:rPr>
          <w:rFonts w:ascii="Times New Roman"/>
          <w:sz w:val="20"/>
        </w:rPr>
        <w:t>Learning Objective : 01-05 Understand that a company's strategy tends to evolve over time because of</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A winning strategy is one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builds strategic fit, is socially responsible, and maximizes shareholder wealth.</w:t>
      </w:r>
      <w:r>
        <w:rPr>
          <w:rFonts w:ascii="Times New Roman"/>
          <w:sz w:val="24"/>
        </w:rPr>
        <w:tab/>
        <w:br/>
        <w:tab/>
      </w:r>
      <w:r>
        <w:rPr>
          <w:rFonts w:ascii="Times New Roman"/>
          <w:b w:val="false"/>
          <w:i w:val="false"/>
          <w:color w:val="000000"/>
          <w:sz w:val="24"/>
        </w:rPr>
        <w:t>B)   is highly profitable and boosts the company’s market share.</w:t>
      </w:r>
      <w:r>
        <w:rPr>
          <w:rFonts w:ascii="Times New Roman"/>
          <w:sz w:val="24"/>
        </w:rPr>
      </w:r>
      <w:r>
        <w:rPr>
          <w:rFonts w:ascii="Times New Roman"/>
          <w:sz w:val="24"/>
        </w:rPr>
        <w:br/>
        <w:tab/>
      </w:r>
      <w:r>
        <w:rPr>
          <w:rFonts w:ascii="Times New Roman"/>
          <w:sz w:val="24"/>
        </w:rPr>
        <w:t>C)   results in a company becoming the dominant industry leader.</w:t>
      </w:r>
      <w:r>
        <w:rPr>
          <w:rFonts w:ascii="Times New Roman"/>
          <w:sz w:val="24"/>
        </w:rPr>
        <w:br/>
        <w:tab/>
      </w:r>
      <w:r>
        <w:rPr>
          <w:rFonts w:ascii="Times New Roman"/>
          <w:b w:val="false"/>
          <w:i w:val="false"/>
          <w:color w:val="000000"/>
          <w:sz w:val="24"/>
        </w:rPr>
        <w:t>D)   fits the company’s internal and external situation, builds sustainable competitive advantage, and improves company performance.</w:t>
      </w:r>
      <w:r>
        <w:rPr>
          <w:rFonts w:ascii="Times New Roman"/>
          <w:sz w:val="24"/>
        </w:rPr>
      </w:r>
      <w:r>
        <w:rPr>
          <w:rFonts w:ascii="Times New Roman"/>
          <w:sz w:val="24"/>
        </w:rPr>
        <w:br/>
        <w:tab/>
      </w:r>
      <w:r>
        <w:rPr>
          <w:rFonts w:ascii="Times New Roman"/>
          <w:sz w:val="24"/>
        </w:rPr>
        <w:t>E)   can pass the ethical standards test, the strategic intent test, and the profitability test.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Topic : Strategy and the Strategic Management Process</w:t>
        <w:br/>
      </w:r>
      <w:r>
        <w:rPr>
          <w:rFonts w:ascii="Times New Roman"/>
          <w:sz w:val="20"/>
        </w:rPr>
        <w:t>Difficulty : 2 Medium</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b w:val="false"/>
          <w:i w:val="false"/>
          <w:color w:val="000000"/>
          <w:sz w:val="24"/>
        </w:rPr>
        <w:t>A well-conceived strategy builds a company’s</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profitability and financial strength.</w:t>
      </w:r>
      <w:r>
        <w:rPr>
          <w:rFonts w:ascii="Times New Roman"/>
          <w:sz w:val="24"/>
        </w:rPr>
        <w:tab/>
        <w:br/>
        <w:tab/>
      </w:r>
      <w:r>
        <w:rPr>
          <w:rFonts w:ascii="Times New Roman"/>
          <w:sz w:val="24"/>
        </w:rPr>
        <w:t>B)   competitive strength and market standing.</w:t>
      </w:r>
      <w:r>
        <w:rPr>
          <w:rFonts w:ascii="Times New Roman"/>
          <w:sz w:val="24"/>
        </w:rPr>
        <w:br/>
        <w:tab/>
      </w:r>
      <w:r>
        <w:rPr>
          <w:rFonts w:ascii="Times New Roman"/>
          <w:sz w:val="24"/>
        </w:rPr>
        <w:t>C)   distinctive competencies and sustainability.</w:t>
      </w:r>
      <w:r>
        <w:rPr>
          <w:rFonts w:ascii="Times New Roman"/>
          <w:sz w:val="24"/>
        </w:rPr>
        <w:br/>
        <w:tab/>
      </w:r>
      <w:r>
        <w:rPr>
          <w:rFonts w:ascii="Times New Roman"/>
          <w:sz w:val="24"/>
        </w:rPr>
        <w:t>D)   competitive edge.</w:t>
      </w:r>
      <w:r>
        <w:rPr>
          <w:rFonts w:ascii="Times New Roman"/>
          <w:sz w:val="24"/>
        </w:rPr>
        <w:br/>
        <w:tab/>
      </w:r>
      <w:r>
        <w:rPr>
          <w:rFonts w:ascii="Times New Roman"/>
          <w:sz w:val="24"/>
        </w:rPr>
        <w:t>E)   ethical worthiness and corporate social responsibility.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You have been asked to advise Waltham Furniture, a company that seeks to serve a target middle-class customer demographic obsessed with the quality and price of products. Your proposed value proposition for this company to offer to its customers would be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identify the unique features of your client’s furniture without comparing it with a rival’s products.</w:t>
      </w:r>
      <w:r>
        <w:rPr>
          <w:rFonts w:ascii="Times New Roman"/>
          <w:sz w:val="24"/>
        </w:rPr>
      </w:r>
      <w:r>
        <w:rPr>
          <w:rFonts w:ascii="Times New Roman"/>
          <w:sz w:val="24"/>
        </w:rPr>
        <w:tab/>
        <w:br/>
        <w:tab/>
      </w:r>
      <w:r>
        <w:rPr>
          <w:rFonts w:ascii="Times New Roman"/>
          <w:b w:val="false"/>
          <w:i w:val="false"/>
          <w:color w:val="000000"/>
          <w:sz w:val="24"/>
        </w:rPr>
        <w:t>B)   offer copycat furniture at low cost but an average quality compared to your client’s rivals.</w:t>
      </w:r>
      <w:r>
        <w:rPr>
          <w:rFonts w:ascii="Times New Roman"/>
          <w:sz w:val="24"/>
        </w:rPr>
      </w:r>
      <w:r>
        <w:rPr>
          <w:rFonts w:ascii="Times New Roman"/>
          <w:sz w:val="24"/>
        </w:rPr>
        <w:br/>
        <w:tab/>
      </w:r>
      <w:r>
        <w:rPr>
          <w:rFonts w:ascii="Times New Roman"/>
          <w:b w:val="false"/>
          <w:i w:val="false"/>
          <w:color w:val="000000"/>
          <w:sz w:val="24"/>
        </w:rPr>
        <w:t>C)   offer the same quality of furniture as your client’s rivals but at a high cost based on greater market share and higher brand value.</w:t>
      </w:r>
      <w:r>
        <w:rPr>
          <w:rFonts w:ascii="Times New Roman"/>
          <w:sz w:val="24"/>
        </w:rPr>
      </w:r>
      <w:r>
        <w:rPr>
          <w:rFonts w:ascii="Times New Roman"/>
          <w:sz w:val="24"/>
        </w:rPr>
        <w:br/>
        <w:tab/>
      </w:r>
      <w:r>
        <w:rPr>
          <w:rFonts w:ascii="Times New Roman"/>
          <w:sz w:val="24"/>
        </w:rPr>
        <w:t>D)   provide comparable quality furniture at a much lower price than your rivals but leave the final assembly of purchased furniture to customers accompanied by an easy-to-follow assembly guide.</w:t>
      </w:r>
      <w:r>
        <w:rPr>
          <w:rFonts w:ascii="Times New Roman"/>
          <w:sz w:val="24"/>
        </w:rPr>
        <w:br/>
        <w:tab/>
      </w:r>
      <w:r>
        <w:rPr>
          <w:rFonts w:ascii="Times New Roman"/>
          <w:sz w:val="24"/>
        </w:rPr>
        <w:t>E)   market and sell only average quality furniture compared to your rivals at an imperceptible difference in price.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Learning Objective : 01-05 Understand that a company's strategy tends to evolve over time because of</w:t>
        <w:br/>
      </w:r>
      <w:r>
        <w:rPr>
          <w:rFonts w:ascii="Times New Roman"/>
          <w:sz w:val="20"/>
        </w:rPr>
        <w:t>Topic : The Importance of a Viable Business Model</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In evaluating proposed or existing strategies, managers should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initiate new initiatives even though they don’t seem to match the company’s internal and external situation.</w:t>
      </w:r>
      <w:r>
        <w:rPr>
          <w:rFonts w:ascii="Times New Roman"/>
          <w:sz w:val="24"/>
        </w:rPr>
      </w:r>
      <w:r>
        <w:rPr>
          <w:rFonts w:ascii="Times New Roman"/>
          <w:sz w:val="24"/>
        </w:rPr>
        <w:tab/>
        <w:br/>
        <w:tab/>
      </w:r>
      <w:r>
        <w:rPr>
          <w:rFonts w:ascii="Times New Roman"/>
          <w:b w:val="false"/>
          <w:i w:val="false"/>
          <w:color w:val="000000"/>
          <w:sz w:val="24"/>
        </w:rPr>
        <w:t>B)   scrutinize the company’s existing strategies on a regular basis to ensure they offer a good strategic fit, create a competitive advantage, and result in above-average performance.</w:t>
      </w:r>
      <w:r>
        <w:rPr>
          <w:rFonts w:ascii="Times New Roman"/>
          <w:sz w:val="24"/>
        </w:rPr>
      </w:r>
      <w:r>
        <w:rPr>
          <w:rFonts w:ascii="Times New Roman"/>
          <w:sz w:val="24"/>
        </w:rPr>
        <w:br/>
        <w:tab/>
      </w:r>
      <w:r>
        <w:rPr>
          <w:rFonts w:ascii="Times New Roman"/>
          <w:b w:val="false"/>
          <w:i w:val="false"/>
          <w:color w:val="000000"/>
          <w:sz w:val="24"/>
        </w:rPr>
        <w:t>C)   evaluate the firm’s business model at least every three years.</w:t>
      </w:r>
      <w:r>
        <w:rPr>
          <w:rFonts w:ascii="Times New Roman"/>
          <w:sz w:val="24"/>
        </w:rPr>
      </w:r>
      <w:r>
        <w:rPr>
          <w:rFonts w:ascii="Times New Roman"/>
          <w:sz w:val="24"/>
        </w:rPr>
        <w:br/>
        <w:tab/>
      </w:r>
      <w:r>
        <w:rPr>
          <w:rFonts w:ascii="Times New Roman"/>
          <w:sz w:val="24"/>
        </w:rPr>
        <w:t>D)   ensure core capabilities are incorporated for establishing a competitive advantage.</w:t>
      </w:r>
      <w:r>
        <w:rPr>
          <w:rFonts w:ascii="Times New Roman"/>
          <w:sz w:val="24"/>
        </w:rPr>
        <w:br/>
        <w:tab/>
      </w:r>
      <w:r>
        <w:rPr>
          <w:rFonts w:ascii="Times New Roman"/>
          <w:sz w:val="24"/>
        </w:rPr>
        <w:t>E)   align existing strategies with new strategies to emphasize incremental gains.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Which of the following questions ought to be used to distinguish a winning strategy from a so-so or flawed strategy?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Does the strategy contain a sufficient number of emergent and/or reactive elements?</w:t>
      </w:r>
      <w:r>
        <w:rPr>
          <w:rFonts w:ascii="Times New Roman"/>
          <w:sz w:val="24"/>
        </w:rPr>
        <w:tab/>
        <w:br/>
        <w:tab/>
      </w:r>
      <w:r>
        <w:rPr>
          <w:rFonts w:ascii="Times New Roman"/>
          <w:sz w:val="24"/>
        </w:rPr>
        <w:t>B)   Is the company putting too little emphasis on growth and profitability and too much emphasis on behaving in an ethical and socially responsible manner?</w:t>
      </w:r>
      <w:r>
        <w:rPr>
          <w:rFonts w:ascii="Times New Roman"/>
          <w:sz w:val="24"/>
        </w:rPr>
        <w:br/>
        <w:tab/>
      </w:r>
      <w:r>
        <w:rPr>
          <w:rFonts w:ascii="Times New Roman"/>
          <w:b w:val="false"/>
          <w:i w:val="false"/>
          <w:color w:val="000000"/>
          <w:sz w:val="24"/>
        </w:rPr>
        <w:t>C)   Is the strategy built on a company’s weakness, or does it require resources that are deficient in the company?</w:t>
      </w:r>
      <w:r>
        <w:rPr>
          <w:rFonts w:ascii="Times New Roman"/>
          <w:sz w:val="24"/>
        </w:rPr>
      </w:r>
      <w:r>
        <w:rPr>
          <w:rFonts w:ascii="Times New Roman"/>
          <w:sz w:val="24"/>
        </w:rPr>
        <w:br/>
        <w:tab/>
      </w:r>
      <w:r>
        <w:rPr>
          <w:rFonts w:ascii="Times New Roman"/>
          <w:b w:val="false"/>
          <w:i w:val="false"/>
          <w:color w:val="000000"/>
          <w:sz w:val="24"/>
        </w:rPr>
        <w:t>D)   Is the strategy well matched to the company’s situation, helping the company achieve a sustainable competitive advantage and resulting in better company performance?</w:t>
      </w:r>
      <w:r>
        <w:rPr>
          <w:rFonts w:ascii="Times New Roman"/>
          <w:sz w:val="24"/>
        </w:rPr>
      </w:r>
      <w:r>
        <w:rPr>
          <w:rFonts w:ascii="Times New Roman"/>
          <w:sz w:val="24"/>
        </w:rPr>
        <w:br/>
        <w:tab/>
      </w:r>
      <w:r>
        <w:rPr>
          <w:rFonts w:ascii="Times New Roman"/>
          <w:sz w:val="24"/>
        </w:rPr>
        <w:t>E)   Does the strategy strike a good balance between maximizing shareholder wealth and maximizing customer satisfaction?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b w:val="false"/>
          <w:i w:val="false"/>
          <w:color w:val="000000"/>
          <w:sz w:val="24"/>
        </w:rPr>
        <w:t>A pharmaceutical giant acquires a manufacturer of rare specialty drugs to improve its falling share prices and invests all its wealth into the deal. Due to a deficit, it agrees to do a joint venture for the acquisition and involves a major automobile giant to fund the deal. After a rocky start, the companies now have a strong market position and generate good profits. Which of the following regarding the company’s strategy is true?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It fails the performance test.</w:t>
      </w:r>
      <w:r>
        <w:rPr>
          <w:rFonts w:ascii="Times New Roman"/>
          <w:sz w:val="24"/>
        </w:rPr>
        <w:tab/>
        <w:br/>
        <w:tab/>
      </w:r>
      <w:r>
        <w:rPr>
          <w:rFonts w:ascii="Times New Roman"/>
          <w:sz w:val="24"/>
        </w:rPr>
        <w:t>B)   It fails the competitive advantage and the fit tests.</w:t>
      </w:r>
      <w:r>
        <w:rPr>
          <w:rFonts w:ascii="Times New Roman"/>
          <w:sz w:val="24"/>
        </w:rPr>
        <w:br/>
        <w:tab/>
      </w:r>
      <w:r>
        <w:rPr>
          <w:rFonts w:ascii="Times New Roman"/>
          <w:sz w:val="24"/>
        </w:rPr>
        <w:t>C)   It is a winning strategy.</w:t>
      </w:r>
      <w:r>
        <w:rPr>
          <w:rFonts w:ascii="Times New Roman"/>
          <w:sz w:val="24"/>
        </w:rPr>
        <w:br/>
        <w:tab/>
      </w:r>
      <w:r>
        <w:rPr>
          <w:rFonts w:ascii="Times New Roman"/>
          <w:sz w:val="24"/>
        </w:rPr>
        <w:t>D)   It fails in all three tests.</w:t>
      </w:r>
      <w:r>
        <w:rPr>
          <w:rFonts w:ascii="Times New Roman"/>
          <w:sz w:val="24"/>
        </w:rPr>
        <w:br/>
        <w:tab/>
      </w:r>
      <w:r>
        <w:rPr>
          <w:rFonts w:ascii="Times New Roman"/>
          <w:sz w:val="24"/>
        </w:rPr>
        <w:t>E)   It fails the fit test, but passes the competitive advantage and performance tests.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2 Medium</w:t>
        <w:br/>
      </w:r>
      <w:r>
        <w:rPr>
          <w:rFonts w:ascii="Times New Roman"/>
          <w:sz w:val="20"/>
        </w:rPr>
        <w:t>Learning Objective : 01-06 Identify the three tests of a winning strategy.</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b w:val="false"/>
          <w:i w:val="false"/>
          <w:color w:val="000000"/>
          <w:sz w:val="24"/>
        </w:rPr>
        <w:t>In evaluating proposed or existing strategies managers should</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evaluate the firm’s business model at least every three years.</w:t>
      </w:r>
      <w:r>
        <w:rPr>
          <w:rFonts w:ascii="Times New Roman"/>
          <w:sz w:val="24"/>
        </w:rPr>
      </w:r>
      <w:r>
        <w:rPr>
          <w:rFonts w:ascii="Times New Roman"/>
          <w:sz w:val="24"/>
        </w:rPr>
        <w:tab/>
        <w:br/>
        <w:tab/>
      </w:r>
      <w:r>
        <w:rPr>
          <w:rFonts w:ascii="Times New Roman"/>
          <w:sz w:val="24"/>
        </w:rPr>
        <w:t>B)   align existing strategies with new strategies to emphasize incremental gains.</w:t>
      </w:r>
      <w:r>
        <w:rPr>
          <w:rFonts w:ascii="Times New Roman"/>
          <w:sz w:val="24"/>
        </w:rPr>
        <w:br/>
        <w:tab/>
      </w:r>
      <w:r>
        <w:rPr>
          <w:rFonts w:ascii="Times New Roman"/>
          <w:b w:val="false"/>
          <w:i w:val="false"/>
          <w:color w:val="000000"/>
          <w:sz w:val="24"/>
        </w:rPr>
        <w:t>C)   scrutinize the company’s existing strategies on a regular basis to ensure they offer a good strategic fit, create a competitive advantage, resulting in an above-average performance.</w:t>
      </w:r>
      <w:r>
        <w:rPr>
          <w:rFonts w:ascii="Times New Roman"/>
          <w:sz w:val="24"/>
        </w:rPr>
      </w:r>
      <w:r>
        <w:rPr>
          <w:rFonts w:ascii="Times New Roman"/>
          <w:sz w:val="24"/>
        </w:rPr>
        <w:br/>
        <w:tab/>
      </w:r>
      <w:r>
        <w:rPr>
          <w:rFonts w:ascii="Times New Roman"/>
          <w:b w:val="false"/>
          <w:i w:val="false"/>
          <w:color w:val="000000"/>
          <w:sz w:val="24"/>
        </w:rPr>
        <w:t>D)   plan and implement new initiatives regardless of whether or not these match the company’s internal and external situation.</w:t>
      </w:r>
      <w:r>
        <w:rPr>
          <w:rFonts w:ascii="Times New Roman"/>
          <w:sz w:val="24"/>
        </w:rPr>
      </w:r>
      <w:r>
        <w:rPr>
          <w:rFonts w:ascii="Times New Roman"/>
          <w:sz w:val="24"/>
        </w:rPr>
        <w:br/>
        <w:tab/>
      </w:r>
      <w:r>
        <w:rPr>
          <w:rFonts w:ascii="Times New Roman"/>
          <w:sz w:val="24"/>
        </w:rPr>
        <w:t>E)   ensure core capabilities are incorporated for establishing a competitive advantage.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3 Hard</w:t>
        <w:br/>
      </w:r>
      <w:r>
        <w:rPr>
          <w:rFonts w:ascii="Times New Roman"/>
          <w:sz w:val="20"/>
        </w:rPr>
        <w:t>Learning Objective : 01-06 Identify the three tests of a winning strategy.</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For John Sidanta, CEO and founder of Primaplast, a manufacturer of biodegradable plastic drinking straws made from recycled material, crafting and executing a strategy is a top-priority managerial task because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it helps Primaplast management create tight fits between a company’s strategic vision and business model.</w:t>
      </w:r>
      <w:r>
        <w:rPr>
          <w:rFonts w:ascii="Times New Roman"/>
          <w:sz w:val="24"/>
        </w:rPr>
      </w:r>
      <w:r>
        <w:rPr>
          <w:rFonts w:ascii="Times New Roman"/>
          <w:sz w:val="24"/>
        </w:rPr>
        <w:tab/>
        <w:br/>
        <w:tab/>
      </w:r>
      <w:r>
        <w:rPr>
          <w:rFonts w:ascii="Times New Roman"/>
          <w:b w:val="false"/>
          <w:i w:val="false"/>
          <w:color w:val="000000"/>
          <w:sz w:val="24"/>
        </w:rPr>
        <w:t>B)   it allows Primaplast company personnel, and especially senior executives, to know the answer to “who are we, what do we do, and where are we headed?”</w:t>
      </w:r>
      <w:r>
        <w:rPr>
          <w:rFonts w:ascii="Times New Roman"/>
          <w:sz w:val="24"/>
        </w:rPr>
      </w:r>
      <w:r>
        <w:rPr>
          <w:rFonts w:ascii="Times New Roman"/>
          <w:sz w:val="24"/>
        </w:rPr>
        <w:br/>
        <w:tab/>
      </w:r>
      <w:r>
        <w:rPr>
          <w:rFonts w:ascii="Times New Roman"/>
          <w:b w:val="false"/>
          <w:i w:val="false"/>
          <w:color w:val="000000"/>
          <w:sz w:val="24"/>
        </w:rPr>
        <w:t>C)   it is Primaplast management’s prescription for doing business, its roadmap to competitive advantage, a game plan for pleasing customers, and its formula for improving performance, especially in light of impending community and some food service outlets’ bans on conventional plastic drinking straws.</w:t>
      </w:r>
      <w:r>
        <w:rPr>
          <w:rFonts w:ascii="Times New Roman"/>
          <w:sz w:val="24"/>
        </w:rPr>
      </w:r>
      <w:r>
        <w:rPr>
          <w:rFonts w:ascii="Times New Roman"/>
          <w:sz w:val="24"/>
        </w:rPr>
        <w:br/>
        <w:tab/>
      </w:r>
      <w:r>
        <w:rPr>
          <w:rFonts w:ascii="Times New Roman"/>
          <w:b w:val="false"/>
          <w:i w:val="false"/>
          <w:color w:val="000000"/>
          <w:sz w:val="24"/>
        </w:rPr>
        <w:t>D)   it provides Primaplast with clear guidance as to what the company’s business model and strategic intent are, and helps keep managerial decision-making from being rudderless.</w:t>
      </w:r>
      <w:r>
        <w:rPr>
          <w:rFonts w:ascii="Times New Roman"/>
          <w:sz w:val="24"/>
        </w:rPr>
      </w:r>
      <w:r>
        <w:rPr>
          <w:rFonts w:ascii="Times New Roman"/>
          <w:sz w:val="24"/>
        </w:rPr>
        <w:br/>
        <w:tab/>
      </w:r>
      <w:r>
        <w:rPr>
          <w:rFonts w:ascii="Times New Roman"/>
          <w:sz w:val="24"/>
        </w:rPr>
        <w:t>E)   it establishes how well Primaplast executives perform these tasks and are the key determinants of executive compensation.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Topic : Strategic Approaches to Winning a Sustainable Competitive Advantage</w:t>
        <w:br/>
      </w:r>
      <w:r>
        <w:rPr>
          <w:rFonts w:ascii="Times New Roman"/>
          <w:sz w:val="20"/>
        </w:rPr>
        <w:t>Learning Objective : 01-06 Identify the three tests of a winning strategy.</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b w:val="false"/>
          <w:i w:val="false"/>
          <w:color w:val="000000"/>
          <w:sz w:val="24"/>
        </w:rPr>
        <w:t xml:space="preserve">Briefly define each of the following terms:   </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b w:val="false"/>
          <w:i w:val="false"/>
          <w:color w:val="000000"/>
          <w:sz w:val="24"/>
        </w:rPr>
        <w:t xml:space="preserve"> a. strategy   </w:t>
      </w:r>
      <w:r>
        <w:rPr>
          <w:rFonts w:ascii="Times New Roman"/>
          <w:sz w:val="24"/>
        </w:rPr>
        <w:br/>
      </w:r>
      <w:r>
        <w:rPr>
          <w:rFonts w:ascii="Times New Roman"/>
          <w:b w:val="false"/>
          <w:i w:val="false"/>
          <w:color w:val="000000"/>
          <w:sz w:val="24"/>
        </w:rPr>
        <w:t xml:space="preserve"> b. business model   </w:t>
      </w:r>
      <w:r>
        <w:rPr>
          <w:rFonts w:ascii="Times New Roman"/>
          <w:sz w:val="24"/>
        </w:rPr>
        <w:br/>
      </w:r>
      <w:r>
        <w:rPr>
          <w:rFonts w:ascii="Times New Roman"/>
          <w:b w:val="false"/>
          <w:i w:val="false"/>
          <w:color w:val="000000"/>
          <w:sz w:val="24"/>
        </w:rPr>
        <w:t xml:space="preserve"> c. sustainable competitive advantage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Learning Objective : 01-02 Explain why a company needs a creative, distinctive strategy that sets it</w:t>
        <w:br/>
      </w:r>
      <w:r>
        <w:rPr>
          <w:rFonts w:ascii="Times New Roman"/>
          <w:sz w:val="20"/>
        </w:rPr>
        <w:t>Topic : Strategy and the Strategic Management Process</w:t>
        <w:br/>
      </w:r>
      <w:r>
        <w:rPr>
          <w:rFonts w:ascii="Times New Roman"/>
          <w:sz w:val="20"/>
        </w:rPr>
        <w:t>Learning Objective : 01-03 Explain why it is important for a company to have a viable business model</w:t>
        <w:br/>
      </w:r>
      <w:r>
        <w:rPr>
          <w:rFonts w:ascii="Times New Roman"/>
          <w:sz w:val="20"/>
        </w:rPr>
        <w:t>Topic : The Importance of a Viable Business Model</w:t>
        <w:br/>
      </w:r>
      <w:r>
        <w:rPr>
          <w:rFonts w:ascii="Times New Roman"/>
          <w:sz w:val="20"/>
        </w:rPr>
        <w:t>Learning Objective : 01-01 Understand what is meant by a company's strategy.</w:t>
        <w:br/>
      </w:r>
      <w:r>
        <w:rPr>
          <w:rFonts w:ascii="Times New Roman"/>
          <w:sz w:val="20"/>
        </w:rPr>
        <w:t>Topic : Sustaining a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b w:val="false"/>
          <w:i w:val="false"/>
          <w:color w:val="000000"/>
          <w:sz w:val="24"/>
        </w:rPr>
        <w:t>List five elements of an enterprise’s business strategy.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Topic : Strategy and the Strategic Management Process</w:t>
        <w:br/>
      </w:r>
      <w:r>
        <w:rPr>
          <w:rFonts w:ascii="Times New Roman"/>
          <w:sz w:val="20"/>
        </w:rPr>
        <w:t>Difficulty : 2 Medium</w:t>
        <w:br/>
      </w:r>
      <w:r>
        <w:rPr>
          <w:rFonts w:ascii="Times New Roman"/>
          <w:sz w:val="20"/>
        </w:rPr>
        <w:t>Learning Objective : 01-01 Understand what is meant by a company's strategy.</w:t>
        <w:br/>
      </w:r>
      <w:r>
        <w:rPr>
          <w:rFonts w:ascii="Times New Roman"/>
          <w:sz w:val="20"/>
        </w:rPr>
        <w:t>Topic : Business Models</w:t>
        <w:br/>
      </w:r>
      <w:r>
        <w:rPr>
          <w:rFonts w:ascii="Times New Roman"/>
          <w:sz w:val="20"/>
        </w:rPr>
        <w:t>Topic :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b w:val="false"/>
          <w:i w:val="false"/>
          <w:color w:val="000000"/>
          <w:sz w:val="24"/>
        </w:rPr>
        <w:t>Explain the difference between a company’s business model and a company’s strategy.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Difficulty : 3 Hard</w:t>
        <w:br/>
      </w:r>
      <w:r>
        <w:rPr>
          <w:rFonts w:ascii="Times New Roman"/>
          <w:sz w:val="20"/>
        </w:rPr>
        <w:t>Bloom's : Understand</w:t>
        <w:br/>
      </w:r>
      <w:r>
        <w:rPr>
          <w:rFonts w:ascii="Times New Roman"/>
          <w:sz w:val="20"/>
        </w:rPr>
        <w:t>Learning Objective : 01-03 Explain why it is important for a company to have a viable business model</w:t>
        <w:br/>
      </w:r>
      <w:r>
        <w:rPr>
          <w:rFonts w:ascii="Times New Roman"/>
          <w:sz w:val="20"/>
        </w:rPr>
        <w:t>Topic : The Importance of a Viable Business Model</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What is the nitty-gritty issue surrounding a company’s business model?</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Learning Objective : 01-03 Explain why it is important for a company to have a viable business model</w:t>
        <w:br/>
      </w:r>
      <w:r>
        <w:rPr>
          <w:rFonts w:ascii="Times New Roman"/>
          <w:sz w:val="20"/>
        </w:rPr>
        <w:t>Topic : The Importance of a Viable Business Model</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b w:val="false"/>
          <w:i w:val="false"/>
          <w:color w:val="000000"/>
          <w:sz w:val="24"/>
        </w:rPr>
        <w:t>What is the connection between a company’s strategy and its quest for sustainable competitive advantage?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01-04 Identify the five most dependable strategic approaches for setting a compa</w:t>
        <w:br/>
      </w:r>
      <w:r>
        <w:rPr>
          <w:rFonts w:ascii="Times New Roman"/>
          <w:sz w:val="20"/>
        </w:rPr>
        <w:t>Bloom's : Understand</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b w:val="false"/>
          <w:i w:val="false"/>
          <w:color w:val="000000"/>
          <w:sz w:val="24"/>
        </w:rPr>
        <w:t>Should a company’s strategy be tightly connected to its quest for competitive advantage? Why or why not? What difference does it makes whether a company has a sustainable competitive advantage or not?</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01-04 Identify the five most dependable strategic approaches for setting a compa</w:t>
        <w:br/>
      </w:r>
      <w:r>
        <w:rPr>
          <w:rFonts w:ascii="Times New Roman"/>
          <w:sz w:val="20"/>
        </w:rPr>
        <w:t>Bloom's : Understand</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Why are capabilities critical to a company’s quest for a sustainable competitive advantage?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01-04 Identify the five most dependable strategic approaches for setting a compa</w:t>
        <w:br/>
      </w:r>
      <w:r>
        <w:rPr>
          <w:rFonts w:ascii="Times New Roman"/>
          <w:sz w:val="20"/>
        </w:rPr>
        <w:t>Bloom's : Understand</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b w:val="false"/>
          <w:i w:val="false"/>
          <w:color w:val="000000"/>
          <w:sz w:val="24"/>
        </w:rPr>
        <w:t>Why does a company’s strategy tend to evolve over time?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b w:val="false"/>
          <w:i w:val="false"/>
          <w:color w:val="000000"/>
          <w:sz w:val="24"/>
        </w:rPr>
        <w:t>Why is a company’s realized strategy a blend of proactive and adaptive approaches?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Learning Objective : 01-05 Understand that a company's strategy tends to evolve over time because of</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b w:val="false"/>
          <w:i w:val="false"/>
          <w:color w:val="000000"/>
          <w:sz w:val="24"/>
        </w:rPr>
        <w:t>Provide at least two examples of a company’s competitively valuable capabilities.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Learning Objective : 01-04 Identify the five most dependable strategic approaches for setting a compa</w:t>
        <w:br/>
      </w:r>
      <w:r>
        <w:rPr>
          <w:rFonts w:ascii="Times New Roman"/>
          <w:sz w:val="20"/>
        </w:rPr>
        <w:t>Difficulty : 2 Medium</w:t>
        <w:br/>
      </w:r>
      <w:r>
        <w:rPr>
          <w:rFonts w:ascii="Times New Roman"/>
          <w:sz w:val="20"/>
        </w:rPr>
        <w:t>Topic : Define Competitive Advantage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b w:val="false"/>
          <w:i w:val="false"/>
          <w:color w:val="000000"/>
          <w:sz w:val="24"/>
        </w:rPr>
        <w:t>Define and explain the importance of the two elements of a company’s business model.</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Understand</w:t>
        <w:br/>
      </w:r>
      <w:r>
        <w:rPr>
          <w:rFonts w:ascii="Times New Roman"/>
          <w:sz w:val="20"/>
        </w:rPr>
        <w:t>Learning Objective : 01-03 Explain why it is important for a company to have a viable business model</w:t>
        <w:br/>
      </w:r>
      <w:r>
        <w:rPr>
          <w:rFonts w:ascii="Times New Roman"/>
          <w:sz w:val="20"/>
        </w:rPr>
        <w:t>Topic : The Importance of a Viable Business Model</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What are the three criteria that determine whether or not a company has a winning strategy?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Topic : Strategy and the Strategic Management Process</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What are the three questions that managers can use to distinguish a winning strategy from a so-so or flawed strategy? Briefly explain why each question is important.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Why are capabilities needed to build a sustainable competitive advantage so important to a winning business strategy? Cite one of the company examples in the chapter to illustrate your answer.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2 Medium</w:t>
        <w:br/>
      </w:r>
      <w:r>
        <w:rPr>
          <w:rFonts w:ascii="Times New Roman"/>
          <w:sz w:val="20"/>
        </w:rPr>
        <w:t>Learning Objective : 01-06 Identify the three tests of a winning strategy.</w:t>
        <w:br/>
      </w:r>
      <w:r>
        <w:rPr>
          <w:rFonts w:ascii="Times New Roman"/>
          <w:sz w:val="20"/>
        </w:rPr>
        <w:t>Bloom's : Create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Explain why some companies get to the top of industry rankings and stay there, while others do not.</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3 Hard</w:t>
        <w:br/>
      </w:r>
      <w:r>
        <w:rPr>
          <w:rFonts w:ascii="Times New Roman"/>
          <w:sz w:val="20"/>
        </w:rPr>
        <w:t>Learning Objective : 01-06 Identify the three tests of a winning strategy.</w:t>
        <w:br/>
      </w:r>
      <w:r>
        <w:rPr>
          <w:rFonts w:ascii="Times New Roman"/>
          <w:sz w:val="20"/>
        </w:rPr>
        <w:t>Bloom's : Create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b w:val="false"/>
          <w:i w:val="false"/>
          <w:color w:val="000000"/>
          <w:sz w:val="24"/>
        </w:rPr>
        <w:t>Explain what affects a company’s ultimate success or failure in the marketplace.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Understand</w:t>
        <w:br/>
      </w:r>
      <w:r>
        <w:rPr>
          <w:rFonts w:ascii="Times New Roman"/>
          <w:sz w:val="20"/>
        </w:rPr>
        <w:t>Difficulty : 2 Medium</w:t>
        <w:br/>
      </w:r>
      <w:r>
        <w:rPr>
          <w:rFonts w:ascii="Times New Roman"/>
          <w:sz w:val="20"/>
        </w:rPr>
        <w:t>Learning Objective : 01-06 Identify the three tests of a winning strategy.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61)</w:t>
        <w:tab/>
      </w:r>
      <w:r>
        <w:rPr>
          <w:rFonts w:ascii="Times New Roman"/>
          <w:b w:val="false"/>
          <w:i w:val="false"/>
          <w:color w:val="000000"/>
          <w:sz w:val="24"/>
        </w:rPr>
        <w:t>SandCloud, a venture-backed established company in the beachwear and toweling markets, decides to donate a part of its profits to a children’s charity to improve its market image. Soon afterwards, SoundCloud launched a website that offers new clothes and beach accessories that could be donated to various children’s charities by interested parties. The company gained positive publicity and its sales went up. What would you say about this strategy?</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Bloom's : Analyze</w:t>
        <w:br/>
      </w:r>
      <w:r>
        <w:rPr>
          <w:rFonts w:ascii="Times New Roman"/>
          <w:sz w:val="20"/>
        </w:rPr>
        <w:t>Learning Objective : 01-04 Identify the five most dependable strategic approaches for setting a compa</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62)</w:t>
        <w:tab/>
      </w:r>
      <w:r>
        <w:rPr>
          <w:rFonts w:ascii="Times New Roman"/>
          <w:sz w:val="24"/>
        </w:rPr>
        <w:t>Keurig, a coffee machine manufacturer, sells high-quality espresso machines at a very low price but provides low-cost refills of varietal coffee pods at a relatively higher price than rivals. Explain this business model.</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Learning Objective : 01-05 Understand that a company's strategy tends to evolve over time because of</w:t>
        <w:br/>
      </w:r>
      <w:r>
        <w:rPr>
          <w:rFonts w:ascii="Times New Roman"/>
          <w:sz w:val="20"/>
        </w:rPr>
        <w:t>Topic : The Importance of a Viable Business Model</w:t>
        <w:br/>
      </w:r>
      <w:r>
        <w:rPr>
          <w:rFonts w:ascii="Times New Roman"/>
          <w:sz w:val="20"/>
        </w:rPr>
        <w:t>Difficulty : 2 Medium</w:t>
        <w:br/>
      </w:r>
      <w:r>
        <w:rPr>
          <w:rFonts w:ascii="Times New Roman"/>
          <w:sz w:val="20"/>
        </w:rPr>
        <w:t>Bloom's : Apply</w:t>
        <w:br/>
      </w:r>
      <w:r>
        <w:rPr>
          <w:rFonts w:ascii="Times New Roman"/>
          <w:sz w:val="20"/>
        </w:rPr>
        <w:t>AACSB : Technology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63)</w:t>
        <w:tab/>
      </w:r>
      <w:r>
        <w:rPr>
          <w:rFonts w:ascii="Times New Roman"/>
          <w:sz w:val="24"/>
        </w:rPr>
        <w:t>Pizza Port, a craft brewing and pizza chain in Southern California, manufactures thin-crust pizzas and offers one free pint of beer with the purchase of four large pizzas. What can you say about its Value-Price-Cost Framework?</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AACSB : Analytical Thinking</w:t>
        <w:br/>
      </w:r>
      <w:r>
        <w:rPr>
          <w:rFonts w:ascii="Times New Roman"/>
          <w:sz w:val="20"/>
        </w:rPr>
        <w:t>Accessibility : Keyboard Navigation</w:t>
        <w:br/>
      </w:r>
      <w:r>
        <w:rPr>
          <w:rFonts w:ascii="Times New Roman"/>
          <w:sz w:val="20"/>
        </w:rPr>
        <w:t>Bloom's : Analyze</w:t>
        <w:br/>
      </w:r>
      <w:r>
        <w:rPr>
          <w:rFonts w:ascii="Times New Roman"/>
          <w:sz w:val="20"/>
        </w:rPr>
        <w:t>Learning Objective : 01-04 Identify the five most dependable strategic approaches for setting a compa</w:t>
        <w:br/>
      </w:r>
      <w:r>
        <w:rPr>
          <w:rFonts w:ascii="Times New Roman"/>
          <w:sz w:val="20"/>
        </w:rPr>
        <w:t>Topic : The Importance of a Viable Business Model</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64)</w:t>
        <w:tab/>
      </w:r>
      <w:r>
        <w:rPr>
          <w:rFonts w:ascii="Times New Roman"/>
          <w:b w:val="false"/>
          <w:i/>
          <w:color w:val="000000"/>
          <w:sz w:val="24"/>
        </w:rPr>
        <w:t>Mad Magazine</w:t>
      </w:r>
      <w:r>
        <w:rPr>
          <w:rFonts w:ascii="Times New Roman"/>
          <w:b w:val="false"/>
          <w:i w:val="false"/>
          <w:color w:val="000000"/>
          <w:sz w:val="24"/>
        </w:rPr>
        <w:t xml:space="preserve"> plans to eliminate future newsstand sales and eliminate any new content and provide magazines to subscribers only, and the space formerly occupied by new content will instead be for high-priced advertisements. Somehow it fails to generate new subscribers or high-priced advertisers in in its magazine. What do we understand from this failure?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Topic : Strategy and the Strategic Management Process</w:t>
        <w:br/>
      </w:r>
      <w:r>
        <w:rPr>
          <w:rFonts w:ascii="Times New Roman"/>
          <w:sz w:val="20"/>
        </w:rPr>
        <w:t>Difficulty : 2 Medium</w:t>
        <w:br/>
      </w:r>
      <w:r>
        <w:rPr>
          <w:rFonts w:ascii="Times New Roman"/>
          <w:sz w:val="20"/>
        </w:rPr>
        <w:t>Learning Objective : 01-06 Identify the three tests of a winning strategy.</w:t>
        <w:br/>
      </w:r>
      <w:r>
        <w:rPr>
          <w:rFonts w:ascii="Times New Roman"/>
          <w:sz w:val="20"/>
        </w:rPr>
        <w:t>Bloom's : Apply</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strategy is the set of actions that its managers need to take to outperform the company’s competitors and achieve superior profitability.</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strategy stands a chance of succeeding only when it is predicated on actions, business approaches, and competitive moves aimed at appealing to buyers in ways that set a company apart from rivals.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strategy is predicated on actions, business approaches, and competitive moves aimed at appealing to buyers in ways that set a company apart from rivals. Simply trying to mimic the strategies of the industry’s successful companies never works.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Strategy at its essence is about setting a company apart from its rivals and staking out a market position that is not crowded with strong competitors. A company aims at doing what rivals cannot or don’t do.</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Strategy spells out why the company matters in the marketplace by defining its approach to creating superior value for customers and how capabilities and resources will be employed to deliver the desired value to customers. In effect, the crafting of a strategy represents a managerial commitment to pursuing an array of choices about how to compete.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sales plan that is based on a low-price, high-cost model usually does not work as it creates a wide gap between investment and realized profits, whereas an attractive mass market plan, diversification of products, positive acquisition, and more visibility in a market are moves to enhance profits.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strategy focuses on how to achieve (not raise) the company’s performance targets.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evolving nature of a company’s strategy means the typical company strategy is a blend of (1) proactive moves to improve the company’s financial performance and secure a competitive edge, and (2) adaptive reactions to unanticipated developments and fresh market conditions.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sustainable competitive advantage allows a company to attract sufficiently large numbers of buyers who have a lasting preference for its products or services over those offered by rivals, despite the efforts of competitors to offset that appeal and overcome the company’s advantage.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bigger and more durable the competitive advantage, the better a company’s prospects for winning in the marketplace and earning superior long-term profits relative to rivals.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business model is management’s blueprint for delivering a valuable product or service to customers in a manner that will yield an attractive profit. A business model consists of two elements: (1) its customer value proposition and (2) its profit formula.</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business model sets forth how its strategy and operating approaches will create value for customers, while at the same time generating ample revenues to cover costs and realizing a profit. The two elements of a company’s business model are its (1) customer value proposition and (2) its profit formula.</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 company achieves sustainable competitive advantage when an attractively large number of buyers develop a durable preference for its products or services over the offerings of competitors, despite the efforts of competitors to overcome or erode its advantage.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creative, distinctive strategy is a company’s most reliable ticket for developing a sustainable competitive advantage and earning above-average profits.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Developing new tracking technology would be a unique strategy to address FaberRoad’s current issue of losing customers.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Companies usually engage in mass production when the demand is high, which usually renders low-priced products. Mass production would also result in easy availability of products to customers. These are direct results of adopting a low-cost provider strategy. Companies that produce high-quality products for a large customer base use a broad differentiation strategy. Companies offering high-cost specialized products have a narrow market focus with lower volume generation, thereby reducing their bargaining power with suppliers who are supplying specialized materials.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first four options are most frequently used and dependable strategic approaches to setting a company apart from rivals and winning a sustainable competitive advantage. While clever rivals can nearly always copy the attributes of a popular product or service, it is substantially more difficult for rivals to match the know-how and specialized capabilities a company has developed and perfected over a long period.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Simply trying to mimic the strategies of the industry’s successful companies never works. Rather, every company’s strategy needs to have some distinctive element that draws in customers and produces a competitive edge.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BloomsJay caters to LGBTQ clients, focusing on a narrow customer base and providing a unique holiday experience. It has adopted a focused differentiation strategy concentrating on a narrow customer segment and outcompeting rivals by offering customers attributes that meet their specialized needs and tastes better than rivals’ offerings.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Arnie’s Noshes focuses on healthy fast food for non-meat eaters. It caters to drive-through and casual-dining customers seeking healthy alternatives and generates profits by offering products and services that rivals do not or cannot provide, and by focusing on a narrow customer base.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Adapting to new conditions and constantly evaluating what is working well enough to continue and what needs to be improved are normal parts of the strategy-making process, resulting in an evolving strategy. Strategy features that work with evolving markets would not trigger evolution as long as the firm’s fundamentals are sound.</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baby products retailer selling unassembled parts made in China is most likely to have the lowest costs and to pursue a low-cost provider strategy. The other companies are more likely to pursue focused differentiation or best-cost strategies.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Competitively valuable company resources and capabilities that are difficult for competitors to imitate or best are said to allow a company to build and sustain competitive advantage.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Regardless of whether a company’s strategy changes gradually or swiftly, the important point is that the task of crafting strategy is not a onetime event but is always a work in progress.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strategy tends to evolve over time because of changing circumstances and ongoing management efforts to improve the company’s strategy.</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biggest portion of a company’s current strategy flows from ongoing actions that have proven themselves in the marketplace and newly launched initiatives aimed at building a larger lead over rivals and further boosting financial performance. This part of management’s action plan for running the company is its proactive, deliberate strategy.</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realized strategy is a combination of both deliberate planned elements and unplanned emergent elements. Some components of a company’s deliberate strategy will fail in the marketplace and become abandoned strategy elements.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Novel strategic moves on the part of rival firms, unexpected shifts in customer preferences, fast-changing technological developments, and new market opportunities call for unplanned, reactive adjustments that form the company’s emergent strategy. Rivals’ value chain deficiencies generally result in planned strategies.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As shown in Figure 1.1, a company’s realized strategy tends to be a combination of both deliberate planned elements and unplanned, emergent elements.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realized strategy is a combination of both deliberate planned elements and unplanned emergent elements. Some components of a company’s deliberate strategy will fail in the marketplace and become abandoned strategy elements.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All three companies do not have reactive strategy elements that emerge as changing conditions warrant. They employ proactive strategies to explore new markets.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Industry environments characterized by high-velocity change require companies to repeatedly adapt their strategies. The companies in industries with rapid-fire advances in technology like electronics find it essential to adjust key elements of their strategies several times a year, especially in a saturated market with ample competitors.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company’s strategy evolves incrementally as management fine-tunes various pieces of the strategy and adjusts the strategy in response to unfolding events. Inevitably there will be occasions when changing market and competitive conditions call for some kind of strategic reaction or abandonment of a current strategy, but a company’s strategy also consists of deliberate and proactive (or planned) elements.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microbrewer deliberately diversifies its offerings to gain more profits and strengthen its market position—it is not a result of changing internal and external environmental factors, whereas the other examples are a result of changes to the market, changes in customer preferences, or changes in the economic climate.</w:t>
      </w:r>
      <w:r>
        <w:br/>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Capitalizing upon the new surprising opportunity by creating a sub-brand that offered exclusive bath products for women was a reactive response to unanticipated developments and fresh market conditions.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Canceling the job cuts for the time being to solidify its market position is a reactive strategy to ensure that new operations and current productivity are not affected. This crisis intervention is not a permanent solution, but a reactive strategy to maintain current balance. The first two options are proactive strategies. Second and fourth options are either nonviable or high-risk reactive strategies.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A winning strategy must fit the company’s external and internal situation, build sustainable competitive advantage, and improve company performance.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mark of a winning strategy is strong company performance. Two kinds of performance improvements tell the most about the caliber of a company’s strategy: (1) gains in profitability and financial strength, and (2) advances in the company’s competitive strength and market standing.</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The targeted customer base for Waltham Furniture would be most benefited with a company’s proposition that provides high quality products at a lower price. The benefit of cost savings on assembling final products is passed on to the customer through low prices, a part of which would also contribute to the company’s profit.</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New initiatives that don’t seem to match the company’s internal and external situation should be scrapped before they come to fruition, while existing strategies must be scrutinized on a regular basis to ensure they offer a good strategic fit with the company’s internal and external situation, create a competitive advantage, and contribute to above-average performance or performance improvements.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It’s unwise to build a strategy upon the company’s weaknesses or pursue a strategic approach that requires resources that are deficient in the company. Unless a strategy exhibits a tight fit with both the external and internal aspects of a company’s overall situation, it is unlikely to produce respectable first-rate business results.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The pharmaceutical giant assessed the market, identified a suitable solution to accentuate its market position, gained a competitive edge by adding a specialty drug to its product line, and realized financial profits and a strong market position. The strategy is a winner as it clears all three tests.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New initiatives that don’t seem to match the company’s internal and external situation should be scrapped before they come to fruition, while existing strategies must be scrutinized on a regular basis to ensure they offer a good strategic fit with the company’s internal and external situation, create a competitive advantage, and contribute to above-average performance or performance improvements.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High-achieving enterprises like Primaplast are nearly always the product of astute, creative, and proactive strategy making. A company’s business model, its operational model, and realized results are factors associated with its strategy.</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45) A strategy consists of the actions and moves in the marketplace that managers are taking to gain a competitive edge over rivals. A company’s business model is management’s blueprint for delivering a valuable product or service to customers in a manner that will yield an attractive profit. A company is said to achieve a sustainable competitive advantage when an attractively large number of buyers develop a durable preference for its products or services over the offerings of competitors, despite the efforts of competitors to overcome or erode that advantage.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46) The five elements of an enterprise’s business strategy include: (1) creating products and services that attract and please customers; (2) acting to position the company in its industry; (3) developing and deploying resources to build valuable competitive capabilities; (4) acting to insure how important functions (R&amp;D, supply chain activities, production, sales and marketing, distribution, finance, and human resources) will be operated; and (5) acting to achieve the company’s performance targets.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47) While the company’s strategy sets forth an approach to offering superior value, a company’s business model is management’s blueprint for delivering a valuable product or service to customers in a manner that will yield an attractive profit, incorporating its customer value proposition and its profit formula.</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48) The nitty-gritty issue surrounding a company’s business model is whether it can execute its customer value proposition profitably. Just because company managers have crafted a strategy for competing and running the business does not automatically mean the strategy will lead to profitability. It may or it may not.</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The heart and soul of any strategy consists of the approaches to the marketplace that managers are taking to gain a sustainable competitive edge over rivals. Five of the most frequently used and dependable strategic approaches to setting a company apart from rivals and winning a sustainable competitive advantage are: (1) a low-cost provider strategy, (2) a broad differentiation strategy, (3) a focused low-cost strategy, (4) a focused differentiation strategy, and (5) a best-cost provider strategy.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50) Yes, because a sustainable competitive advantage can allow a company to attract sufficiently large numbers of buyers who have a lasting preference for its products or services over those offered by rivals, despite the efforts of competitors to offset that appeal and overcome that company’s advantage. As to whether or not a sustainable competitive advantage makes a difference, the larger and more durable the competitive advantage, the better a company’s prospects for winning in the marketplace and earning superior long-term profits relative to rivals.</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Clever rivals can nearly always copy the attributes of a popular product or service, but it is substantially more difficult for rivals to match the know-how and specialized capabilities a company has developed and perfected over a long period.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52) A company’s strategy tends to evolve over time due to (1) changing circumstances and (2) ongoing management efforts to improve the company’s strategy.</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53) A company’s realized strategy is a combination of both deliberate or proactively planned elements and unplanned or adaptive emergent elements. This is because changing circumstances and ongoing management efforts to improve the strategy cause a company’s strategy to evolve over time—a condition that makes the task of crafting a strategy a work in progress, not a one-time event.</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54) See Concepts &amp; Connections 1.2 (Starbucks’ Strategy in the Specialty Coffee Market). Several competitively valuable capabilities include: (1) training staff to provide customized products to customers, (2) elevating the customer experience via ambience and store design, (3) creating a supply chain that provides only the highest quality raw materials and ingredients, (4) demonstrating a commitment to corporate social responsibility, (5) pursing opportunities for both domestic and international expansion, and (6) broadening and periodically refreshing the product mix.</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55) A company’s business model incorporates its customer value proposition and its profit formula. The customer value proposition lays out the company’s approach to satisfying buyer wants and needs at a price customers will consider a good value; that is, the greater the value provided and the lower the price, the more attractive the value proposition is to customers. The profit formula describes the company’s approach to determining a cost structure that will allow for acceptable profits given the pricing tied to its customer value proposition; that is, the lower the costs given the customer value proposition, the greater the ability of the business model to be a moneymaker.</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56) A winning strategy must (1) fit the company’s external and internal situation, (2) build sustainable competitive advantage, and (3) improve company performance.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57) The three questions to distinguish a winning strategy from a so-so or flawed strategy are: (1) How well does the strategy fit the company’s situation? (2) Is the strategy helping the company to achieve a sustainable competitive advantage? (3) Is the strategy producing good company performance? Regarding its fit with a company’s internal and external situation, a strategy has to be well matched and must fit competitive conditions in the industry and other aspects of the enterprise’s external environment. At the same time, it should be tailored to the company’s collection of competitively important resources and capabilities. Regarding strategy and the achievement of sustainable competitive advantage, strategies that fail to achieve a durable competitive advantage over rivals are unlikely to produce superior performance for more than a brief period of time; the bigger and more durable the competitive edge that the strategy helps build, the more powerful it is. Regarding strategy and performance, the mark of a winning strategy is a strong company performance; the caliber of a company’s strategy can be measured by (1) gains in profitability and financial strength and (2) advances in the company’s competitive strength and market standing.</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58) A strategy should be tailored to the company’s collection of competitively important resources and capabilities. It’s unwise to build a strategy upon the company’s weaknesses or pursue a strategic approach that requires resources that are deficient in the company. Examples include: (1) FedEx’s superior capabilities in next-day delivery of small packages and (2) Hyundai’s advanced manufacturing processes and unparalleled quality control system. The capabilities of both of these companies have proven difficult for competitors to imitate or best and have allowed each to build and sustain competitive advantage.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59) The better conceived a company’s strategy and the more competently it is executed, the more likely that the company will be a standout performer in the marketplace. In stark contrast, a company that lacks clear-cut direction, has a flawed strategy, or can’t execute its strategy competently is a company whose financial performance is probably suffering, whose business is at long-term risk, and whose management is sorely lacking. That is, how well a company performs is directly attributable to the caliber of its strategy and the proficiency with which the strategy is executed.</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60) Among all the things managers do, nothing affects a company’s ultimate success or failure more fundamentally than how well its management team charts the company’s direction, develops competitively effective strategic moves and business approaches, and pursues what needs to be done internally to produce good day-in, day-out strategy execution and operating excellence. Indeed, good strategy and   </w:t>
      </w:r>
      <w:r>
        <w:rPr>
          <w:rFonts w:ascii="Times New Roman" w:hAnsi="Times New Roman"/>
          <w:b w:val="false"/>
          <w:i/>
          <w:color w:val="000000"/>
          <w:sz w:val="32"/>
        </w:rPr>
        <w:t>good strategy execution are the most telling signs of good management.</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61) SandCloud has adopted a proactive strategy and used its existing market position to create a new market opportunity. This planned initiative improved the company’s financial performance and secured a competitive edge.</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62) Selling high-quality Keurig machines at a very low price is the company’s customer value proposition, and then selling low-cost refills at a relatively higher price is the company’s profit formula. The two elements of a company’s business model are (1) its customer value proposition and (2) its profit formula. The customer value proposition lays out the company’s approach to satisfying buyer wants and needs at a price that customers will consider a good value. The profit formula describes the company’s approach to determining a cost structure that will allow for acceptable profits, given the pricing tied to its customer value proposition.</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63) Thin-crust pizzas allow the pizza maker to cut down on dough costs. That is its profit formula, and free soft drinks with a larger pack is both a profit formula and a value proposition for customers. The two elements of a company’s business model are (1) its customer value proposition and (2) its profit formula. The customer value proposition lays out the company’s approach to satisfying buyer wants and needs at a price that its customers will consider a good value. The profit formula describes the company’s approach to determining a cost structure that will allow for acceptable profits, given the pricing tied to its customer value proposition.</w:t>
      </w:r>
      <w:r>
        <w:rPr>
          <w:rFonts w:ascii="Times New Roman"/>
          <w:sz w:val="32"/>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64) Changing to a subscription-only model, relying solely on previously-created content, and utilizing space for advertisements might have been conceived as a great strategy to earn recurring revenues and higher profits for   </w:t>
      </w:r>
      <w:r>
        <w:rPr>
          <w:rFonts w:ascii="Times New Roman" w:hAnsi="Times New Roman"/>
          <w:b w:val="false"/>
          <w:i/>
          <w:color w:val="000000"/>
          <w:sz w:val="32"/>
        </w:rPr>
        <w:t>Mad Magazine</w:t>
      </w:r>
      <w:r>
        <w:rPr>
          <w:rFonts w:ascii="Times New Roman" w:hAnsi="Times New Roman"/>
          <w:b w:val="false"/>
          <w:i w:val="false"/>
          <w:color w:val="000000"/>
          <w:sz w:val="32"/>
        </w:rPr>
        <w:t>, but poor planning and execution of this strategy led to its failure. Good strategy and good strategy execution are the most telling signs of good management. The rationale for using the twin standards of good strategy making and good strategy execution to determine whether a company is well managed is therefore compelling: The better conceived a company’s strategy and the more competently it is executed, the more likely the company will be a standout performer in the marketplace.</w:t>
      </w:r>
      <w:r>
        <w:rPr>
          <w:rFonts w:ascii="Times New Roman"/>
          <w:sz w:val="32"/>
        </w:rP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