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55F34" w14:textId="77777777" w:rsidR="00ED0A1B" w:rsidRDefault="00025258">
      <w:pPr>
        <w:keepNext/>
        <w:keepLines/>
      </w:pPr>
      <w:r>
        <w:rPr>
          <w:rFonts w:ascii="Times New Roman"/>
          <w:sz w:val="28"/>
        </w:rPr>
        <w:t>Student name:__________</w:t>
      </w:r>
    </w:p>
    <w:p w14:paraId="4F8236B7" w14:textId="77777777" w:rsidR="00ED0A1B" w:rsidRDefault="00025258">
      <w:pPr>
        <w:keepNext/>
        <w:keepLines/>
        <w:sectPr w:rsidR="00ED0A1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Erosion is a result of Earth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external heat engine, powered by (choose all that apply)</w:t>
      </w:r>
      <w:r>
        <w:rPr>
          <w:rFonts w:ascii="Times New Roman"/>
          <w:sz w:val="24"/>
        </w:rPr>
        <w:br/>
      </w:r>
    </w:p>
    <w:p w14:paraId="5179E8B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the Sun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gravity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 xml:space="preserve">C)   heat flowing from </w:t>
      </w:r>
      <w:r>
        <w:rPr>
          <w:rFonts w:ascii="Times New Roman"/>
          <w:color w:val="000000"/>
          <w:sz w:val="24"/>
        </w:rPr>
        <w:t>Earth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interior outward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CE287D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981C2CF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The Earth's system that includes the oceans, rivers, lakes, and glaciers of the world is called the _______.</w:t>
      </w:r>
    </w:p>
    <w:p w14:paraId="721B3D2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biosphere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hydrosphere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atmosphere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geosphere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solid Earth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A06566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02DF88E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_____ and the Alpine Fault of New Zealand are examples of transform plate boundaries.</w:t>
      </w:r>
    </w:p>
    <w:p w14:paraId="7EA4FD1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New Madrid Fault of Arkansas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Choctaw Fault of Oklahoma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San Andreas Fault of California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East African Rift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Rio Grande Rift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A8EE46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6DC30EE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 ______ is a huge ocean wave usually caused by a displacement of the sea floor and commonly associated with massive earthquakes.</w:t>
      </w:r>
    </w:p>
    <w:p w14:paraId="784E168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S-wave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tidal wave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tsunami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seiche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breaker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6C3A48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A8C3E7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A ___ is </w:t>
      </w:r>
      <w:r>
        <w:rPr>
          <w:rFonts w:ascii="Times New Roman"/>
          <w:sz w:val="24"/>
        </w:rPr>
        <w:t>a hot, turbulent mixture of expanding gases and volcanic ash that flows rapidly down the side of a volcano.</w:t>
      </w:r>
    </w:p>
    <w:p w14:paraId="714435A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pyroclastic cloud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mud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lava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pyroclastic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hyaloclastic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0CA9E3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8252C8D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Eruptive activity at</w:t>
      </w:r>
      <w:r>
        <w:rPr>
          <w:rFonts w:ascii="Times New Roman"/>
          <w:sz w:val="24"/>
        </w:rPr>
        <w:t xml:space="preserve"> the summit of the Nevado del Ruiz volcano in Colombia in 1985 caused snow and ice to melt, generating a ___ that killed 23,000 people in the village of Armero.</w:t>
      </w:r>
    </w:p>
    <w:p w14:paraId="252B056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gas cloud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mud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lava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pyroclastic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hyaloclasti</w:t>
      </w:r>
      <w:r>
        <w:rPr>
          <w:rFonts w:ascii="Times New Roman"/>
          <w:sz w:val="24"/>
        </w:rPr>
        <w:t>c flow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E79F9C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870598E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To understand geology one must understand how the solid Earth interacts with water, air, and living organisms. For this reason, it is useful to think of Earth as being part of a ____.</w:t>
      </w:r>
    </w:p>
    <w:p w14:paraId="792865A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hydrosphere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system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tr</w:t>
      </w:r>
      <w:r>
        <w:rPr>
          <w:rFonts w:ascii="Times New Roman"/>
          <w:sz w:val="24"/>
        </w:rPr>
        <w:t>end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group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formation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DD0223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4BE5A1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Among other things, geologists are employed as __.</w:t>
      </w:r>
    </w:p>
    <w:p w14:paraId="2593460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petroleum geologists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environmental geologists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marine geologists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hydrogeologists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All of the answers are correct.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DF339D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6FDB948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Rock deep within the Earth is _____ and ______.</w:t>
      </w:r>
    </w:p>
    <w:p w14:paraId="1EB9B50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hot; heat flows inward toward Earth's center.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cool; heat flows in toward Earth's center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hot; heat flows out toward Earth's surface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D)   the same </w:t>
      </w:r>
      <w:r>
        <w:rPr>
          <w:rFonts w:ascii="Times New Roman"/>
          <w:sz w:val="24"/>
        </w:rPr>
        <w:t>temperature throughout the earth; heat flow is not an important consideration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unknown; we can only guess about conditions there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562BE6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82EA49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Earth's external heat engine is driven by __.</w:t>
      </w:r>
    </w:p>
    <w:p w14:paraId="406C4F4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solar energy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residual cosmic radiatio</w:t>
      </w:r>
      <w:r>
        <w:rPr>
          <w:rFonts w:ascii="Times New Roman"/>
          <w:sz w:val="24"/>
        </w:rPr>
        <w:t>n from the Big Bang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decay of radioactive isotopes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tides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meteor impacts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6293EC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759A9FD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___ refer(s) to the scientific study of Earth.</w:t>
      </w:r>
    </w:p>
    <w:p w14:paraId="55DB1F0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Hydrology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Geology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Spheres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241703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37B85D7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The Earth's interior heat </w:t>
      </w:r>
      <w:r>
        <w:rPr>
          <w:rFonts w:ascii="Times New Roman"/>
          <w:color w:val="000000"/>
          <w:sz w:val="24"/>
        </w:rPr>
        <w:t>engine works because hot buoyant material deep within the Earth _______ while cold denser material _______.</w:t>
      </w:r>
    </w:p>
    <w:p w14:paraId="24CA4CF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moves upward; moves downward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contracts and sinks; expands and rises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contracts and rises; expands and sinks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expand an</w:t>
      </w:r>
      <w:r>
        <w:rPr>
          <w:rFonts w:ascii="Times New Roman"/>
          <w:sz w:val="24"/>
        </w:rPr>
        <w:t>d sinks; contract and rises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FF8757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9BFB4E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The _______ is the most voluminous of the Earth's three major concentric zones.</w:t>
      </w:r>
    </w:p>
    <w:p w14:paraId="4A8C6EE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core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mantle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lithosphere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asthenosphere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crust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887F53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</w:p>
    <w:p w14:paraId="62D7935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Listed from Earth's center o</w:t>
      </w:r>
      <w:r>
        <w:rPr>
          <w:rFonts w:ascii="Times New Roman"/>
          <w:color w:val="000000"/>
          <w:sz w:val="24"/>
        </w:rPr>
        <w:t>utward, the three concentric zones of Earth are the __.</w:t>
      </w:r>
    </w:p>
    <w:p w14:paraId="033BCE8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crust, mantle, core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mantle, crust, core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core, crust, mantle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mantle, core, crust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core, mantle, crust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86E5EF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D3F033B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A _____ is a scientific concept that has </w:t>
      </w:r>
      <w:r>
        <w:rPr>
          <w:rFonts w:ascii="Times New Roman"/>
          <w:sz w:val="24"/>
        </w:rPr>
        <w:t>been tested and is in all likelihood true.</w:t>
      </w:r>
    </w:p>
    <w:p w14:paraId="656BA77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concept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hypothesis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theory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scenario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belief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E03EFB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8114DB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_______ are geological forces generated inside the Earth.</w:t>
      </w:r>
    </w:p>
    <w:p w14:paraId="3ADF9C3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Surficial forces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Electrochemical for</w:t>
      </w:r>
      <w:r>
        <w:rPr>
          <w:rFonts w:ascii="Times New Roman"/>
          <w:sz w:val="24"/>
        </w:rPr>
        <w:t>ces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Tectonic forces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Inertial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Celestial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F795E1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E1BB6AD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Earthquakes, volcanic eruptions, landslides, floods, and tsunamis are all examples of:</w:t>
      </w:r>
    </w:p>
    <w:p w14:paraId="683C03A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earth-altering processes.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earth hazards.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geologic resources.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D)   </w:t>
      </w:r>
      <w:r>
        <w:rPr>
          <w:rFonts w:ascii="Times New Roman"/>
          <w:sz w:val="24"/>
        </w:rPr>
        <w:t>geospheric processes.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geologic hazards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164303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B99DFE7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_______ collectively make up the lithosphere.</w:t>
      </w:r>
    </w:p>
    <w:p w14:paraId="392F96C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the crust and the whole mantle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crust and the uppermost part of the mantle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crust and asthenosphere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D)   the </w:t>
      </w:r>
      <w:r>
        <w:rPr>
          <w:rFonts w:ascii="Times New Roman"/>
          <w:sz w:val="24"/>
        </w:rPr>
        <w:t>upper and lower mantle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asthenosphere and the upper mantle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1B845C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559DC4D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____ is soft and therefore flows more readily than the underlying mantle.</w:t>
      </w:r>
    </w:p>
    <w:p w14:paraId="23655D4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crust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asthenosphere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lithosphere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core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plate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2B918F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1FF3B8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 hypothesis that passes repeated tests ultimately becomes __.</w:t>
      </w:r>
    </w:p>
    <w:p w14:paraId="079AAF2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 guess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an observation of a phenomenon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 first, tentative idea to explain a phenomenon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 theory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 proven law of nature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43EACE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</w:p>
    <w:p w14:paraId="037D1C07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After da</w:t>
      </w:r>
      <w:r>
        <w:rPr>
          <w:rFonts w:ascii="Times New Roman"/>
          <w:sz w:val="24"/>
        </w:rPr>
        <w:t>ta have been analyzed, tentative explanations or solutions called _____ may be proposed.</w:t>
      </w:r>
    </w:p>
    <w:p w14:paraId="71A8EBC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 guess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an observation of a phenomenon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hypotheses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 concept that has been tested reproducibly and is likely to be 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 proven l</w:t>
      </w:r>
      <w:r>
        <w:rPr>
          <w:rFonts w:ascii="Times New Roman"/>
          <w:sz w:val="24"/>
        </w:rPr>
        <w:t>aw of nature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86AADE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F9D5034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Plate tectonics is a unifying idea that helps explain where and why there are ___ on Earth.</w:t>
      </w:r>
    </w:p>
    <w:p w14:paraId="411AAF0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earthquakes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volcanoes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mountain belts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oceanic ridges and trenches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E)   All of the answers are </w:t>
      </w:r>
      <w:r>
        <w:rPr>
          <w:rFonts w:ascii="Times New Roman"/>
          <w:sz w:val="24"/>
        </w:rPr>
        <w:t>correct.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7B9C56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CD81301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two major types of crust are oceanic crust and __.</w:t>
      </w:r>
    </w:p>
    <w:p w14:paraId="385E0BD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continental crust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lithosphere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convergent crust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thin crust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AF9285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38CBD3D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Earth can be visualized as a giant machine driven by which of </w:t>
      </w:r>
      <w:r>
        <w:rPr>
          <w:rFonts w:ascii="Times New Roman"/>
          <w:sz w:val="24"/>
        </w:rPr>
        <w:t>the following engines?</w:t>
      </w:r>
    </w:p>
    <w:p w14:paraId="194492C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solar andinternal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regional andlocal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expanding andcondensing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surficial andheat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buried and exposed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6BF5F9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6C2FD66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The concept of plate tectonics regards the Earth's ___ as broken into a number </w:t>
      </w:r>
      <w:r>
        <w:rPr>
          <w:rFonts w:ascii="Times New Roman"/>
          <w:color w:val="000000"/>
          <w:sz w:val="24"/>
        </w:rPr>
        <w:t>of ___ that are in motion relative to each other.</w:t>
      </w:r>
    </w:p>
    <w:p w14:paraId="217FE7E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crust; plates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mantle; plates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asthenosphere; plates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lithosphere; plates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plates; lithosphere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2F15FF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0FA6928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A _____, by scientists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 xml:space="preserve"> definition, is something that has </w:t>
      </w:r>
      <w:r>
        <w:rPr>
          <w:rFonts w:ascii="Times New Roman"/>
          <w:color w:val="000000"/>
          <w:sz w:val="24"/>
        </w:rPr>
        <w:t>been overwhelmingly verified.</w:t>
      </w:r>
    </w:p>
    <w:p w14:paraId="61A0FDB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hypothesis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guess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prediction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theory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833568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48BB0E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Plates are known to be moving away from each other __.</w:t>
      </w:r>
    </w:p>
    <w:p w14:paraId="5E0EF79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across mountain ranges like the Himalayan Mountains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across subduc</w:t>
      </w:r>
      <w:r>
        <w:rPr>
          <w:rFonts w:ascii="Times New Roman"/>
          <w:sz w:val="24"/>
        </w:rPr>
        <w:t>tion zones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across mid-ocean ridges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across the stable interior of continents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along transform faults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F3E56D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</w:p>
    <w:p w14:paraId="15966C45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 _______ boundary occurs where plates move towards one another.</w:t>
      </w:r>
    </w:p>
    <w:p w14:paraId="46C457C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convergent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concurrent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rift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</w:t>
      </w:r>
      <w:r>
        <w:rPr>
          <w:rFonts w:ascii="Times New Roman"/>
          <w:sz w:val="24"/>
        </w:rPr>
        <w:t>)   abutting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transform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568366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9FCB1DD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_____ of old seafloor takes place at convergent boundaries.</w:t>
      </w:r>
    </w:p>
    <w:p w14:paraId="2E40430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destruction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creation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production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erosion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extinction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25831E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C7FDE1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North American plate is moving _</w:t>
      </w:r>
      <w:r>
        <w:rPr>
          <w:rFonts w:ascii="Times New Roman"/>
          <w:sz w:val="24"/>
        </w:rPr>
        <w:t>___.</w:t>
      </w:r>
    </w:p>
    <w:p w14:paraId="1076CFA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north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south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west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east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nowhere, it's fixed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907EF5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0768C25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Where a subducting plate slides beneath the lithosphere, melting takes place and a(n) ____ is created.</w:t>
      </w:r>
    </w:p>
    <w:p w14:paraId="5EEB143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plate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ocean trench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seam</w:t>
      </w:r>
      <w:r>
        <w:rPr>
          <w:rFonts w:ascii="Times New Roman"/>
          <w:sz w:val="24"/>
        </w:rPr>
        <w:t>ount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sedimentary rock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coral reef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B74A68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5266995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Rocks may be transformed by heat and pressure into _______ rock.</w:t>
      </w:r>
    </w:p>
    <w:p w14:paraId="6DAD446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soil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igneous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granite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metamorphic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All of the answers are correct.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B271ED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6D78ACF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product of the breakdown of surface rocks by weathering and erosion is __.</w:t>
      </w:r>
    </w:p>
    <w:p w14:paraId="65F4D31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lava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magma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sediment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quartz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ash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C539D9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ED130C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With the cementation of loose particles sediment becomes ______.</w:t>
      </w:r>
    </w:p>
    <w:p w14:paraId="2A48048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</w:t>
      </w:r>
      <w:r>
        <w:rPr>
          <w:rFonts w:ascii="Times New Roman"/>
          <w:sz w:val="24"/>
        </w:rPr>
        <w:t>molten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metamorphic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lithified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igneous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basalt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7E178A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</w:p>
    <w:p w14:paraId="0FDF0D9E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_______ takes place where moving water, ice, and wind loosen and remove material on the continents.</w:t>
      </w:r>
    </w:p>
    <w:p w14:paraId="7B1A238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Burial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Metamorphism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Melting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Subsiden</w:t>
      </w:r>
      <w:r>
        <w:rPr>
          <w:rFonts w:ascii="Times New Roman"/>
          <w:sz w:val="24"/>
        </w:rPr>
        <w:t>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Erosion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4D2475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20899B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Disintegration of rock at Earth's surface may be facilitated by water __.</w:t>
      </w:r>
    </w:p>
    <w:p w14:paraId="1EFE070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flowing on the surface in streams and as runoff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frozen in a glacier that is flowing over the surface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moving through near</w:t>
      </w:r>
      <w:r>
        <w:rPr>
          <w:rFonts w:ascii="Times New Roman"/>
          <w:sz w:val="24"/>
        </w:rPr>
        <w:t>-surface pores and fractures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present as vapor in the atmosphere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A and B are correct.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25F7F1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49A878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A(n) ___ may eventually be formed as layers of sediment are buried by subsequent layers of sediment.</w:t>
      </w:r>
    </w:p>
    <w:p w14:paraId="674DB2B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igneous rock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metamo</w:t>
      </w:r>
      <w:r>
        <w:rPr>
          <w:rFonts w:ascii="Times New Roman"/>
          <w:sz w:val="24"/>
        </w:rPr>
        <w:t>rphic rock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sedentary rock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sedimentary rock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foliated rock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ACDCF5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498845E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best geologic data currently available indicates that Earth is approximately ___ years old.</w:t>
      </w:r>
    </w:p>
    <w:p w14:paraId="5A1AC75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4,550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4,550,000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4,550,000,000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4,55</w:t>
      </w:r>
      <w:r>
        <w:rPr>
          <w:rFonts w:ascii="Times New Roman"/>
          <w:sz w:val="24"/>
        </w:rPr>
        <w:t>0,000,000,000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4,550,000,000,000,000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05F23F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CF45548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lifeforms appeared first in the geologic record?</w:t>
      </w:r>
    </w:p>
    <w:p w14:paraId="7478AA1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dinosaurs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mammals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plants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fishes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reptiles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421DC7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212BBC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Fossil evidence indicates</w:t>
      </w:r>
      <w:r>
        <w:rPr>
          <w:rFonts w:ascii="Times New Roman"/>
          <w:sz w:val="24"/>
        </w:rPr>
        <w:t xml:space="preserve"> that complex life forms have existed in abundance on Earth since approximately ___ years ago.</w:t>
      </w:r>
    </w:p>
    <w:p w14:paraId="13BAD49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5,410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541 thousand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541 million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5,410,000,000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541,000,000,000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17AF5D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535B6B5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Fossil evidence indicates that dinosaurs be</w:t>
      </w:r>
      <w:r>
        <w:rPr>
          <w:rFonts w:ascii="Times New Roman"/>
          <w:sz w:val="24"/>
        </w:rPr>
        <w:t>came extinct approximately ___ years ago.</w:t>
      </w:r>
    </w:p>
    <w:p w14:paraId="58AF1EC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66 thousand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660 thousand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6,600,000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66 million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660,000,000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13CF2F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A40CCF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What is the correct order of the geologic eras listed, from oldest to youngest?</w:t>
      </w:r>
    </w:p>
    <w:p w14:paraId="1302CE4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</w:t>
      </w:r>
      <w:r>
        <w:rPr>
          <w:rFonts w:ascii="Times New Roman"/>
          <w:sz w:val="24"/>
        </w:rPr>
        <w:t>Cenozoic, Mesozoic, Paleozoic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Mesozoic, Paleozoic, Cenozoic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Paleozoic, Mesozoic, Cenozoic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Cenozoic, Paleozoic, Mesozoic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DB16C3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A923B3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Motion at a transform plate boundary is ______.</w:t>
      </w:r>
    </w:p>
    <w:p w14:paraId="66F5E1A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horizontal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vertical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obli</w:t>
      </w:r>
      <w:r>
        <w:rPr>
          <w:rFonts w:ascii="Times New Roman"/>
          <w:sz w:val="24"/>
        </w:rPr>
        <w:t>que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1DF950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963CABB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What type of plate boundary is associated with a rift?</w:t>
      </w:r>
    </w:p>
    <w:p w14:paraId="04656ED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convergent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divergent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transform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new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old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258C3F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2624FC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lastRenderedPageBreak/>
        <w:t>45)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What country experienced a 9.0 earthquake and associated tsunami off its coast in </w:t>
      </w:r>
      <w:r>
        <w:rPr>
          <w:rFonts w:ascii="Times New Roman"/>
          <w:sz w:val="24"/>
        </w:rPr>
        <w:t>March 2011 yet faired relatively well from such a disaster because of their preparedness?</w:t>
      </w:r>
    </w:p>
    <w:p w14:paraId="709BE4A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Japan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Peru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United States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New Zealand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Haiti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79FC69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79171BB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A portion of the continental crust may move upward after a period </w:t>
      </w:r>
      <w:r>
        <w:rPr>
          <w:rFonts w:ascii="Times New Roman"/>
          <w:sz w:val="24"/>
        </w:rPr>
        <w:t>of significant erosion to maintain balance through the process of ______.</w:t>
      </w:r>
    </w:p>
    <w:p w14:paraId="61C4F09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volcanism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sedimentation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metamorphism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isostatic adjustment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lithification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B4ED30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A01BAC1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Rock that forms from solidified magma is ______ </w:t>
      </w:r>
      <w:r>
        <w:rPr>
          <w:rFonts w:ascii="Times New Roman"/>
          <w:sz w:val="24"/>
        </w:rPr>
        <w:t>rock.</w:t>
      </w:r>
    </w:p>
    <w:p w14:paraId="2F6685C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igneous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metamorphic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sedimentary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B282E3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F82C46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Oceanic crust is created at ______ and destroyed at ______.</w:t>
      </w:r>
    </w:p>
    <w:p w14:paraId="76B5B95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subduction zones; oceanic ridges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oceanic-ridges; subduction zones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subduction zones; tra</w:t>
      </w:r>
      <w:r>
        <w:rPr>
          <w:rFonts w:ascii="Times New Roman"/>
          <w:sz w:val="24"/>
        </w:rPr>
        <w:t>nsform boundaries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transform boundaries; subduction zones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trenches; rifts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49476E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EA35C0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layers of Earth is a liquid?</w:t>
      </w:r>
    </w:p>
    <w:p w14:paraId="1C0D808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crust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mantle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outer core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inner core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D07D58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096FE1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Plate tectonic</w:t>
      </w:r>
      <w:r>
        <w:rPr>
          <w:rFonts w:ascii="Times New Roman"/>
          <w:sz w:val="24"/>
        </w:rPr>
        <w:t>s emerged as a science in the 1960s, and was based on the earlier hypothesis of ______.</w:t>
      </w:r>
    </w:p>
    <w:p w14:paraId="7B9DDF9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evolution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planetesimals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electromagnetism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continental drift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nebular formation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2968E2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4D824F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Plate tectonics is a result of Ear</w:t>
      </w:r>
      <w:r>
        <w:rPr>
          <w:rFonts w:ascii="Times New Roman"/>
          <w:color w:val="000000"/>
          <w:sz w:val="24"/>
        </w:rPr>
        <w:t>th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internal heat engine, powered by</w:t>
      </w:r>
      <w:r>
        <w:rPr>
          <w:rFonts w:ascii="Times New Roman"/>
          <w:sz w:val="24"/>
        </w:rPr>
        <w:br/>
      </w:r>
    </w:p>
    <w:p w14:paraId="430E02F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the Sun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gravity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heat flowing from Earth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interior outward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B95DB7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F11FEA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lastRenderedPageBreak/>
        <w:t>52)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A typical rate of plate motion is _______.</w:t>
      </w:r>
      <w:r>
        <w:rPr>
          <w:rFonts w:ascii="Times New Roman"/>
          <w:sz w:val="24"/>
        </w:rPr>
        <w:br/>
      </w:r>
    </w:p>
    <w:p w14:paraId="40627DD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3</w:t>
      </w:r>
      <w:r>
        <w:rPr>
          <w:rFonts w:ascii="Times New Roman"/>
          <w:color w:val="000000"/>
          <w:sz w:val="24"/>
        </w:rPr>
        <w:t>–</w:t>
      </w:r>
      <w:r>
        <w:rPr>
          <w:rFonts w:ascii="Times New Roman"/>
          <w:color w:val="000000"/>
          <w:sz w:val="24"/>
        </w:rPr>
        <w:t>4 meters per year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1 kilometer per year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1</w:t>
      </w:r>
      <w:r>
        <w:rPr>
          <w:rFonts w:ascii="Times New Roman"/>
          <w:color w:val="000000"/>
          <w:sz w:val="24"/>
        </w:rPr>
        <w:t>–</w:t>
      </w:r>
      <w:r>
        <w:rPr>
          <w:rFonts w:ascii="Times New Roman"/>
          <w:color w:val="000000"/>
          <w:sz w:val="24"/>
        </w:rPr>
        <w:t>18 centimeters per year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1,000 kilometers per year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D829E0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6F4AB1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Volcanic island arcs like the islands of Japan are associated with</w:t>
      </w:r>
      <w:r>
        <w:rPr>
          <w:rFonts w:ascii="Times New Roman"/>
          <w:sz w:val="24"/>
        </w:rPr>
        <w:br/>
      </w:r>
    </w:p>
    <w:p w14:paraId="635353B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transform boundaries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divergent boundaries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ocean-continent convergence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ocea</w:t>
      </w:r>
      <w:r>
        <w:rPr>
          <w:rFonts w:ascii="Times New Roman"/>
          <w:color w:val="000000"/>
          <w:sz w:val="24"/>
        </w:rPr>
        <w:t>n-ocean convergence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EBF513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C9BC4F5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The division of geology concerned with Earth materials, changes in the surface and interior of the Earth, and the dynamic forces that cause those changes, is</w:t>
      </w:r>
      <w:r>
        <w:rPr>
          <w:rFonts w:ascii="Times New Roman"/>
          <w:sz w:val="24"/>
        </w:rPr>
        <w:br/>
      </w:r>
    </w:p>
    <w:p w14:paraId="5EDFCF4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physical geology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historical geology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</w:t>
      </w:r>
      <w:r>
        <w:rPr>
          <w:rFonts w:ascii="Times New Roman"/>
          <w:color w:val="000000"/>
          <w:sz w:val="24"/>
        </w:rPr>
        <w:t>)   geophysics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paleontology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B1EF22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D3D1144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is a geologic hazard?</w:t>
      </w:r>
      <w:r>
        <w:rPr>
          <w:rFonts w:ascii="Times New Roman"/>
          <w:sz w:val="24"/>
        </w:rPr>
        <w:br/>
      </w:r>
    </w:p>
    <w:p w14:paraId="2ACC600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earthquake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volcano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mudflows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floods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wave erosion at coastlines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F)   landslides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G)   all of these choices are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D8BDB6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</w:p>
    <w:p w14:paraId="796D04D6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The largest zone of Earth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interior, by thickness, is the</w:t>
      </w:r>
      <w:r>
        <w:rPr>
          <w:rFonts w:ascii="Times New Roman"/>
          <w:sz w:val="24"/>
        </w:rPr>
        <w:br/>
      </w:r>
    </w:p>
    <w:p w14:paraId="665F80D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crust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mantle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outer core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inner core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8DEEF7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B952131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Oceanic and continental crust differ in</w:t>
      </w:r>
      <w:r>
        <w:rPr>
          <w:rFonts w:ascii="Times New Roman"/>
          <w:sz w:val="24"/>
        </w:rPr>
        <w:br/>
      </w:r>
    </w:p>
    <w:p w14:paraId="4327059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composition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density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thickness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all</w:t>
      </w:r>
      <w:r>
        <w:rPr>
          <w:rFonts w:ascii="Times New Roman"/>
          <w:color w:val="000000"/>
          <w:sz w:val="24"/>
        </w:rPr>
        <w:t xml:space="preserve"> of these choices are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B0DE21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EA8938E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The forces generated inside Earth that cause deformation of rock as well as vertical and horizontal movement of portions of Earth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crust are called</w:t>
      </w:r>
      <w:r>
        <w:rPr>
          <w:rFonts w:ascii="Times New Roman"/>
          <w:sz w:val="24"/>
        </w:rPr>
        <w:br/>
      </w:r>
    </w:p>
    <w:p w14:paraId="543195B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erosional forces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gravitational forces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tectonic forces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all of the preceding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D48586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B735A1B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Plate tectonics is a</w:t>
      </w:r>
      <w:r>
        <w:rPr>
          <w:rFonts w:ascii="Times New Roman"/>
          <w:sz w:val="24"/>
        </w:rPr>
        <w:br/>
      </w:r>
    </w:p>
    <w:p w14:paraId="0354819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conjecture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opinion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hypothesis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theory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BFD72F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</w:p>
    <w:p w14:paraId="2531905C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is a type of a plate boundary?</w:t>
      </w:r>
      <w:r>
        <w:rPr>
          <w:rFonts w:ascii="Times New Roman"/>
          <w:sz w:val="24"/>
        </w:rPr>
        <w:br/>
      </w:r>
    </w:p>
    <w:p w14:paraId="797BDD3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divergent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 xml:space="preserve">B)   </w:t>
      </w:r>
      <w:r>
        <w:rPr>
          <w:rFonts w:ascii="Times New Roman"/>
          <w:color w:val="000000"/>
          <w:sz w:val="24"/>
        </w:rPr>
        <w:t>transform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convergent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all of these choices are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FE3090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3DE679F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Western economies rely on which of the following?</w:t>
      </w:r>
      <w:r>
        <w:rPr>
          <w:rFonts w:ascii="Times New Roman"/>
          <w:sz w:val="24"/>
        </w:rPr>
        <w:br/>
      </w:r>
    </w:p>
    <w:p w14:paraId="663A384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petroleum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metals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coal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uranium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natural gas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 xml:space="preserve">F)   All of these choices are </w:t>
      </w:r>
      <w:r>
        <w:rPr>
          <w:rFonts w:ascii="Times New Roman"/>
          <w:color w:val="000000"/>
          <w:sz w:val="24"/>
        </w:rPr>
        <w:t>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28E86E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0DA878B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An analogy of the materials of Earth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interior is</w:t>
      </w:r>
    </w:p>
    <w:p w14:paraId="2A8E8C6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an egg (thin shell, white, yolk)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a balloon (thin stretchable shell and air)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bowling ball (rigid shell and air)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baseball (soft shell and compressib</w:t>
      </w:r>
      <w:r>
        <w:rPr>
          <w:rFonts w:ascii="Times New Roman"/>
          <w:color w:val="000000"/>
          <w:sz w:val="24"/>
        </w:rPr>
        <w:t>le core)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9AC378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EDA610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We depend on the Earth for the energy resources and raw materials we need for survival.</w:t>
      </w:r>
      <w:r>
        <w:rPr>
          <w:rFonts w:ascii="Times New Roman"/>
          <w:sz w:val="24"/>
        </w:rPr>
        <w:br/>
      </w:r>
    </w:p>
    <w:p w14:paraId="3AC8109F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2832728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25FE1C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Most deaths associated with volcanic eruptions are due to burns of lava flows.</w:t>
      </w:r>
    </w:p>
    <w:p w14:paraId="2364A4F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</w:t>
      </w:r>
      <w:r>
        <w:rPr>
          <w:rFonts w:ascii="Times New Roman"/>
          <w:sz w:val="24"/>
        </w:rPr>
        <w:t>se</w:t>
      </w:r>
      <w:r>
        <w:rPr>
          <w:rFonts w:ascii="Times New Roman"/>
          <w:sz w:val="24"/>
        </w:rPr>
        <w:br/>
      </w:r>
    </w:p>
    <w:p w14:paraId="6719A19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D594CD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 tsunami has a small wave height, travels rapidly, and is not noticed by people in boats.</w:t>
      </w:r>
    </w:p>
    <w:p w14:paraId="45E4A66C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6FD1556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CC7086B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While the reserves of petroleum hydrocarbons within the United States are limited, other geologic reso</w:t>
      </w:r>
      <w:r>
        <w:rPr>
          <w:rFonts w:ascii="Times New Roman"/>
          <w:sz w:val="24"/>
        </w:rPr>
        <w:t>urces (iron, aluminum, copper, and tin) are available in great abundance.</w:t>
      </w:r>
    </w:p>
    <w:p w14:paraId="0A9AD83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7164E28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6528817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Geology uses the scientific method to explain natural aspects of the Earth.</w:t>
      </w:r>
    </w:p>
    <w:p w14:paraId="673BC5B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7B1D559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F68BC8C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Deeply buried rock that </w:t>
      </w:r>
      <w:r>
        <w:rPr>
          <w:rFonts w:ascii="Times New Roman"/>
          <w:sz w:val="24"/>
        </w:rPr>
        <w:t>is hot and under pressure can deform like taffy or putty.</w:t>
      </w:r>
    </w:p>
    <w:p w14:paraId="6016201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4BDA45B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FB2114B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Ocean - ocean plate convergence formed major mountain belts such as the Andes and Cascades.</w:t>
      </w:r>
    </w:p>
    <w:p w14:paraId="3D4E357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7C664AE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B539777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lastRenderedPageBreak/>
        <w:t>70)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The mantle is the </w:t>
      </w:r>
      <w:r>
        <w:rPr>
          <w:rFonts w:ascii="Times New Roman"/>
          <w:color w:val="000000"/>
          <w:sz w:val="24"/>
        </w:rPr>
        <w:t>most voluminous of Earth's three major concentric zones.</w:t>
      </w:r>
    </w:p>
    <w:p w14:paraId="50E6A8A4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3BE0718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C6FE245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Earth's lithosphere is made up of the crust and uppermost part of the mantle.</w:t>
      </w:r>
      <w:r>
        <w:rPr>
          <w:rFonts w:ascii="Times New Roman"/>
          <w:sz w:val="24"/>
        </w:rPr>
        <w:br/>
      </w:r>
    </w:p>
    <w:p w14:paraId="5B483A9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7CFBD42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40678DD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Understanding geology can help us </w:t>
      </w:r>
      <w:r>
        <w:rPr>
          <w:rFonts w:ascii="Times New Roman"/>
          <w:sz w:val="24"/>
        </w:rPr>
        <w:t>lessen or prevent damage to the environment.</w:t>
      </w:r>
    </w:p>
    <w:p w14:paraId="6757A60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2888478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F2D1E1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Most convergent plate boundaries coincide with the crests of submarine mountain ranges called mid-oceanic ridges.</w:t>
      </w:r>
    </w:p>
    <w:p w14:paraId="50E7876F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5D43809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1A83351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Plate tectonics</w:t>
      </w:r>
      <w:r>
        <w:rPr>
          <w:rFonts w:ascii="Times New Roman"/>
          <w:sz w:val="24"/>
        </w:rPr>
        <w:t xml:space="preserve"> regards the lithosphere as divided into segments (plates) that are in horizontal motion.</w:t>
      </w:r>
    </w:p>
    <w:p w14:paraId="2CC54879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277A1D9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2CD9105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 transform plate boundary occurs where two plates converge.</w:t>
      </w:r>
    </w:p>
    <w:p w14:paraId="73412B44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2625CBF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30EDFDC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Convergent boundaries, </w:t>
      </w:r>
      <w:r>
        <w:rPr>
          <w:rFonts w:ascii="Times New Roman"/>
          <w:sz w:val="24"/>
        </w:rPr>
        <w:t>due to their geometry, are the sites of the largest earthquakes on Earth.</w:t>
      </w:r>
    </w:p>
    <w:p w14:paraId="3CAEAA94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13D2B75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5CFB08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After the opening of the North Slope in Alaska the U.S. stopped importing petroleum.</w:t>
      </w:r>
    </w:p>
    <w:p w14:paraId="5BB45940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30D0D22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61AFD34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North America i</w:t>
      </w:r>
      <w:r>
        <w:rPr>
          <w:rFonts w:ascii="Times New Roman"/>
          <w:sz w:val="24"/>
        </w:rPr>
        <w:t>s all on one plate.</w:t>
      </w:r>
    </w:p>
    <w:p w14:paraId="6470A854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50F682B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C00BAE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Rocks formed at high temperatures and under high pressure deep within the Earth and pushed upward by tectonic force are stable in their new environment.</w:t>
      </w:r>
    </w:p>
    <w:p w14:paraId="630E503C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3728E95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78D46E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80)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Rocks brought to the earth's surface by internal processes are worn down, and eroded by surficial processes.</w:t>
      </w:r>
    </w:p>
    <w:p w14:paraId="41E64657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3A254E7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43F5942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81)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Earth is about 4.6 billion years old.</w:t>
      </w:r>
    </w:p>
    <w:p w14:paraId="4D501DC1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15925AB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AAF0403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82)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The Earth can be </w:t>
      </w:r>
      <w:r>
        <w:rPr>
          <w:rFonts w:ascii="Times New Roman"/>
          <w:sz w:val="24"/>
        </w:rPr>
        <w:t>considered as interrelated systems or spheres.</w:t>
      </w:r>
    </w:p>
    <w:p w14:paraId="17399F4A" w14:textId="77777777" w:rsidR="00ED0A1B" w:rsidRDefault="00025258">
      <w:pPr>
        <w:keepNext/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true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⊚</w:t>
      </w:r>
      <w:r>
        <w:rPr>
          <w:rFonts w:ascii="Times New Roman"/>
          <w:sz w:val="24"/>
        </w:rPr>
        <w:tab/>
        <w:t>false</w:t>
      </w:r>
      <w:r>
        <w:rPr>
          <w:rFonts w:ascii="Times New Roman"/>
          <w:sz w:val="24"/>
        </w:rPr>
        <w:br/>
      </w:r>
    </w:p>
    <w:p w14:paraId="18A0963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3AF04D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36"/>
        </w:rPr>
        <w:br w:type="page"/>
      </w:r>
      <w:r>
        <w:rPr>
          <w:rFonts w:ascii="Times New Roman"/>
          <w:b/>
          <w:sz w:val="36"/>
        </w:rPr>
        <w:lastRenderedPageBreak/>
        <w:t>Answer Key</w:t>
      </w:r>
      <w:r>
        <w:rPr>
          <w:rFonts w:ascii="Times New Roman"/>
          <w:b/>
          <w:sz w:val="36"/>
        </w:rPr>
        <w:br/>
      </w:r>
      <w:r>
        <w:rPr>
          <w:rFonts w:ascii="Times New Roman"/>
          <w:b/>
          <w:sz w:val="36"/>
        </w:rPr>
        <w:br/>
      </w:r>
      <w:r>
        <w:rPr>
          <w:rFonts w:ascii="Times New Roman"/>
          <w:sz w:val="32"/>
        </w:rPr>
        <w:t>Test name: chapter 1</w:t>
      </w:r>
      <w:r>
        <w:rPr>
          <w:rFonts w:ascii="Times New Roman"/>
          <w:sz w:val="32"/>
        </w:rPr>
        <w:br/>
      </w:r>
      <w:r>
        <w:rPr>
          <w:rFonts w:ascii="Times New Roman"/>
          <w:sz w:val="32"/>
        </w:rPr>
        <w:br/>
      </w:r>
    </w:p>
    <w:p w14:paraId="4C59453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1) [A, B]</w:t>
      </w:r>
      <w:r>
        <w:rPr>
          <w:rFonts w:ascii="Times New Roman"/>
          <w:sz w:val="32"/>
        </w:rPr>
        <w:br/>
      </w:r>
    </w:p>
    <w:p w14:paraId="17C0D65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2) B</w:t>
      </w:r>
      <w:r>
        <w:rPr>
          <w:rFonts w:ascii="Times New Roman"/>
          <w:sz w:val="32"/>
        </w:rPr>
        <w:br/>
      </w:r>
    </w:p>
    <w:p w14:paraId="5BEB005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3) C</w:t>
      </w:r>
      <w:r>
        <w:rPr>
          <w:rFonts w:ascii="Times New Roman"/>
          <w:sz w:val="32"/>
        </w:rPr>
        <w:br/>
      </w:r>
    </w:p>
    <w:p w14:paraId="61793A2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4) C</w:t>
      </w:r>
      <w:r>
        <w:rPr>
          <w:rFonts w:ascii="Times New Roman"/>
          <w:sz w:val="32"/>
        </w:rPr>
        <w:br/>
      </w:r>
    </w:p>
    <w:p w14:paraId="02B8287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5) D</w:t>
      </w:r>
      <w:r>
        <w:rPr>
          <w:rFonts w:ascii="Times New Roman"/>
          <w:sz w:val="32"/>
        </w:rPr>
        <w:br/>
      </w:r>
    </w:p>
    <w:p w14:paraId="6DF4DEE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6) B</w:t>
      </w:r>
      <w:r>
        <w:rPr>
          <w:rFonts w:ascii="Times New Roman"/>
          <w:sz w:val="32"/>
        </w:rPr>
        <w:br/>
      </w:r>
    </w:p>
    <w:p w14:paraId="6617376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7) B</w:t>
      </w:r>
      <w:r>
        <w:rPr>
          <w:rFonts w:ascii="Times New Roman"/>
          <w:sz w:val="32"/>
        </w:rPr>
        <w:br/>
      </w:r>
    </w:p>
    <w:p w14:paraId="23B651B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8) E</w:t>
      </w:r>
      <w:r>
        <w:rPr>
          <w:rFonts w:ascii="Times New Roman"/>
          <w:sz w:val="32"/>
        </w:rPr>
        <w:br/>
      </w:r>
    </w:p>
    <w:p w14:paraId="2469189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9) C</w:t>
      </w:r>
      <w:r>
        <w:rPr>
          <w:rFonts w:ascii="Times New Roman"/>
          <w:sz w:val="32"/>
        </w:rPr>
        <w:br/>
      </w:r>
    </w:p>
    <w:p w14:paraId="6EE14D8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10) A</w:t>
      </w:r>
      <w:r>
        <w:rPr>
          <w:rFonts w:ascii="Times New Roman"/>
          <w:sz w:val="32"/>
        </w:rPr>
        <w:br/>
      </w:r>
    </w:p>
    <w:p w14:paraId="5467BA0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11) B</w:t>
      </w:r>
      <w:r>
        <w:rPr>
          <w:rFonts w:ascii="Times New Roman"/>
          <w:sz w:val="32"/>
        </w:rPr>
        <w:br/>
      </w:r>
    </w:p>
    <w:p w14:paraId="2A58D97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12)</w:t>
      </w:r>
      <w:r>
        <w:rPr>
          <w:rFonts w:ascii="Times New Roman"/>
          <w:sz w:val="32"/>
        </w:rPr>
        <w:t xml:space="preserve"> A</w:t>
      </w:r>
      <w:r>
        <w:rPr>
          <w:rFonts w:ascii="Times New Roman"/>
          <w:sz w:val="32"/>
        </w:rPr>
        <w:br/>
      </w:r>
    </w:p>
    <w:p w14:paraId="2D9C71A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13) B</w:t>
      </w:r>
      <w:r>
        <w:rPr>
          <w:rFonts w:ascii="Times New Roman"/>
          <w:sz w:val="32"/>
        </w:rPr>
        <w:br/>
      </w:r>
    </w:p>
    <w:p w14:paraId="65C17E1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14) E</w:t>
      </w:r>
      <w:r>
        <w:rPr>
          <w:rFonts w:ascii="Times New Roman"/>
          <w:sz w:val="32"/>
        </w:rPr>
        <w:br/>
      </w:r>
    </w:p>
    <w:p w14:paraId="4B102C4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15) C</w:t>
      </w:r>
      <w:r>
        <w:rPr>
          <w:rFonts w:ascii="Times New Roman"/>
          <w:sz w:val="32"/>
        </w:rPr>
        <w:br/>
      </w:r>
    </w:p>
    <w:p w14:paraId="468052E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16) C</w:t>
      </w:r>
      <w:r>
        <w:rPr>
          <w:rFonts w:ascii="Times New Roman"/>
          <w:sz w:val="32"/>
        </w:rPr>
        <w:br/>
      </w:r>
    </w:p>
    <w:p w14:paraId="43FA167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17) E</w:t>
      </w:r>
      <w:r>
        <w:rPr>
          <w:rFonts w:ascii="Times New Roman"/>
          <w:sz w:val="32"/>
        </w:rPr>
        <w:br/>
      </w:r>
    </w:p>
    <w:p w14:paraId="6C3D31F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18) B</w:t>
      </w:r>
      <w:r>
        <w:rPr>
          <w:rFonts w:ascii="Times New Roman"/>
          <w:sz w:val="32"/>
        </w:rPr>
        <w:br/>
      </w:r>
    </w:p>
    <w:p w14:paraId="02B3B7C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19) B</w:t>
      </w:r>
      <w:r>
        <w:rPr>
          <w:rFonts w:ascii="Times New Roman"/>
          <w:sz w:val="32"/>
        </w:rPr>
        <w:br/>
      </w:r>
    </w:p>
    <w:p w14:paraId="439E840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20) D</w:t>
      </w:r>
      <w:r>
        <w:rPr>
          <w:rFonts w:ascii="Times New Roman"/>
          <w:sz w:val="32"/>
        </w:rPr>
        <w:br/>
      </w:r>
    </w:p>
    <w:p w14:paraId="333C74A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21) C</w:t>
      </w:r>
      <w:r>
        <w:rPr>
          <w:rFonts w:ascii="Times New Roman"/>
          <w:sz w:val="32"/>
        </w:rPr>
        <w:br/>
      </w:r>
    </w:p>
    <w:p w14:paraId="31545FF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22) E</w:t>
      </w:r>
      <w:r>
        <w:rPr>
          <w:rFonts w:ascii="Times New Roman"/>
          <w:sz w:val="32"/>
        </w:rPr>
        <w:br/>
      </w:r>
    </w:p>
    <w:p w14:paraId="0CF382F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23) A</w:t>
      </w:r>
      <w:r>
        <w:rPr>
          <w:rFonts w:ascii="Times New Roman"/>
          <w:sz w:val="32"/>
        </w:rPr>
        <w:br/>
      </w:r>
    </w:p>
    <w:p w14:paraId="74F51D71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24) A</w:t>
      </w:r>
      <w:r>
        <w:rPr>
          <w:rFonts w:ascii="Times New Roman"/>
          <w:sz w:val="32"/>
        </w:rPr>
        <w:br/>
      </w:r>
    </w:p>
    <w:p w14:paraId="7A7769B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25) D</w:t>
      </w:r>
      <w:r>
        <w:rPr>
          <w:rFonts w:ascii="Times New Roman"/>
          <w:sz w:val="32"/>
        </w:rPr>
        <w:br/>
      </w:r>
    </w:p>
    <w:p w14:paraId="521F807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26) D</w:t>
      </w:r>
      <w:r>
        <w:rPr>
          <w:rFonts w:ascii="Times New Roman"/>
          <w:sz w:val="32"/>
        </w:rPr>
        <w:br/>
      </w:r>
    </w:p>
    <w:p w14:paraId="1D8F961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lastRenderedPageBreak/>
        <w:t>27) C</w:t>
      </w:r>
      <w:r>
        <w:rPr>
          <w:rFonts w:ascii="Times New Roman"/>
          <w:sz w:val="32"/>
        </w:rPr>
        <w:br/>
      </w:r>
    </w:p>
    <w:p w14:paraId="287CDF4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28) A</w:t>
      </w:r>
      <w:r>
        <w:rPr>
          <w:rFonts w:ascii="Times New Roman"/>
          <w:sz w:val="32"/>
        </w:rPr>
        <w:br/>
      </w:r>
    </w:p>
    <w:p w14:paraId="598F274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29) A</w:t>
      </w:r>
      <w:r>
        <w:rPr>
          <w:rFonts w:ascii="Times New Roman"/>
          <w:sz w:val="32"/>
        </w:rPr>
        <w:br/>
      </w:r>
    </w:p>
    <w:p w14:paraId="63E278E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30) C</w:t>
      </w:r>
      <w:r>
        <w:rPr>
          <w:rFonts w:ascii="Times New Roman"/>
          <w:sz w:val="32"/>
        </w:rPr>
        <w:br/>
      </w:r>
    </w:p>
    <w:p w14:paraId="024512E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31) B</w:t>
      </w:r>
      <w:r>
        <w:rPr>
          <w:rFonts w:ascii="Times New Roman"/>
          <w:sz w:val="32"/>
        </w:rPr>
        <w:br/>
      </w:r>
    </w:p>
    <w:p w14:paraId="2EF311B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32) D</w:t>
      </w:r>
      <w:r>
        <w:rPr>
          <w:rFonts w:ascii="Times New Roman"/>
          <w:sz w:val="32"/>
        </w:rPr>
        <w:br/>
      </w:r>
    </w:p>
    <w:p w14:paraId="3DFB859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33) C</w:t>
      </w:r>
      <w:r>
        <w:rPr>
          <w:rFonts w:ascii="Times New Roman"/>
          <w:sz w:val="32"/>
        </w:rPr>
        <w:br/>
      </w:r>
    </w:p>
    <w:p w14:paraId="754159E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34) C</w:t>
      </w:r>
      <w:r>
        <w:rPr>
          <w:rFonts w:ascii="Times New Roman"/>
          <w:sz w:val="32"/>
        </w:rPr>
        <w:br/>
      </w:r>
    </w:p>
    <w:p w14:paraId="672307E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35) E</w:t>
      </w:r>
      <w:r>
        <w:rPr>
          <w:rFonts w:ascii="Times New Roman"/>
          <w:sz w:val="32"/>
        </w:rPr>
        <w:br/>
      </w:r>
    </w:p>
    <w:p w14:paraId="45F1FA1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36) E</w:t>
      </w:r>
      <w:r>
        <w:rPr>
          <w:rFonts w:ascii="Times New Roman"/>
          <w:sz w:val="32"/>
        </w:rPr>
        <w:br/>
      </w:r>
    </w:p>
    <w:p w14:paraId="6F14E6E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37) D</w:t>
      </w:r>
      <w:r>
        <w:rPr>
          <w:rFonts w:ascii="Times New Roman"/>
          <w:sz w:val="32"/>
        </w:rPr>
        <w:br/>
      </w:r>
    </w:p>
    <w:p w14:paraId="0FEBFB6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38) C</w:t>
      </w:r>
      <w:r>
        <w:rPr>
          <w:rFonts w:ascii="Times New Roman"/>
          <w:sz w:val="32"/>
        </w:rPr>
        <w:br/>
      </w:r>
    </w:p>
    <w:p w14:paraId="6B174D4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39) D</w:t>
      </w:r>
      <w:r>
        <w:rPr>
          <w:rFonts w:ascii="Times New Roman"/>
          <w:sz w:val="32"/>
        </w:rPr>
        <w:br/>
      </w:r>
    </w:p>
    <w:p w14:paraId="77FD11A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40) C</w:t>
      </w:r>
      <w:r>
        <w:rPr>
          <w:rFonts w:ascii="Times New Roman"/>
          <w:sz w:val="32"/>
        </w:rPr>
        <w:br/>
      </w:r>
    </w:p>
    <w:p w14:paraId="429B4AF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41) D</w:t>
      </w:r>
      <w:r>
        <w:rPr>
          <w:rFonts w:ascii="Times New Roman"/>
          <w:sz w:val="32"/>
        </w:rPr>
        <w:br/>
      </w:r>
    </w:p>
    <w:p w14:paraId="5A971BE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42) C</w:t>
      </w:r>
      <w:r>
        <w:rPr>
          <w:rFonts w:ascii="Times New Roman"/>
          <w:sz w:val="32"/>
        </w:rPr>
        <w:br/>
      </w:r>
    </w:p>
    <w:p w14:paraId="7217302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43) A</w:t>
      </w:r>
      <w:r>
        <w:rPr>
          <w:rFonts w:ascii="Times New Roman"/>
          <w:sz w:val="32"/>
        </w:rPr>
        <w:br/>
      </w:r>
    </w:p>
    <w:p w14:paraId="7E9F5F4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44) B</w:t>
      </w:r>
      <w:r>
        <w:rPr>
          <w:rFonts w:ascii="Times New Roman"/>
          <w:sz w:val="32"/>
        </w:rPr>
        <w:br/>
      </w:r>
    </w:p>
    <w:p w14:paraId="4317CEA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45) A</w:t>
      </w:r>
      <w:r>
        <w:rPr>
          <w:rFonts w:ascii="Times New Roman"/>
          <w:sz w:val="32"/>
        </w:rPr>
        <w:br/>
      </w:r>
    </w:p>
    <w:p w14:paraId="0360F4F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46) D</w:t>
      </w:r>
      <w:r>
        <w:rPr>
          <w:rFonts w:ascii="Times New Roman"/>
          <w:sz w:val="32"/>
        </w:rPr>
        <w:br/>
      </w:r>
    </w:p>
    <w:p w14:paraId="39A2054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47) A</w:t>
      </w:r>
      <w:r>
        <w:rPr>
          <w:rFonts w:ascii="Times New Roman"/>
          <w:sz w:val="32"/>
        </w:rPr>
        <w:br/>
      </w:r>
    </w:p>
    <w:p w14:paraId="17B0C64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48) B</w:t>
      </w:r>
      <w:r>
        <w:rPr>
          <w:rFonts w:ascii="Times New Roman"/>
          <w:sz w:val="32"/>
        </w:rPr>
        <w:br/>
      </w:r>
    </w:p>
    <w:p w14:paraId="73B2D9E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49) C</w:t>
      </w:r>
      <w:r>
        <w:rPr>
          <w:rFonts w:ascii="Times New Roman"/>
          <w:sz w:val="32"/>
        </w:rPr>
        <w:br/>
      </w:r>
    </w:p>
    <w:p w14:paraId="2F5E131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50) D</w:t>
      </w:r>
      <w:r>
        <w:rPr>
          <w:rFonts w:ascii="Times New Roman"/>
          <w:sz w:val="32"/>
        </w:rPr>
        <w:br/>
      </w:r>
    </w:p>
    <w:p w14:paraId="470E23C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51) C</w:t>
      </w:r>
      <w:r>
        <w:rPr>
          <w:rFonts w:ascii="Times New Roman"/>
          <w:sz w:val="32"/>
        </w:rPr>
        <w:br/>
      </w:r>
    </w:p>
    <w:p w14:paraId="04806B42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52) C</w:t>
      </w:r>
      <w:r>
        <w:rPr>
          <w:rFonts w:ascii="Times New Roman"/>
          <w:sz w:val="32"/>
        </w:rPr>
        <w:br/>
      </w:r>
    </w:p>
    <w:p w14:paraId="4D9F792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53) D</w:t>
      </w:r>
      <w:r>
        <w:rPr>
          <w:rFonts w:ascii="Times New Roman"/>
          <w:sz w:val="32"/>
        </w:rPr>
        <w:br/>
      </w:r>
    </w:p>
    <w:p w14:paraId="79F78D27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54) A</w:t>
      </w:r>
      <w:r>
        <w:rPr>
          <w:rFonts w:ascii="Times New Roman"/>
          <w:sz w:val="32"/>
        </w:rPr>
        <w:br/>
      </w:r>
    </w:p>
    <w:p w14:paraId="28EF160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55) G</w:t>
      </w:r>
      <w:r>
        <w:rPr>
          <w:rFonts w:ascii="Times New Roman"/>
          <w:sz w:val="32"/>
        </w:rPr>
        <w:br/>
      </w:r>
    </w:p>
    <w:p w14:paraId="772C733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56) B</w:t>
      </w:r>
      <w:r>
        <w:rPr>
          <w:rFonts w:ascii="Times New Roman"/>
          <w:sz w:val="32"/>
        </w:rPr>
        <w:br/>
      </w:r>
    </w:p>
    <w:p w14:paraId="7F4DD88D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lastRenderedPageBreak/>
        <w:t>57) D</w:t>
      </w:r>
      <w:r>
        <w:rPr>
          <w:rFonts w:ascii="Times New Roman"/>
          <w:sz w:val="32"/>
        </w:rPr>
        <w:br/>
      </w:r>
    </w:p>
    <w:p w14:paraId="6879A0E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58) C</w:t>
      </w:r>
      <w:r>
        <w:rPr>
          <w:rFonts w:ascii="Times New Roman"/>
          <w:sz w:val="32"/>
        </w:rPr>
        <w:br/>
      </w:r>
    </w:p>
    <w:p w14:paraId="1D1F2F6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59) D</w:t>
      </w:r>
      <w:r>
        <w:rPr>
          <w:rFonts w:ascii="Times New Roman"/>
          <w:sz w:val="32"/>
        </w:rPr>
        <w:br/>
      </w:r>
    </w:p>
    <w:p w14:paraId="506AB96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60) D</w:t>
      </w:r>
      <w:r>
        <w:rPr>
          <w:rFonts w:ascii="Times New Roman"/>
          <w:sz w:val="32"/>
        </w:rPr>
        <w:br/>
      </w:r>
    </w:p>
    <w:p w14:paraId="295720E6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61) F</w:t>
      </w:r>
      <w:r>
        <w:rPr>
          <w:rFonts w:ascii="Times New Roman"/>
          <w:sz w:val="32"/>
        </w:rPr>
        <w:br/>
      </w:r>
    </w:p>
    <w:p w14:paraId="0E95DCC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62) A</w:t>
      </w:r>
      <w:r>
        <w:rPr>
          <w:rFonts w:ascii="Times New Roman"/>
          <w:sz w:val="32"/>
        </w:rPr>
        <w:br/>
      </w:r>
    </w:p>
    <w:p w14:paraId="264404E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63) TRUE</w:t>
      </w:r>
      <w:r>
        <w:rPr>
          <w:rFonts w:ascii="Times New Roman"/>
          <w:sz w:val="32"/>
        </w:rPr>
        <w:br/>
      </w:r>
    </w:p>
    <w:p w14:paraId="1A7DE63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64) FALSE</w:t>
      </w:r>
      <w:r>
        <w:rPr>
          <w:rFonts w:ascii="Times New Roman"/>
          <w:sz w:val="32"/>
        </w:rPr>
        <w:br/>
      </w:r>
    </w:p>
    <w:p w14:paraId="6AF6B2C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65) TRUE</w:t>
      </w:r>
      <w:r>
        <w:rPr>
          <w:rFonts w:ascii="Times New Roman"/>
          <w:sz w:val="32"/>
        </w:rPr>
        <w:br/>
      </w:r>
    </w:p>
    <w:p w14:paraId="1536AAAF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66) FALSE</w:t>
      </w:r>
      <w:r>
        <w:rPr>
          <w:rFonts w:ascii="Times New Roman"/>
          <w:sz w:val="32"/>
        </w:rPr>
        <w:br/>
      </w:r>
    </w:p>
    <w:p w14:paraId="6D3EBC3C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67) TRUE</w:t>
      </w:r>
      <w:r>
        <w:rPr>
          <w:rFonts w:ascii="Times New Roman"/>
          <w:sz w:val="32"/>
        </w:rPr>
        <w:br/>
      </w:r>
    </w:p>
    <w:p w14:paraId="1AC840A3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68) TRUE</w:t>
      </w:r>
      <w:r>
        <w:rPr>
          <w:rFonts w:ascii="Times New Roman"/>
          <w:sz w:val="32"/>
        </w:rPr>
        <w:br/>
      </w:r>
    </w:p>
    <w:p w14:paraId="0F6463F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69) FALSE</w:t>
      </w:r>
      <w:r>
        <w:rPr>
          <w:rFonts w:ascii="Times New Roman"/>
          <w:sz w:val="32"/>
        </w:rPr>
        <w:br/>
      </w:r>
    </w:p>
    <w:p w14:paraId="195CB24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70) TRUE</w:t>
      </w:r>
      <w:r>
        <w:rPr>
          <w:rFonts w:ascii="Times New Roman"/>
          <w:sz w:val="32"/>
        </w:rPr>
        <w:br/>
      </w:r>
    </w:p>
    <w:p w14:paraId="1430580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71) TRUE</w:t>
      </w:r>
      <w:r>
        <w:rPr>
          <w:rFonts w:ascii="Times New Roman"/>
          <w:sz w:val="32"/>
        </w:rPr>
        <w:br/>
      </w:r>
    </w:p>
    <w:p w14:paraId="1DAE2FFB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72) TRUE</w:t>
      </w:r>
      <w:r>
        <w:rPr>
          <w:rFonts w:ascii="Times New Roman"/>
          <w:sz w:val="32"/>
        </w:rPr>
        <w:br/>
      </w:r>
    </w:p>
    <w:p w14:paraId="3E737A7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73</w:t>
      </w:r>
      <w:r>
        <w:rPr>
          <w:rFonts w:ascii="Times New Roman"/>
          <w:sz w:val="32"/>
        </w:rPr>
        <w:t>) FALSE</w:t>
      </w:r>
      <w:r>
        <w:rPr>
          <w:rFonts w:ascii="Times New Roman"/>
          <w:sz w:val="32"/>
        </w:rPr>
        <w:br/>
      </w:r>
    </w:p>
    <w:p w14:paraId="6F2CF4C0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74) TRUE</w:t>
      </w:r>
      <w:r>
        <w:rPr>
          <w:rFonts w:ascii="Times New Roman"/>
          <w:sz w:val="32"/>
        </w:rPr>
        <w:br/>
      </w:r>
    </w:p>
    <w:p w14:paraId="2AB65054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75) FALSE</w:t>
      </w:r>
      <w:r>
        <w:rPr>
          <w:rFonts w:ascii="Times New Roman"/>
          <w:sz w:val="32"/>
        </w:rPr>
        <w:br/>
      </w:r>
    </w:p>
    <w:p w14:paraId="2F34739E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76) TRUE</w:t>
      </w:r>
      <w:r>
        <w:rPr>
          <w:rFonts w:ascii="Times New Roman"/>
          <w:sz w:val="32"/>
        </w:rPr>
        <w:br/>
      </w:r>
    </w:p>
    <w:p w14:paraId="0A444AB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77) FALSE</w:t>
      </w:r>
      <w:r>
        <w:rPr>
          <w:rFonts w:ascii="Times New Roman"/>
          <w:sz w:val="32"/>
        </w:rPr>
        <w:br/>
      </w:r>
    </w:p>
    <w:p w14:paraId="78F331E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78) TRUE</w:t>
      </w:r>
      <w:r>
        <w:rPr>
          <w:rFonts w:ascii="Times New Roman"/>
          <w:sz w:val="32"/>
        </w:rPr>
        <w:br/>
      </w:r>
    </w:p>
    <w:p w14:paraId="24CE92E9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79) FALSE</w:t>
      </w:r>
      <w:r>
        <w:rPr>
          <w:rFonts w:ascii="Times New Roman"/>
          <w:sz w:val="32"/>
        </w:rPr>
        <w:br/>
      </w:r>
    </w:p>
    <w:p w14:paraId="23E6B16A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80) TRUE</w:t>
      </w:r>
      <w:r>
        <w:rPr>
          <w:rFonts w:ascii="Times New Roman"/>
          <w:sz w:val="32"/>
        </w:rPr>
        <w:br/>
      </w:r>
    </w:p>
    <w:p w14:paraId="6430EEE5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81) TRUE</w:t>
      </w:r>
      <w:r>
        <w:rPr>
          <w:rFonts w:ascii="Times New Roman"/>
          <w:sz w:val="32"/>
        </w:rPr>
        <w:br/>
      </w:r>
    </w:p>
    <w:p w14:paraId="4449BAA8" w14:textId="77777777" w:rsidR="00ED0A1B" w:rsidRDefault="00025258">
      <w:pPr>
        <w:keepLines/>
        <w:sectPr w:rsidR="00ED0A1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82) TRUE</w:t>
      </w:r>
      <w:r>
        <w:rPr>
          <w:rFonts w:ascii="Times New Roman"/>
          <w:sz w:val="32"/>
        </w:rPr>
        <w:br/>
      </w:r>
    </w:p>
    <w:p w14:paraId="5B8A9559" w14:textId="77777777" w:rsidR="00025258" w:rsidRDefault="00025258"/>
    <w:sectPr w:rsidR="0002525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6F854" w14:textId="77777777" w:rsidR="00025258" w:rsidRDefault="00025258">
      <w:pPr>
        <w:spacing w:after="0" w:line="240" w:lineRule="auto"/>
      </w:pPr>
      <w:r>
        <w:separator/>
      </w:r>
    </w:p>
  </w:endnote>
  <w:endnote w:type="continuationSeparator" w:id="0">
    <w:p w14:paraId="2AE84125" w14:textId="77777777" w:rsidR="00025258" w:rsidRDefault="0002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B9902" w14:textId="77777777" w:rsidR="00F23213" w:rsidRDefault="00F232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7A644" w14:textId="4D978255" w:rsidR="00ED0A1B" w:rsidRPr="00F23213" w:rsidRDefault="00ED0A1B" w:rsidP="00F232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BB8DE" w14:textId="77777777" w:rsidR="00F23213" w:rsidRDefault="00F232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BFDFC" w14:textId="77777777" w:rsidR="00025258" w:rsidRDefault="00025258">
      <w:pPr>
        <w:spacing w:after="0"/>
      </w:pPr>
      <w:r>
        <w:rPr>
          <w:rFonts w:ascii="Calibri"/>
          <w:noProof/>
          <w:sz w:val="24"/>
        </w:rPr>
        <w:t>Version 1</w:t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fldChar w:fldCharType="end"/>
      </w:r>
    </w:p>
    <w:p w14:paraId="285B8AA9" w14:textId="77777777" w:rsidR="00025258" w:rsidRDefault="00025258"/>
    <w:p w14:paraId="5AE32E44" w14:textId="77777777" w:rsidR="00025258" w:rsidRDefault="00025258">
      <w:pPr>
        <w:spacing w:after="0" w:line="240" w:lineRule="auto"/>
      </w:pPr>
      <w:r>
        <w:separator/>
      </w:r>
    </w:p>
  </w:footnote>
  <w:footnote w:type="continuationSeparator" w:id="0">
    <w:p w14:paraId="448B0F17" w14:textId="77777777" w:rsidR="00025258" w:rsidRDefault="0002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6D530" w14:textId="77777777" w:rsidR="00F23213" w:rsidRDefault="00F232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E9199" w14:textId="77777777" w:rsidR="00F23213" w:rsidRDefault="00F232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E741A" w14:textId="77777777" w:rsidR="00F23213" w:rsidRDefault="00F232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0A1B"/>
    <w:rsid w:val="00025258"/>
    <w:rsid w:val="00ED0A1B"/>
    <w:rsid w:val="00F2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D8B2C2"/>
  <w15:docId w15:val="{3F2E2593-2B94-47EA-942C-A27BDAB6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23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2308</Words>
  <Characters>13161</Characters>
  <Application>Microsoft Office Word</Application>
  <DocSecurity>0</DocSecurity>
  <Lines>109</Lines>
  <Paragraphs>30</Paragraphs>
  <ScaleCrop>false</ScaleCrop>
  <Company/>
  <LinksUpToDate>false</LinksUpToDate>
  <CharactersWithSpaces>15439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2021-10-26T04:24:00Z</dcterms:created>
  <dcterms:modified xsi:type="dcterms:W3CDTF">2021-10-26T04:24:00Z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Some content may be Copyright, McGraw Hill LLC</vt:lpwstr>
  </property>
</Properties>
</file>