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whether the statement is true or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short-run, society faces a tradeoff between inflation and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Tuition is the single-largest cost of attending college for most students.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One way that governments can improve market outcomes is to ensure that individuals are able to own and exercise control over their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 is the primary determinant of a country's living standards.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people are willing to pay much more for a diamond, which is not needed for survival, than they are willing to pay for a cup of water, which is needed for survival, is an example of irrational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how the pie is divided, and efficiency refers to the size of the economic pie.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means everyone in the economy should receive an equal share of the goods and services produced.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and externalities are two possible causes of market failure.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how evenly goods and services are distributed within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 means that there is less of a good or resource available than people wish to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Equality means distributing society’s resources in the most efficient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influences market behavior through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an action is measured in terms of foregone opportunities.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cycle refers to fluctuations in economic activity such as employment and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one county in Missouri decides it wants to reduce alcohol consumption, so the county passes a law that raises the price of a bottle of beer by $1. As a result, people drive to other counties to drink alcohol, which results in an increase in drunk driving. This illustrates the principle that people respond to incentives.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With careful planning, we can usually get something that we like without having to give up something else that we like.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Choosing not to attend a concert so that you can study for your exam is an example of a tradeoff.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is defined as the quantity of goods and services produced from each unit of labor input.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how society allocates its unlimited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marginal cost of an activity necessarily means that people will no longer engage in any of that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wages for accountants rose, then accountants’ leisure time would have a lower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 increases the value of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President Obama’s stimulus package and increased government spending following the deep economic downturn in 2008 and 2009 was to reduce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study how people make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 refers to a situation in which the market does not allocate resources efficiently.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working one hour is the sum of the values you would have received from all other activities you could have done in that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ensures that economic prosperity is distributed equally.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that improve equality usually increase efficiency at the same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allows each person to specialize in the activities he or she does best, thus increasing each individual's 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 occurs when no individual has the ability to substantially influence market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income tax revenue to fund the welfare system illustrates the conflict between efficiency and equality.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Communist countries worked on the premise that government officials were in the best position to allocate the economy’s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 and unemployment both increase as the money supply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market economy cannot produce a socially desirable outcome because individuals are motivated by their own selfish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 measures the increase in the quantity of goods and services produced from each hour of a worker’s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effects of gas prices rising from about $2 to about $4 per gallon was airlines ordering new, fuel-efficient aircraft.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takes an action if and only if the marginal benefit exceeds the marginal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classic tradeoff between “guns and butter” states that when a society spends more on national defense, it has less to spend on consumer goods to raise the standard of living.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the primary effect of increasing the quantity of money is higher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deciding how to allocate her limited time is dealing with both scarcity and trade-offs.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with any nation can be mutually beneficial.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working out for one hour is the value of the next-best activity that you could have done in that hour.​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 except in the case where one person is better at doing everything.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people respond to incentives means that people may alter their decisions when the costs and benefits of an action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average cost of transporting a passenger on the train from Chicago to St. Louis is $75, it would be irrational for the railroad to allow any passenger to ride for less than $75.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Variations in the standard of living across countries is due almost entirely to differences in each nation’s total output of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can potentially improve market outcomes if market inequalities or market failure exists.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 marginal change is a small incremental adjustment to an existing plan of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resources are scarce, a society cannot give all individuals the standard of living to which each aspires.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decisionmaker takes an action if and only if the marginal cost exceeds the marginal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on gasoline is an incentive that encourages people to drive smaller more fuel-efficient cars.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the answer choice that best completes the statement or answers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Savion is restoring a car and has already spent $4,000 on the restoration. He expects to be able to sell the car for $5800. Savion discovers that he needs to do an additional $2,400 of work to make the car worth $5,800 to potential buyers. He could also sell the car now, without completing the additional work, for $3,800. What should he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sell the car now for $3,800.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keep the car since it wouldn’t be rational to spend $6,400 restoring a car and then sell it for only $5,800.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should complete the additional work and sell the car for $5,800.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which action he takes since the outcome will be the same either way.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redistributes income from the wealthy to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improved, but equality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wealthy people and poor people benefit directly.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work less and produce fewer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collects more revenue in total.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computing the opportunity cost of attending a professional football game as a spectator, you should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you pay for the ticket and the value of your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price you pay for the ticket, but not the value of your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your time, but not the price you pay for the ticket.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price of the ticket nor the value of your time.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Suppose that in Peru total annual output is worth $750 million and people work 40 million hours. </w:t>
            </w:r>
            <w:r>
              <w:rPr>
                <w:rStyle w:val="DefaultParagraphFont"/>
                <w:rFonts w:ascii="Times New Roman" w:eastAsia="Times New Roman" w:hAnsi="Times New Roman" w:cs="Times New Roman"/>
                <w:b w:val="0"/>
                <w:bCs w:val="0"/>
                <w:i w:val="0"/>
                <w:iCs w:val="0"/>
                <w:smallCaps w:val="0"/>
                <w:color w:val="000000"/>
                <w:sz w:val="22"/>
                <w:szCs w:val="22"/>
                <w:bdr w:val="nil"/>
                <w:rtl w:val="0"/>
              </w:rPr>
              <w:t>In Oman, to</w:t>
            </w:r>
            <w:r>
              <w:rPr>
                <w:rStyle w:val="DefaultParagraphFont"/>
                <w:rFonts w:ascii="Times New Roman" w:eastAsia="Times New Roman" w:hAnsi="Times New Roman" w:cs="Times New Roman"/>
                <w:b w:val="0"/>
                <w:bCs w:val="0"/>
                <w:i w:val="0"/>
                <w:iCs w:val="0"/>
                <w:smallCaps w:val="0"/>
                <w:color w:val="000000"/>
                <w:sz w:val="22"/>
                <w:szCs w:val="22"/>
                <w:bdr w:val="nil"/>
                <w:rtl w:val="0"/>
              </w:rPr>
              <w:t>tal annual output is worth 650 million and people work 20 million hours. Productivity is higher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Oman. Most variation in the standard of living across countries is due to differences in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Oman. Differences in productivity explain very little of the variation in the standard of living across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Peru. Most variation in the standard of living across countries is due to differences in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Peru. Differences in productivity explain very little of the variation in the standard of living across countries.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used to describe a situation in which markets do not allocate resources efficiently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meltdown.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the invisible hand.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slow growth of U.S. incomes during the 1970s and 1980s can best be explained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unstable economic conditions in Eastern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from abroad.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decline in the rate of increase in U.S.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U.S. dollar abroad, hurting U.S. exports.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cycle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between unemployment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irregular fluctuations in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relationship between the quantity of money in an economy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predictable changes in economic activity due to changes in government spending and taxes.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represents the principle represented by the adage, "There ain't no such thing as a free lunch"?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 can go swimming only if he takes his brother with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Jada is starving and homeless.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Alivia must put gas in her truck before she can drive it to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Benjamin must decide between going to Florida or Brazil for summer vacation.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 refers to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of a single person or small group to influence market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of a person or small group to successfully market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 of the government to regulate a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importance of a certain market in relation to the overall economy.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primary determinant of a </w:t>
            </w:r>
            <w:r>
              <w:rPr>
                <w:rStyle w:val="DefaultParagraphFont"/>
                <w:rFonts w:ascii="Times New Roman" w:eastAsia="Times New Roman" w:hAnsi="Times New Roman" w:cs="Times New Roman"/>
                <w:b w:val="0"/>
                <w:bCs w:val="0"/>
                <w:i w:val="0"/>
                <w:iCs w:val="0"/>
                <w:smallCaps w:val="0"/>
                <w:color w:val="000000"/>
                <w:sz w:val="22"/>
                <w:szCs w:val="22"/>
                <w:bdr w:val="nil"/>
                <w:rtl w:val="0"/>
              </w:rPr>
              <w:t>country's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standard of living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country's ability to prevail over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country's ability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supply of money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age of the country's labor force.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state of Rhode Island passes a law that increases the tax on beer. As a result, beer consumers who live in Rhode Island start purchasing their beer in surrounding states. Which of the following principles does this best illustrate?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Miray's decision to go to college. If she goes to college, she will spend $24,000 on tuition, $12,000 on room and board, and $1,900 on books. If she does not go to college, she will earn $16,000 working in a store and spend $8,000 on room and board. Miray's cost of going to college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$53,900.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$61,900.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who makes the decisions that guide most economic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and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Laws that enforce chemical hazard control are examples of government intervention that is intended to reduce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apply to a market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decide whom to hire and what to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usually maximizes the income of society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decide which firms to work for and what to buy with their incomes.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are the primary forces that guide the decisions of firms and households.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economic activity is guided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public-interest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self-interest and prices.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activities will most likely result in an external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college student buys a deck of cards to play solitaire in her dorm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elderly woman plants a flower garden on the vacant lot next to her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executive purchases a book to read on a business trip.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ten-year-old uses his allowance to buy new Nike shoes.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If China decides to trade with France, we know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 will benefit, but trade with a less developed country could not benefit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not benefit France because workers in China are more productive.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 and China can both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not benefit either country because their cultural differences are too vast.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adage</w:t>
            </w:r>
            <w:r>
              <w:rPr>
                <w:rStyle w:val="DefaultParagraphFont"/>
                <w:rFonts w:ascii="Times New Roman" w:eastAsia="Times New Roman" w:hAnsi="Times New Roman" w:cs="Times New Roman"/>
                <w:b w:val="0"/>
                <w:bCs w:val="0"/>
                <w:i w:val="0"/>
                <w:iCs w:val="0"/>
                <w:smallCaps w:val="0"/>
                <w:color w:val="000000"/>
                <w:sz w:val="22"/>
                <w:szCs w:val="22"/>
                <w:bdr w:val="nil"/>
                <w:rtl w:val="0"/>
              </w:rPr>
              <w:t>, "There ain't no such thing as a free lunch,"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people on welfare have to pay for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living is always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costs are included in the price of a product.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much consideration, you have chosen Ireland over Spain for your Study Abroad program next year. However, the deadline for your final decision is still months away and you may reverse this decision. Which of the following events could prompt you to reverse this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going to Spain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going to Spain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going to Ireland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going to Ireland decreases.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Nevaeh decides to spend four hours playing video games rather than attending her classes. Her opportunity cost of playing video games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the knowledge she would have received had she attended her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$40 she could have earned if she had worked at her job for those four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her time playing video games minus the value of attending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since she valued playing video games more than attending classes.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pollution regulations yield the benefit of a cleaner environment and the improved health that comes with it, the regulations come at the cost of reducing the incomes of the regulated firms' owners, workers, and customers. This statement illustrates the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received $650 as a birthday gift. You can spend it today or you can put the money in a savings account for a year and earn 2 percent interest. The opportunity cost of spending the money today, in terms of what you could have after one year,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$652.00.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$663.00.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Your professor loves her work, teaching math. She has been offered other positions in the corporate world that would increase her income by 15 percent, but she has decided to continue working as a professor. Her decision would not change unless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teaching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teaching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a corporate job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a corporate job decreased.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number of years country A had inflation of 3 percent but for the last five years has had inflation of 6 percent. Country B had inflation of 4 percent for many years, but very recently inflation unexpectedly rose to 9 percent. Other things the same, in which of the countries would the higher inflation rate be more likely to reduce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country A and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country A nor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country A but not country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country B but not country 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operating a 75-room hotel for a night is $6,000 and there are five empty rooms for tonight. If the marginal cost of operating one room for one night is $40, the hotel manager should rent one of the empty rooms only if a customer is willing to pay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$40; because the average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$40;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$80;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w:t>
                  </w: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benefit will exceed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$80;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will exceed the marginal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societies, resources are allocated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single central planner.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small number of central planners.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those firms that use resources to provide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combined actions of millions of households and firms.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planning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guiding economic activity. Today many countries that had this system have abandoned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guiding economic activity. Today many countries that did not have this system have implemented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guiding economic activity. Today many countries that had this system have abandoned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guiding economic activity. Today many countries that did not have this system have implemented 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To improve living standards, policymakers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restrictions on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formulate policies designed to increase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tougher immigration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tax breaks for the middle class.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how society manages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wants and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unlimited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wants and limited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wants and limited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a group responding to an incentive?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attend class because of an attendance policy that reduces their grade for absences.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buy more of a product when it is on sale at a reduced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Universities offer fewer online classes when they generate more revenue at the same cost than traditional 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work harder to earn higher commissions.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Joseph gets from purchasing a fourth pair of shoes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the total benefit he gets from purchasing four pairs of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the marginal cost of purchasing the fourth pair of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 he gets from purchasing four pairs of shoes minus the total benefit he gets from purchasing three pairs of shoes.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total benefit he gets from purchasing five pairs of shoes minus the total benefit he gets from purchasing four pairs of shoes.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gets the most it can from its scarce resources, then the outcome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Alana decides to spend 2 hours working overtime rather than going shopping with her friends. She earns $11 per hour for overtime work. Her opportunity cost of working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$22 she earns 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$22 minus the enjoyment she would have received from going shopping.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she would have received had she gone shopping.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since she would have received less than $22 worth of enjoyment from going shopping.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Chloe's college raises the cost of room and board per semester. This increase raises Chloe's opportunity cost of attending college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the amount she would have to pay for room and board if she didn't attend college rose by the same amount. An increase in opportunity cost reduces Chloe's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if the amount she would have to pay for room and board if she didn't attend college rose by the same amount. An increase in opportunity cost increases Chloe's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 amount she would have to pay for room and board if she didn't attend college rose by less than the increase in the amount her college charges. An increase in opportunity cost reduces Chloe's incentive to attend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if the amount she would have to pay for room and board if she didn't attend college rose by less than the increase in the amount her college charges. An increase in opportunity cost increases Chloe's incentive to attend college.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implements programs such as progressive income tax rates, which of the following is likely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increased and efficiency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increased and efficiency is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decreased and efficiency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is decreased and efficiency is decreased.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property of society getting the most it can from its scarce resources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government prevents prices from adjusting naturally to supply and demand,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equates the amount buyers want to buy with the amount sellers want to sell.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adversely affects the allocation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improves equality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improves efficiency but reduces equality.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important cause of inflation in an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in productivity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 of positive externalities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property rights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 in the quantity of money in the economy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1990s, the United Kingdom experienced low levels of inflation while Turkey experienced high levels of inflation. A likely explanation of these facts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Kingdom has a better education system than Turkey.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growth of the quantity of money was slower in the United Kingdom than in Turkey.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workers in Turkey are more productive than workers in the 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more instances of market power in Turkey than in the United Kingdom.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considering staying in college another semester so that you can complete a major in finance. In deciding whether or not to stay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cost of your education to the total benefits of your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cost of your education to the benefits of staying one more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cost of staying one more semester to the benefits of staying one more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total benefits of your education to the cost of staying one more semester.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which of the following rates of growth in the money supply is likely to lead to the lowest level of unemployment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percent per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percent per year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Rami Home Builders, Inc., has built 24 houses so far this year at a total cost to the company of $4.2 million. If the company builds a 25th house, its total cost will increase to $4.375 million.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first 24 houses, the average cost per house was $170,000.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the 25th house, if it is built, will equal $175,000.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company can sell the 25th house for at least $167,000, then it should build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should never build the 25</w:t>
                  </w:r>
                  <w:r>
                    <w:rPr>
                      <w:rStyle w:val="DefaultParagraphFont"/>
                      <w:rFonts w:ascii="Times New Roman" w:eastAsia="Times New Roman" w:hAnsi="Times New Roman" w:cs="Times New Roman"/>
                      <w:b w:val="0"/>
                      <w:bCs w:val="0"/>
                      <w:i w:val="0"/>
                      <w:iCs w:val="0"/>
                      <w:smallCaps w:val="0"/>
                      <w:color w:val="000000"/>
                      <w:sz w:val="18"/>
                      <w:szCs w:val="18"/>
                      <w:bdr w:val="nil"/>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house because this increases its total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flying a 200-seat plane for an airline is $100,000 and there are 10 empty seats on a flight. If the marginal cost of flying a passenger is $200 and a standby passenger is willing to pay $300, the airline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the ticket because the marginal benefit exceeds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the ticket because the marginal benefit exceeds the average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sell the ticket because the marginal benefit is less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sell the ticket because the marginal benefit is less than the average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terms </w:t>
            </w:r>
            <w:r>
              <w:rPr>
                <w:rStyle w:val="DefaultParagraphFont"/>
                <w:rFonts w:ascii="Times New Roman" w:eastAsia="Times New Roman" w:hAnsi="Times New Roman" w:cs="Times New Roman"/>
                <w:b w:val="0"/>
                <w:bCs w:val="0"/>
                <w:i/>
                <w:iCs/>
                <w:smallCaps w:val="0"/>
                <w:color w:val="000000"/>
                <w:sz w:val="22"/>
                <w:szCs w:val="22"/>
                <w:bdr w:val="nil"/>
                <w:rtl w:val="0"/>
              </w:rPr>
              <w:t>equality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efficiency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similar in that they both refer to benefits to society. </w:t>
            </w:r>
            <w:r>
              <w:rPr>
                <w:rStyle w:val="DefaultParagraphFont"/>
                <w:rFonts w:ascii="Times New Roman" w:eastAsia="Times New Roman" w:hAnsi="Times New Roman" w:cs="Times New Roman"/>
                <w:b w:val="0"/>
                <w:bCs w:val="0"/>
                <w:i w:val="0"/>
                <w:iCs w:val="0"/>
                <w:smallCaps w:val="0"/>
                <w:color w:val="000000"/>
                <w:sz w:val="22"/>
                <w:szCs w:val="22"/>
                <w:bdr w:val="nil"/>
                <w:rtl w:val="0"/>
              </w:rPr>
              <w:t>However, they </w:t>
            </w:r>
            <w:r>
              <w:rPr>
                <w:rStyle w:val="DefaultParagraphFont"/>
                <w:rFonts w:ascii="Times New Roman" w:eastAsia="Times New Roman" w:hAnsi="Times New Roman" w:cs="Times New Roman"/>
                <w:b w:val="0"/>
                <w:bCs w:val="0"/>
                <w:i w:val="0"/>
                <w:iCs w:val="0"/>
                <w:smallCaps w:val="0"/>
                <w:color w:val="000000"/>
                <w:sz w:val="22"/>
                <w:szCs w:val="22"/>
                <w:bdr w:val="nil"/>
                <w:rtl w:val="0"/>
              </w:rPr>
              <w:t>are different in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uniform distribution of those benefits and efficiency refers to maximizing benefits from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maximizing benefits from scarce resources and efficiency refers to uniform distribution of those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everyone facing identical tradeoffs and efficiency refers to the opportunity cost of the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equality refers to the opportunity cost of the benefits and efficiency refers to everyone facing identical tradeoffs.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conserving resources in order to save them for the future.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goods and services are distributed equally among society's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society's goods and services are distributed fairly, though not necessarily equally, among society's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is getting the most it can from its scarce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is defined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goods and services produced from each unit of labor 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 of workers required to produce a given amount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 of labor that can be saved by replacing workers with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actual amount of effort workers put into an hour of working time.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Aiden and Zaria charge people to park on their lawn while attending a nearby craft fair. At the current price of $10, six people park on their lawn. If they raise the price to $15, they know that only five people will want to park on their lawn. Whether they have six or five cars parked on their lawn does not affect their costs. From this information it follows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leave the price at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matter if they charge $10 or $15.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would do better charging $15 than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should raise the price even more.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market failure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the market on its own fails to allocate resources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unsuccessful advertising campaign which reduces demand for a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in which competition among firms becomes ruthless.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firm that is forced out of business because of losses.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short run, 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money supply increases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the money supply encourages firms to hire more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Lowering the money supply leads to a higher level of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 that encourage higher employment will also induce a lower rate of inflation.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were to intervene and set a wage for unskilled labor above the market wage, then we would expect, relative to the market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unskilled jobs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unskilled jobs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workers wanting unskilled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businesses using unskilled workers.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"invisible </w:t>
            </w:r>
            <w:r>
              <w:rPr>
                <w:rStyle w:val="DefaultParagraphFont"/>
                <w:rFonts w:ascii="Times New Roman" w:eastAsia="Times New Roman" w:hAnsi="Times New Roman" w:cs="Times New Roman"/>
                <w:b w:val="0"/>
                <w:bCs w:val="0"/>
                <w:i w:val="0"/>
                <w:iCs w:val="0"/>
                <w:smallCaps w:val="0"/>
                <w:color w:val="000000"/>
                <w:sz w:val="22"/>
                <w:szCs w:val="22"/>
                <w:bdr w:val="nil"/>
                <w:rtl w:val="0"/>
              </w:rPr>
              <w:t>hands"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ability to coordinate the decisions of the firms and households in the economy can be hindered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actions that distort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 in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enforcement of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much attention paid to efficiency.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A hair stylist currently cuts and colors hair for 50 clients per week and earns a profit. He is considering expanding his operation in order to serve more clients. Should he expand?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Yes, because cutting hair is profitable.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he may not be able to sell more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the marginal cost of serving more clients and the marginal revenue he will earn from serving more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depends on the average cost of serving more clients and the average revenue he will earn from serving more clients.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A worker in Thailand can earn $12 per day making cotton cloth on a hand loom. A worker in the United States can earn $82 per day making cotton cloth with a mechanical loom. What is the likely explanation for the difference in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textile workers belong to a union, whereas Thailand textile workers do not belong to a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is little demand for cotton cloth in Thailand and great demand in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Labor is more productive making cotton cloth with a mechanical loom than with a hand loom.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Thailand has a low-wage policy to make its textile industry more competitive in world markets.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cost of an item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hours needed to earn money to buy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you give up to get that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less than the dollar value of the item.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dollar value of the item.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government taxes the wealthy at a higher rate than it taxes the poor and then develops programs to redistribute the tax revenue from the wealthy to the poor. This redistribution of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efficient and more equal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efficient but less equal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more equal but less efficient for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less equal and less efficient for society.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A donut shop sells fresh-baked donuts from 6 a.m. until 5 p.m. every day. The shop does not sell day-old donuts, so all unsold donuts are thrown away at 5 p.m. each day. The cost of making and selling a dozen donuts is $1; there are no costs associated with throwing donuts away. If the manager has seven dozen donuts left at 4 p.m. on a particular day, which of the following alternatives is most attractive?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the price of the remaining donuts, even if the price falls below $1 per dozen.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the price of the remaining donuts, but under no circumstances should the price fall below $1 per dozen.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Throw the donuts away and produce seven fewer dozen donuts tomorrow.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Starting tomorrow, lower the price on all donuts so they will all be sold earlier in the day.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 economists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generally regard as a legitimate reason for the government to intervene in a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enforce 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protect an industry from foreign competition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correct statement about the relationship between inflation and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falling inflation is associated with falling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falling inflation is associated with rising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falling inflation is associated with falling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long run, falling inflation is associated with rising unemployment.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Large or persistent inflation is almost always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excessive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excessive growth in the quantity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higher-than-normal levels of productivity.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Communist countries worked under the premise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when left on their own without government intervention, will find the best use of available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planners were in the best position to determine the allocation of scarce resources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firms, guided by an "invisible hand," could achieve the most efficient allocation of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allowing the market forces of supply and demand to operate with no government intervention would achieve the most efficient allocation of scarce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refers to the idea that society has limited resources and therefore cannot produce all the goods and services people wish to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observations was made famous by Adam Smith in his book </w:t>
            </w:r>
            <w:r>
              <w:rPr>
                <w:rStyle w:val="DefaultParagraphFont"/>
                <w:rFonts w:ascii="Times New Roman" w:eastAsia="Times New Roman" w:hAnsi="Times New Roman" w:cs="Times New Roman"/>
                <w:b w:val="0"/>
                <w:bCs w:val="0"/>
                <w:i/>
                <w:iCs/>
                <w:smallCaps w:val="0"/>
                <w:color w:val="000000"/>
                <w:sz w:val="22"/>
                <w:szCs w:val="22"/>
                <w:bdr w:val="nil"/>
                <w:rtl w:val="0"/>
              </w:rPr>
              <w:t>The Wealth of Nations?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free lunch.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more when prices are high than when prices are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matter how much people earn, they tend to spend more than they earn.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and firms interacting in markets are guided by an "invisible hand" that leads them to desirable market outcomes.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Fundamentally, economics deals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poverty.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the collapse of communism, communist countries worked on the premise that economic well-being could be best attained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reliance on prices and individuals' self-interests.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system of large </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privately owned f</w:t>
                  </w:r>
                  <w:r>
                    <w:rPr>
                      <w:rStyle w:val="DefaultParagraphFont"/>
                      <w:rFonts w:ascii="Times New Roman" w:eastAsia="Times New Roman" w:hAnsi="Times New Roman" w:cs="Times New Roman"/>
                      <w:b w:val="0"/>
                      <w:bCs w:val="0"/>
                      <w:i w:val="0"/>
                      <w:iCs w:val="0"/>
                      <w:smallCaps w:val="0"/>
                      <w:color w:val="000000"/>
                      <w:sz w:val="22"/>
                      <w:szCs w:val="22"/>
                      <w:bdr w:val="nil"/>
                      <w:rtl w:val="0"/>
                    </w:rPr>
                    <w:t>irms.</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actions of government central planners.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Dee is an accomplished actress and a homeowner who pays a landscaper to maintain her lawn rather than do it herself. Dee has determined that she can earn more in the hour it would take her to work on her lawn than she must pay her landscaper. This scenario is an example of which principle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usually a good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can sometimes improve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rise when the government prints too much money.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Savion's aunt gave him $25 for his birthday with the condition that Savion buys himself something. In deciding how to spend the money, Savion narrows his options down to four choices: Option 1, </w:t>
            </w:r>
            <w:r>
              <w:rPr>
                <w:rStyle w:val="DefaultParagraphFont"/>
                <w:rFonts w:ascii="Times New Roman" w:eastAsia="Times New Roman" w:hAnsi="Times New Roman" w:cs="Times New Roman"/>
                <w:b w:val="0"/>
                <w:bCs w:val="0"/>
                <w:i w:val="0"/>
                <w:iCs w:val="0"/>
                <w:smallCaps w:val="0"/>
                <w:color w:val="000000"/>
                <w:sz w:val="22"/>
                <w:szCs w:val="22"/>
                <w:bdr w:val="nil"/>
                <w:rtl w:val="0"/>
              </w:rPr>
              <w:t>Option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Option </w:t>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val="0"/>
                <w:iCs w:val="0"/>
                <w:smallCaps w:val="0"/>
                <w:color w:val="000000"/>
                <w:sz w:val="22"/>
                <w:szCs w:val="22"/>
                <w:bdr w:val="nil"/>
                <w:rtl w:val="0"/>
              </w:rPr>
              <w:t>Option </w:t>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Each option costs $25. Finally, he decides on Option </w:t>
            </w:r>
            <w:r>
              <w:rPr>
                <w:rStyle w:val="DefaultParagraphFont"/>
                <w:rFonts w:ascii="Times New Roman" w:eastAsia="Times New Roman" w:hAnsi="Times New Roman" w:cs="Times New Roman"/>
                <w:b w:val="0"/>
                <w:bCs w:val="0"/>
                <w:i w:val="0"/>
                <w:iCs w:val="0"/>
                <w:smallCaps w:val="0"/>
                <w:color w:val="000000"/>
                <w:sz w:val="22"/>
                <w:szCs w:val="22"/>
                <w:bdr w:val="nil"/>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The opportunity cost of this decision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to Savion of the option he would have chosen had Option 2 not been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to Savion of Options 1, 3, and 4 combined.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average of the values to Savion of Options 1, 3, and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overall level of prices in an economy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substitution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an increase in the money supply is likely to lead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unemployment and lower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unemployment and higher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and lower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unemployment and higher inflation.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specialization, which increases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specialization, which reduces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specialization, which increases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specialization, which reduces costs.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claims is consistent with the views of mainstream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4 percent to 6 percent, then the rate of unemployment will temporarily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4 percent to 6 percent, then the rate of unemployment will temporarily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4 percent to 6 percent, then the rate of unemployment will permanently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we increase the rate of inflation from 4 percent to 6 percent, then the rate of unemployment will permanently rise.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trade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increases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trade, one country must win and one country must 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Bulgaria can benefit, potentially, from trade with any 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allows people to buy a greater variety of goods and services at lower cost.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For which of the following individuals would the opportunity cost of going to college be highest?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promising young mathematician who will command a high salary once she earns her college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student with average grades who has never held a job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famous, highly paid actor who wants to take time away from show business to finish college and earn a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student who is the best player on his college basketball team, but who lacks the skills necessary to play professional basketball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the most accurate statement about trade?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 nation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makes some nations better off and others worse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Trading for a good can make a nation better off only if the nation cannot produce that good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helps rich nations and hurts poor nations.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industries has a marginal cost that is close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Automobile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Aircraft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Furniture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famous observation that households and firms interacting in markets act as if they are guided by an "invisible hand" that leads them to desirable market outcomes comes from whose 1776 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David Ricardo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Thorstein Veblen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Maynard Keynes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exemplifies a principle of individual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Trade can make everyone better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can sometimes improve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something is what you give up to get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rise when the government prints too much money.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Senator Fujita argues that replacing the federal income tax with a national sales tax would increase the level of output. Senator Watson objects that this policy would benefit the rich at the expense of the poor.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6"/>
              <w:gridCol w:w="8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senators' arguments are primarily about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senators' arguments are primarily about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Fujita's argument is primarily about equality, while Senator Watson's argument is primarily about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Senator Fujita's argument is primarily about efficiency, while Senator Watson's argument is primarily about equality.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willingness of citizens to pay for vaccinations does not include the benefit society receives from having vaccinated citizens who cannot transmit an illness to others. This extra benefit society gets from vaccinating its citizens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equality both refer to how much a society can produce with its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 equality both refer to how fairly the benefits from using resources are distributed between members of a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how much a society can produce with its resources. Equality refers to how evenly the benefits from using resources are distributed among members of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refers to how evenly the benefits from using resources are distributed between members of society. Equality refers to how much a society can produce with its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driven 850 miles on a vacation and then you notice that you are only 50 miles from an attraction you hadn't known about, but would really like to see. In computing the opportunity cost of visiting this attraction you had not planned to visit, you should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the cost of driving the first 850 miles and the next 50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driving the first 850 miles, but not the cost of driving the next 50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driving the next 50 miles, but not the cost of driving the first 850 miles.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the cost of driving the first 850 miles nor the cost of driving the next 50 miles.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particular country in 1998, the average worker needed to work 25 hours to produce 40 units of output. In that same country in 2008, the average worker needed to work 40 hours to produce 68 units of output. In that country, the productivity of the average worker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decreased by 1.7 percent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remained unchanged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4.75 percent between 1998 and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by 6.25 percent between 1998 and 2008.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cost of flying a 350-seat plane for an airline is $350,000 and there are 10 empty seats on a flight. The marginal cost of flying a passenger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cannot be determined from the information given.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A typical society strives to get the most it can from its scarce resources. At the same time, the society attempts to distribute the benefits of those resources to the members of the society in a fair manner. However, redistributing income from rich to poor reduces the reward for working hard. Therefore, society faces a tradeoff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guns and butter.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and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and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and leisure.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firms is likely to have the greatest market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utility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farmer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grocery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electronics retailer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You go to the movieplex where movies ordinarily cost $8.00. You are intending to see a movie for which </w:t>
            </w:r>
            <w:r>
              <w:rPr>
                <w:rStyle w:val="DefaultParagraphFont"/>
                <w:rFonts w:ascii="Times New Roman" w:eastAsia="Times New Roman" w:hAnsi="Times New Roman" w:cs="Times New Roman"/>
                <w:b w:val="0"/>
                <w:bCs w:val="0"/>
                <w:i w:val="0"/>
                <w:iCs w:val="0"/>
                <w:smallCaps w:val="0"/>
                <w:color w:val="000000"/>
                <w:sz w:val="22"/>
                <w:szCs w:val="22"/>
                <w:bdr w:val="nil"/>
                <w:rtl w:val="0"/>
              </w:rPr>
              <w:t>you have a $2.50-off coupo</w:t>
            </w:r>
            <w:r>
              <w:rPr>
                <w:rStyle w:val="DefaultParagraphFont"/>
                <w:rFonts w:ascii="Times New Roman" w:eastAsia="Times New Roman" w:hAnsi="Times New Roman" w:cs="Times New Roman"/>
                <w:b w:val="0"/>
                <w:bCs w:val="0"/>
                <w:i w:val="0"/>
                <w:iCs w:val="0"/>
                <w:smallCaps w:val="0"/>
                <w:color w:val="000000"/>
                <w:sz w:val="22"/>
                <w:szCs w:val="22"/>
                <w:bdr w:val="nil"/>
                <w:rtl w:val="0"/>
              </w:rPr>
              <w:t>n good for only that movie at that time. However, when you get there you see a friend who asks if you would rather see a new release. Both movies start and end at the same time. If you decide to see the new release with your friend, what is your opportunity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you value the first movie + $2.50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you value the first movie + $8.00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your college institutes a new policy requiring you to pay for a permit to park your car in a campus parking lot.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not part of the opportunity cost of attending college if you would not have to pay for parking otherwise.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part of the opportunity cost of attending college if you would not have to pay for parking otherwise.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half of the cost of the parking permit is part of the opportunity cost of attending college.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parking permit is not part of the opportunity cost of attending college under any circumstances.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principles of economics suggest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5"/>
              <w:gridCol w:w="8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markets are seldom, if ever, a good way to organize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become involved in markets when trade between countries is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become involved in markets when those markets fail to produce efficient or fair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should never become involved in markets.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For a very long time the country of Tofu has had an inflation rate of 8 percent. Suddenly its inflation rate drops to 3 percent. The drop in the inflation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slower money supply growth. We would expect unemployment to be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slower money supply growth. We would expect unemployment to be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higher money supply growth. We would expect unemployment to be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could be due to higher money supply growth. We would expect unemployment to be lower.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overriding reason why households and societies face many decisions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incomes fluctuate with business cycles.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by nature, tend to disagree.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were to intervene in a market economy and fix the price of visiting a health care provider below the market price, then we would expect, relative to the market outcome,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visits people want to make and an increase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number of visits people want to make and a decrease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visits people want to make and an increase in the number of visits health care providers want to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number of visits people want to make and a decrease in the number of visits health care providers want to provide.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gas is considered to be a nonrenewable energy source.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gas is an unlimited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gas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scarce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gas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nonscarce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gas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not a resource.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externality?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Zima purchases a new pants suit.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Malik's bird chirps loudly during the night, waking his neighbors.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Roberto sells a book to Kevin, who uses the book and then gives it to Lee as a gift.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Kalene watches a scary movie.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Making rational decisions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margin means that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those decisions that do not impose a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evaluate how easily a decision can be reversed if problems arise.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 the marginal costs and marginal benefits of each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calculate the dollar costs for each decision.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society requires that firms reduce pollution, there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tradeoff because of reduced incomes </w:t>
                  </w:r>
                  <w:r>
                    <w:rPr>
                      <w:rStyle w:val="DefaultParagraphFont"/>
                      <w:rFonts w:ascii="Times New Roman" w:eastAsia="Times New Roman" w:hAnsi="Times New Roman" w:cs="Times New Roman"/>
                      <w:b w:val="0"/>
                      <w:bCs w:val="0"/>
                      <w:i w:val="0"/>
                      <w:iCs w:val="0"/>
                      <w:smallCaps w:val="0"/>
                      <w:color w:val="000000"/>
                      <w:sz w:val="22"/>
                      <w:szCs w:val="22"/>
                      <w:bdr w:val="nil"/>
                      <w:rtl w:val="0"/>
                    </w:rPr>
                    <w:t>to the firms' owners and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tradeoff only if some firms are forced to 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tradeoff, since the cost of reducing pollution falls only on the firms affected by the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tradeoff, since everyone benefits from reduced pollution.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"invisible hand"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central planners made economic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the decisions of households and firms lead to desirable market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 that large firms have over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regulations without which the economy would be less efficient.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activities will most likely impose an external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athlete works out at a gym.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postal worker smokes a cigarette in a crowded break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young father pushes his baby in a stroller.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construction worker eats a hotdog during her lunch break.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scarce for households but plentiful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plentiful for households but scarce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scarce for households and scarce for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plentiful for households and plentiful for economies.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Federal Reserve announces that it will be making a change to a key interest rate to increase the money supply. This is likely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about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about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hoping to reduce the demand for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is worried that the economy is growing too quickly.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production of goods and services and the unemployment rate are used to measure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interest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Candice is planning her activities for a hot summer day. She would like to go to the local swimming pool and see the latest blockbuster movie, but because she can only get tickets to the movie for the same time that the pool is open she can only choose one activity. This illustrates the basic principle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to incentives.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think at the margin.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face tradeoffs.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improvements in efficiency sometimes come at the expense of equality.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Bo buys and sells real estate. Two weeks ago, he paid $400,000 for a house on Cypress Street, intending to spend $50,000 on repairs and then sell the house for $500,000. Last week, the city government announced a plan to build a new landfill on Cypress Street just down the street from the house Bo purchased. As a result of the city's announced plan, Bo is weighing two alternatives: He can go ahead with the $50,000 in repairs and then sell the house for $390,000, or he can forgo the repairs and sell the house as it is for $350,000. He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the house and live 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 ahead with the $50,000 in repairs and sell the house for $390,000.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forgo the repairs and sell the house as it is for $350,000.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move the house from Cypress Street to a more desirable location, regardless of the cost of doing so.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Dale is a guitar teacher and Terrence is a tile layer. If Dale teaches Terrence's daughter to play the guitar in exchange for Terrence tiling Dale's kitchen floor,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Dale is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Terrence is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Dale and Terrence are made better off by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Dale nor Terrence are made better off by trade.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Thousands of people develop lung cancer from second-hand exposure to cigarette smoke.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an 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market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failure caused by equality.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market failure in this case.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of an individual to own and exercise control over scarce resources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property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refers to the size of the economic pie; equality refers to how the pie is divided.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policies usually improve upon both equality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long as the economic pie continually gets larger, no one will have to go hungry.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and equality can both be achieved if the economic pie is cut into equal pieces.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Prices direct economic activity in a market economy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influencing the actions of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scarcity of the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reducing opportunity cost of goods and services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allocating goods and services in the most equitable way.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your finance professor has been offered a corporate job with a 25 percent pay increase. He has decided to take the job. For him, the marginal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of leaving was greater than the marginal benefit.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leaving was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teaching was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of teaching was negative.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phenomenon of </w:t>
            </w:r>
            <w:r>
              <w:rPr>
                <w:rStyle w:val="DefaultParagraphFont"/>
                <w:rFonts w:ascii="Times New Roman" w:eastAsia="Times New Roman" w:hAnsi="Times New Roman" w:cs="Times New Roman"/>
                <w:b w:val="0"/>
                <w:bCs w:val="0"/>
                <w:i/>
                <w:iCs/>
                <w:smallCaps w:val="0"/>
                <w:color w:val="000000"/>
                <w:sz w:val="22"/>
                <w:szCs w:val="22"/>
                <w:bdr w:val="nil"/>
                <w:rtl w:val="0"/>
              </w:rPr>
              <w:t>scarcity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stems from the fact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economies' production methods are not 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most economies, wealthy people consume disproportionate quantities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restrict production of too many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limited.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between countries tends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both competition and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competition and increase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competition and reduce 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both competition and specialization.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decisionmaker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ignores marginal changes and focuses instead on "the big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ignores the likely effects of government policies when he or she makes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takes an action only if the marginal benefit of that action exceeds the marginal cost of that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takes an action only if the combined benefits of that action and previous actions exceed the combined costs of that action and previous actions.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willing to pay more for a diamond than for a bottle of water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cost of producing an extra diamond far exceeds the marginal cost of producing an extra bottle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marginal benefit of an extra diamond far exceeds the marginal benefit of an extra bottle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producers of diamonds have a much greater ability to manipulate diamond prices than producers of water have to manipulate water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prices are held artificially low by governments, since water is necessary for life.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externality is present in a market, economic efficiency may be enhanced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foreign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market participants.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weaker property rights.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two countries, Muria and Zenya. In Muria total annual output is worth $800 million and people work 40 million hours. In Zenya total annual output is worth $900 million and people work 50 million hours. In which country is productivity higher?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Melinda quits her job at a bank, which pays $30,000 a year, to enroll in a two-year graduate program. Her annual school expenses are $22,000 for tuition and fees and $2,000 for books. What is her opportunity cost of attending the two-year graduate program?</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a choice between going to the movies with a friend for two hours or working at your job. If you go to the movies, you will spend $7 on a ticket and $5 on popcorn. If you choose to work, you will earn $10 an hour.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working?</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people make decisions “at the margin” by comparing ______.</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Tracy quits her job, which pays $25,000 a year, to finish her college degree. Her annual college expenses are $12,000 for tuition and fees and $1,000 for books. What is her opportunity cost of attending college for the year?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another word for “marginal”?</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 refers to the size of the economic pie, and the term ______ refers to how the pie is divided.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$30,000 to produce 600 heart rate monitors. The company’s cost will be $30,070 if it produces an additional heart rate monitor. The company is currently producing 600 heart rate monitors.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company’s marginal cost?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reasons for the government to intervene in a market?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main difference between a centrally planned economy and a market economy?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a trade-off faced by society.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$30,000 to produce 600 heart rate monitors. The company’s cost will be $30,070 if it produces an additional heart rate monitor. The company is currently producing 600 heart rate monitors.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customer is willing to pay $60 for the 601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heart rate monitor. Should the company produce and sell it? Explain.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a choice between going to the movies with a friend for two hours or working at your job. If you go to the movies, you will spend $7 on a ticket and $5 on popcorn. If you choose to work, you will earn $10 an hour.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going to the movies?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study of ______ .</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With the understanding that people respond to incentives, outline the possible outcome for teachers if the K-12 school year is extended to 11 months per year instead of the existing 9 months per year.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centrally-planned economy, economic activity is guided by ______.</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short run, an increase in the money supply is likely to lead to ______ inflation and ______ unemployment.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One tradeoff society faces is between efficiency and equality. Define each term. If the U.S. government redistributes income from the rich to the poor, explain how this action affects equality as well as efficiency in the economy.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government intervention that is intended to reduce an externality.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a choice between going to the movies with a friend for three hours or working at your job. If you go to the movies, you will spend $12 on a ticket and $6 on popcorn. If you choose to work, you will earn $10 an hour.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working?</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______ to refer to a situation in which the market on its own fails to produce an efficient allocation of resources.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short-run effects of increasing the quantity of nation’s money?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______ to refer to an increase in the overall level of prices in the economy.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government policies that redistribute income from the rich to the poor might reduce efficiency.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study of economics depend upon the phenomenon of scarcity?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in Germany total annual output is worth $600 million and people work 40 million hours. In France total annual output is worth $700 million and people work 50 million hours. In which country do people enjoy a higher standard of living?</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Zack quits his job at a consulting firm, which pays $40,000 a year, to enroll in a two-year graduate program. His annual school expenses are $30,000 for tuition, $2,000 for books, and $600 for food. What is his opportunity cost of attending the two-year graduate program?</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$35,000 to produce 700 graphing calculators. The company’s cost will be $35,070 if it produces an additional graphing calculator. The company is currently producing 700 graphing calculators.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customer is willing to pay $60 for the 701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calculator. Should the company produce and sell it? Explain.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minimum price the company will charge for the 701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calculator?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$30,000 to produce 600 heart rate monitors. The company’s cost will be $30,070 if it produces an additional heart rate monitor. The company is currently producing 600 heart rate monitors.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company’s average cost?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what conditions might government intervention in a market economy improve the economy’s performance?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trade with other countries is beneficial.</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market failure.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basic types of economies?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Invisible hand is a term used by the economist ______ in his 1776 book </w:t>
            </w:r>
            <w:r>
              <w:rPr>
                <w:rStyle w:val="DefaultParagraphFont"/>
                <w:rFonts w:ascii="Times New Roman" w:eastAsia="Times New Roman" w:hAnsi="Times New Roman" w:cs="Times New Roman"/>
                <w:b w:val="0"/>
                <w:bCs w:val="0"/>
                <w:i/>
                <w:iCs/>
                <w:smallCaps w:val="0"/>
                <w:color w:val="000000"/>
                <w:sz w:val="22"/>
                <w:szCs w:val="22"/>
                <w:bdr w:val="nil"/>
                <w:rtl w:val="0"/>
              </w:rPr>
              <w:t>An Inquiry into the Nature and Causes of the Wealth of 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term “marginal change” mean?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an attempt by the government to lower inflation could cause unemployment to increase in the short-run.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possible causes of market failure?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203. </w:t>
            </w:r>
            <w:r>
              <w:rPr>
                <w:rStyle w:val="DefaultParagraphFont"/>
                <w:rFonts w:ascii="Times New Roman" w:eastAsia="Times New Roman" w:hAnsi="Times New Roman" w:cs="Times New Roman"/>
                <w:b w:val="0"/>
                <w:bCs w:val="0"/>
                <w:i w:val="0"/>
                <w:iCs w:val="0"/>
                <w:smallCaps w:val="0"/>
                <w:color w:val="000000"/>
                <w:sz w:val="22"/>
                <w:szCs w:val="22"/>
                <w:bdr w:val="nil"/>
                <w:rtl w:val="0"/>
              </w:rPr>
              <w:t>Invisible hand is a term used by the economist ______ to describe how the decisions of households and firms lead to desirable market outcomes.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have the afternoon free. You have a choice between going to the movies with a friend or studying economics for three hours. If you go to the movies, you will spend $8.00 on a ticket and $4.50 on popcorn. If you choose to study economics for three hours, you will raise your exam grade by 10 points.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going to the movies?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You have the afternoon free. You have a choice between going to the movies with a friend or studying economics for three hours. If you go to the movies, you will spend $12.00 on a ticket and $4.75 on popcorn. If you choose to study economics for three hours, you will raise your exam grade by 15 points.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205. 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going to the movies?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206. 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an example of government intervention that is intended to improve equality.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You have the afternoon free. You have a choice between going to the movies with a friend or studying economics for three hours. If you go to the movies, you will spend $12.00 on a ticket and $4.75 on popcorn. If you choose to study economics for three hours, you will raise your exam grade by 15 points.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207. 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studying economics?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______ to refer to fluctuations in economic activity, such as employment and production.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$35,000 to produce 700 graphing calculators. The company’s cost will be $35,070 if it produces an additional graphing calculator. The company is currently producing 700 graphing calculators.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209. 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company’s average cost?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externality and give an example.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prices reflect in a market economy?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opportunity cost. What is the opportunity cost to you of attending college? What was your opportunity cost of coming to class today?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$30,000 to produce 600 heart rate monitors. The company’s cost will be $30,070 if it produces an additional heart rate monitor. The company is currently producing 600 heart rate monitors.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213. 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minimum price that would induce this company to produce the 601</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heart rate monitor?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214. </w:t>
            </w:r>
            <w:r>
              <w:rPr>
                <w:rStyle w:val="DefaultParagraphFont"/>
                <w:rFonts w:ascii="Times New Roman" w:eastAsia="Times New Roman" w:hAnsi="Times New Roman" w:cs="Times New Roman"/>
                <w:b w:val="0"/>
                <w:bCs w:val="0"/>
                <w:i w:val="0"/>
                <w:iCs w:val="0"/>
                <w:smallCaps w:val="0"/>
                <w:color w:val="000000"/>
                <w:sz w:val="22"/>
                <w:szCs w:val="22"/>
                <w:bdr w:val="nil"/>
                <w:rtl w:val="0"/>
              </w:rPr>
              <w:t>Debbie quits her job, which pays $30,000 a year, to finish her college degree. Her annual college expenses are $10,000 for tuition, $2,000 for books, and $700 for food. What is her opportunity cost of attending college for the year?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 refers to a small incremental adjustment to an existing plan of action.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costs a company $35,000 to produce 700 graphing calculators. The company’s cost will be $35,070 if it produces an additional graphing calculator. The company is currently producing 700 graphing calculators.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216. 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the company’s marginal cost?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use the term ______ to refer to the ability of a single person (or a small group) to have a substantial influence on market prices.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“invisible hand” refers to?</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that you have a choice between going to the movies with a friend for three hours or working at your job. If you go to the movies, you will spend $12 on a ticket and $6 on popcorn. If you choose to work, you will earn $10 an hour.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219. 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going to the movies?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Scenario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have the afternoon free. You have a choice between going to the movies with a friend or studying economics for three hours. If you go to the movies, you will spend $8.00 on a ticket and $4.50 on popcorn. If you choose to study economics for three hours, you will raise your exam grade by 10 points.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220. </w:t>
            </w:r>
            <w:r>
              <w:rPr>
                <w:rStyle w:val="DefaultParagraphFont"/>
                <w:rFonts w:ascii="Times New Roman" w:eastAsia="Times New Roman" w:hAnsi="Times New Roman" w:cs="Times New Roman"/>
                <w:b/>
                <w:bCs/>
                <w:i w:val="0"/>
                <w:iCs w:val="0"/>
                <w:smallCaps w:val="0"/>
                <w:color w:val="000000"/>
                <w:sz w:val="22"/>
                <w:szCs w:val="22"/>
                <w:bdr w:val="nil"/>
                <w:rtl w:val="0"/>
              </w:rPr>
              <w:t>Refer to Scenario 1-1.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What is your opportunity cost of studying economics?</w:t>
            </w:r>
          </w:p>
        </w:tc>
      </w:tr>
    </w:tbl>
    <w:p>
      <w:pPr>
        <w:bidi w:val="0"/>
        <w:spacing w:after="75"/>
        <w:jc w:val="left"/>
      </w:pPr>
    </w:p>
    <w:p>
      <w:pPr>
        <w:pageBreakBefore/>
        <w:bidi w:val="0"/>
        <w:spacing w:before="0" w:beforeAutospacing="0" w:after="0" w:afterAutospacing="0"/>
        <w:jc w:val="left"/>
      </w:pPr>
      <w:r>
        <w:rPr>
          <w:rStyle w:val="DefaultParagraphFont"/>
          <w:rFonts w:ascii="Times New Roman" w:eastAsia="Times New Roman" w:hAnsi="Times New Roman" w:cs="Times New Roman"/>
          <w:b/>
          <w:bCs/>
          <w:strike w:val="0"/>
          <w:color w:val="000000"/>
          <w:sz w:val="22"/>
          <w:szCs w:val="22"/>
          <w:u w:val="single"/>
          <w:bdr w:val="nil"/>
          <w:rtl w:val="0"/>
        </w:rPr>
        <w:t>Answer Key</w:t>
      </w:r>
      <w:r>
        <w:br/>
      </w: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In Muria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$108,000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have received from going to the movies with your friend.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costs and marginal benefits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$38,000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 additional</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equality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promote efficiency and equality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market economy, decisions are guided by prices and individual self-interest. In a centrally planned economy, economic activity is guided by the government.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and equality; a clean environment and a high level of income; guns and butter (national defense and consumer goods)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marginal cost ($70) exceeds the marginal benefit ($60).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$32</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how society manages its scarce resources.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working longer per year would be perceived by many teachers as a definite increase in the cost of teaching. Even with additional compensation, many teachers look at summers off as a major benefit of the education profession. If this benefit were eliminated or diminished, some teachers may perceive that the marginal cost of teaching would now be greater than the marginal benefit and would choose to leave teaching.</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lower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Efficiency is the property of society getting the most it can from its scarce resources. Equality is defined as the property of distributing economic prosperity evenly among the members of society. Often, these two goals conflict. When the government redistributes income from the rich to the poor, it reduces the reward for working hard. Fewer goods and services are produced and the economic pie gets smaller. When the government tries to cut the economic pie into more equal slices, the pie gets smaller. Policies aimed at achieving a more equal distribution of economic well-being, such as the welfare system, try to help those members of society who are most in need. The individual income tax asks the financially successful to contribute more than others to support the government.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Laws that restrict the smoking of cigarettes in public places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have received from going to the movies with your friend.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inflation and lower unemployment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They reduce the reward for working hard. As a result, people work less and produce fewer goods and services.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economics is the study of how society allocates its scarce resources, if there were no scarcity, there would be no need for economics. Everyone could have all the goods and services they wanted. No one would have to make decisions based on tradeoffs, because there would be no opportunity cost associated with the decision. (It is difficult to conceive of a situation where time is not scarce, however).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In Germany. Almost all variation in the standard of living across countries is due to differences in productivity.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$144,000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No, because the marginal cost ($70) is less than the marginal benefit ($60).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there is a market failure, such as an externality or monopoly, government regulation might improve the well-being of society by promoting efficiency. If the distribution of income or wealth is considered to be unfair by society, government intervention might achieve a more equal distribution of economic well-being.</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allows countries to specialize in what they do best, which increases total output.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failure is a situation in which the market on its own fails to produce an efficient allocation of resources.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Centrally planned economies and market economies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incremental adjustment to a plan of action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201. </w:t>
            </w:r>
            <w:r>
              <w:rPr>
                <w:rStyle w:val="DefaultParagraphFont"/>
                <w:rFonts w:ascii="Times New Roman" w:eastAsia="Times New Roman" w:hAnsi="Times New Roman" w:cs="Times New Roman"/>
                <w:b w:val="0"/>
                <w:bCs w:val="0"/>
                <w:i w:val="0"/>
                <w:iCs w:val="0"/>
                <w:smallCaps w:val="0"/>
                <w:color w:val="000000"/>
                <w:sz w:val="22"/>
                <w:szCs w:val="22"/>
                <w:bdr w:val="nil"/>
                <w:rtl w:val="0"/>
              </w:rPr>
              <w:t>To lower inflation, the government may choose to reduce the money supply in the economy. When the money supply is reduced, prices don't adjust immediately. Lower spending, combined with prices that are too high, reduces sales and causes workers to be laid off. Hence, the lower price level is associated with higher unemployment.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Externality and market power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203. </w:t>
            </w:r>
            <w:r>
              <w:rPr>
                <w:rStyle w:val="DefaultParagraphFont"/>
                <w:rFonts w:ascii="Times New Roman" w:eastAsia="Times New Roman" w:hAnsi="Times New Roman" w:cs="Times New Roman"/>
                <w:b w:val="0"/>
                <w:bCs w:val="0"/>
                <w:i w:val="0"/>
                <w:iCs w:val="0"/>
                <w:smallCaps w:val="0"/>
                <w:color w:val="000000"/>
                <w:sz w:val="22"/>
                <w:szCs w:val="22"/>
                <w:bdr w:val="nil"/>
                <w:rtl w:val="0"/>
              </w:rPr>
              <w:t>Adam Smith</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204. </w:t>
            </w:r>
            <w:r>
              <w:rPr>
                <w:rStyle w:val="DefaultParagraphFont"/>
                <w:rFonts w:ascii="Times New Roman" w:eastAsia="Times New Roman" w:hAnsi="Times New Roman" w:cs="Times New Roman"/>
                <w:b w:val="0"/>
                <w:bCs w:val="0"/>
                <w:i w:val="0"/>
                <w:iCs w:val="0"/>
                <w:smallCaps w:val="0"/>
                <w:color w:val="000000"/>
                <w:sz w:val="22"/>
                <w:szCs w:val="22"/>
                <w:bdr w:val="nil"/>
                <w:rtl w:val="0"/>
              </w:rPr>
              <w:t>$12.50 and 10 points on your exam grade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205. </w:t>
            </w:r>
            <w:r>
              <w:rPr>
                <w:rStyle w:val="DefaultParagraphFont"/>
                <w:rFonts w:ascii="Times New Roman" w:eastAsia="Times New Roman" w:hAnsi="Times New Roman" w:cs="Times New Roman"/>
                <w:b w:val="0"/>
                <w:bCs w:val="0"/>
                <w:i w:val="0"/>
                <w:iCs w:val="0"/>
                <w:smallCaps w:val="0"/>
                <w:color w:val="000000"/>
                <w:sz w:val="22"/>
                <w:szCs w:val="22"/>
                <w:bdr w:val="nil"/>
                <w:rtl w:val="0"/>
              </w:rPr>
              <w:t>$16.75 and 15 points on your exam grade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206. 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tax; the welfare system</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have received from going to the movies with your friend.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cycle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209. </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one person’s actions on the well-being of a bystander; pollution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a good to society and the cost to society of making the good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Whatever must be given up to obtain some item it its opportunity cost. Basically, this would be a person's second choice. The opportunity cost of a person attending college is the value of the best alternative use of that person's time, as well as the additional costs the person incurs by making the choice to attend college. For most students this would be the income the student gives up by not working plus the cost of tuition and books, and any other costs they incur by attending college that they would not incur if they chose not to attend college. A student's opportunity cost of coming to class was the value of the best opportunity the student gave up. (For most students, that seems to be sleep.)</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213. </w:t>
            </w: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214. </w:t>
            </w:r>
            <w:r>
              <w:rPr>
                <w:rStyle w:val="DefaultParagraphFont"/>
                <w:rFonts w:ascii="Times New Roman" w:eastAsia="Times New Roman" w:hAnsi="Times New Roman" w:cs="Times New Roman"/>
                <w:b w:val="0"/>
                <w:bCs w:val="0"/>
                <w:i w:val="0"/>
                <w:iCs w:val="0"/>
                <w:smallCaps w:val="0"/>
                <w:color w:val="000000"/>
                <w:sz w:val="22"/>
                <w:szCs w:val="22"/>
                <w:bdr w:val="nil"/>
                <w:rtl w:val="0"/>
              </w:rPr>
              <w:t>$42,000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215. </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change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216. </w:t>
            </w: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217. 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 power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218. </w:t>
            </w:r>
            <w:r>
              <w:rPr>
                <w:rStyle w:val="DefaultParagraphFont"/>
                <w:rFonts w:ascii="Times New Roman" w:eastAsia="Times New Roman" w:hAnsi="Times New Roman" w:cs="Times New Roman"/>
                <w:b w:val="0"/>
                <w:bCs w:val="0"/>
                <w:i w:val="0"/>
                <w:iCs w:val="0"/>
                <w:smallCaps w:val="0"/>
                <w:color w:val="000000"/>
                <w:sz w:val="22"/>
                <w:szCs w:val="22"/>
                <w:bdr w:val="nil"/>
                <w:rtl w:val="0"/>
              </w:rPr>
              <w:t>How the decisions of self-interested households and firms lead to desirable market outcomes.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219. </w:t>
            </w:r>
            <w:r>
              <w:rPr>
                <w:rStyle w:val="DefaultParagraphFont"/>
                <w:rFonts w:ascii="Times New Roman" w:eastAsia="Times New Roman" w:hAnsi="Times New Roman" w:cs="Times New Roman"/>
                <w:b w:val="0"/>
                <w:bCs w:val="0"/>
                <w:i w:val="0"/>
                <w:iCs w:val="0"/>
                <w:smallCaps w:val="0"/>
                <w:color w:val="000000"/>
                <w:sz w:val="22"/>
                <w:szCs w:val="22"/>
                <w:bdr w:val="nil"/>
                <w:rtl w:val="0"/>
              </w:rPr>
              <w:t>$48</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have received from going to the movies with your friend.</w:t>
            </w:r>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Donald Jacobs</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GE2TONZZGAYDGNZS</vt:lpwstr>
  </property>
</Properties>
</file>