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vector quantity has only a magnitude and no direction associated with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Motion in a circle at constant speed is motion with constant acceleration.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Motion in a circle at constant speed is motion with constant velocity.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Uniform motion is any motion at constant speed.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terms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velocity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speed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have identical meanings in physics.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an object’s speed is constant, its velocity must also be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an object’s velocity is constant, its speed must also be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proper abbreviation for ‘seconds’ is ‘sec.’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proper abbreviation for ‘grams’ is ‘g.’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proper abbreviation for ‘kilohertz’ is ‘kHz.’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metric prefix that means one thousand is milli-.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Twenty milliseconds is 0.020 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There are one thousand megabytes in a gigabyte.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second is a metric unit of measure.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number of cycles of a periodic process that occur per unit time is called the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time for one complete cycle of a periodic process to take place is called the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period of oscillation for a signal having a frequency of 60 Hz is 60 seconds.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maximum possible speed in nature is the speed of light.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Experimenting is part of the scientific method.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body at the end of a spring oscillates up and down ten times in five seconds. The period of oscillation is 2 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distance vs. time graph is the acceleration.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velocity vs. time graph is the acceleration.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moving in a circle undergoes centripetal acceleration.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an object’s acceleration is positive, its speed must be increasing.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52"/>
              <w:gridCol w:w="73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It could have a negative velocity that is getting less negative, which corresponds to a </w:t>
                  </w: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creasing speed.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fast-moving body must have a larger acceleration than a slow-moving body.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aircraft approaches a runway that runs directly east as a strong wind blows out of the south. The direction that the aircraft should aim in order to land is east of north.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figure shows a distance versus time graph for an object.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92pt;width:237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of the moving object is a non-zero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the moving object is a non-zero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figure shows the distance versus time graph of an object.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27" type="#_x0000_t75" style="height:192pt;width:240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of the moving object is a non-zero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the moving object is a non-zero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figure shows a distance vs. time graph of an object with three distinct regions, I, II, and III.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28" type="#_x0000_t75" style="height:192pt;width:187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zero in region II.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positive in region II.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never negative.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acceleration is zero only in region II.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acceleration is negative in region III.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 is never at rest.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speed is greatest in region I.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ball thrown upwards reaches a maximum height and then comes back down to the original level.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upwards the velocity and acceleration both point up.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4:39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the peak of the motion the velocity and acceleration are both zero.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downwards the velocity and acceleration both point down.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body moves in circular motion at constant speed the velocity and acceleration point in opposite directions.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a ball as it rolls down a ramp is 4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ball is referred to 2 s after it starts to roll.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distance from the starting point is 16 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acquired after starting from rest is 8 m/s.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after starting from rest is 8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goes around a 200 m radius curve at a constant speed of 40 m/s. Its acceleration is 8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changing his speed from 10 m/s to 30 m/s in 4 seconds. The acceleration of the racecar is 10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and his racecar travels 20 meters in 2 seconds starting from rest. The acceleration of the racecar is 5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fundamental physical quantities?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19"/>
              <w:gridCol w:w="220"/>
              <w:gridCol w:w="34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space, time, and matter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kilograms, seconds, and 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length, time, and mass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momentum, energy, and mass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proper abbreviation for ‘seconds?’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none. It should always be spelled out.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proper abbreviation for ‘kilohertz?’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kHz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proper abbreviation for ‘grams?’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metric prefix means one thousand?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milli-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centi-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mega-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Twenty milliseconds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0.00002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0.0002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0.002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20000 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Fifteen microseconds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0.0000015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0.000015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0.00015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15000000 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Twenty kilometers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200,000 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20,000 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2,000 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 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0.02 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microcuries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200,000 Ci.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0.0002 Ci.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0.00002 Ci.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0.000002 Ci.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0.00000002 Ci.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megabytes are there in a gigabyte?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40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1000000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expressions like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v and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stands for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186"/>
              <w:gridCol w:w="220"/>
              <w:gridCol w:w="14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“change in”.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“triangle”.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constant of proportionality.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variable.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number of cycles of a periodic process that occur per unit time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amplitude.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wavelength.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time for one complete cycle of a periodic process to take place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amplitude.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wavelength.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body at the end of a spring oscillates up and down ten times in five seconds. The period of oscillation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 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period of a signal that has a frequency of 60 Hz?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8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 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 s¯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1/60 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7/14/2016 2:52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distance vs. time graph is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19"/>
              <w:gridCol w:w="220"/>
              <w:gridCol w:w="2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distance.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velocity.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acceleration.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velocity vs. time graph is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19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distance.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velocity.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acceleration.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object moving in a circle undergoes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 acceleration.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free fall.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centripetal acceleration.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 acceleration.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Motion in a circle at constant speed is motion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479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 acceleration.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 velocity.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of the above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14"/>
              <w:gridCol w:w="7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Both </w:t>
                  </w: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continuously changing direction and therefore not 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aircraft approaches a runway that runs directly east as a strong wind blows out of the south. The direction that the aircraft should point in order to land on the runway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east of north.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south of east.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south.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GPS stands for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metric system of measurement.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grams per second.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Global Positioning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space shuttle.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Instantaneous speed and average speed are equal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19"/>
              <w:gridCol w:w="220"/>
              <w:gridCol w:w="31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always.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 motion at constant speed.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 accelerated motion.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never.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7/14/2016 2:53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the velocity of an object is negative,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its speed is 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its velocity does not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reversing direction.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moving in the direction labeled negative.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position w:val="-67"/>
              </w:rPr>
              <w:pict>
                <v:shape id="_x0000_i1029" type="#_x0000_t75" style="height:78.75pt;width:118.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sum of vectors A and B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15"/>
              <w:gridCol w:w="220"/>
              <w:gridCol w:w="1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30" type="#_x0000_t75" style="height:13.5pt;width:90.75pt">
                        <v:imagedata r:id="rId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31" type="#_x0000_t75" style="height:18pt;width:55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32" type="#_x0000_t75" style="height:27pt;width:38.25pt">
                        <v:imagedata r:id="rId1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3"/>
                    </w:rPr>
                    <w:pict>
                      <v:shape id="_x0000_i1033" type="#_x0000_t75" style="height:95.25pt;width:20.25pt">
                        <v:imagedata r:id="rId1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figure shows a distance versus time graph for an object.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34" type="#_x0000_t75" style="height:192pt;width:237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of the moving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the moving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figure shows the distance versus time graph of an object.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35" type="#_x0000_t75" style="height:192pt;width:240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of the moving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the moving object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determinable.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(2)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figure shows a distance vs. time graph of an object with three distinct regions, I, II, and III.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36" type="#_x0000_t75" style="height:192pt;width:187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zero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positive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velocity is negative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acceleration is negative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 is at rest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speed is greatest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ball thrown upwards reaches a maximum height and then comes back down to the original level.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upwards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up and the acceleration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down and the acceleration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acceleration is zero.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the maximum height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up and the acceleration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down and the acceleration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is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acceleration is zero.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downwards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up and the acceleration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points down and the acceleration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both point down.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acceleration is zero.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body moves in circular motion at constant speed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point in the same direction.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point in opposite directions.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velocity and acceleration point perpendicular to each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acceleration is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ball is dropped from a rooftop of a building and falls for two seconds. The acceleration of gravity is 9.8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ball is referred to at the two-second time.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distance the ball is below the rooftop in meters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of the ball in m/s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the ball in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a ball as it rolls down a ramp is 4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ball is referred to 2 s after it starts to roll.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distance from the starting point in meters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acquired after starting from rest in m/s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in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after starting from rest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goes around a 200 m radius curve at a constant speed of 40 m/s. Its acceleration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changing his speed from 10 m/s to 30 m/s in 4 seconds. The acceleration of the racecar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7.5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and his racecar travels 20 meters in 2 seconds starting from rest. The acceleration of the racecar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9.8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8:54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maximum possible speed in nature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40"/>
              <w:gridCol w:w="220"/>
              <w:gridCol w:w="2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warp 10.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speed of light.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infinite.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unknown.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9:12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Freely falling bodies experience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with constant velocity.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with zero acceleration.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with constant acceleration.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at a constant speed.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7/14/2016 2:54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physical quantities?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volume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metric units?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miles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units of measure?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volume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English units?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13"/>
              <w:gridCol w:w="220"/>
              <w:gridCol w:w="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kilometers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slugs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notation s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bdr w:val="nil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means the same thing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93"/>
              <w:gridCol w:w="22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1/s.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Hz.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 second.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7/13/2016 9:13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figure shows a distance vs. time graph of an object with three distinct regions, I, II, and III.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0"/>
              </w:rPr>
              <w:pict>
                <v:shape id="_x0000_i1037" type="#_x0000_t75" style="height:192pt;width:187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object’s acceleration is zero in region(s)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0"/>
              <w:gridCol w:w="220"/>
              <w:gridCol w:w="14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regions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 vs. t graph 3 regions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1:52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are a part of the scientific method?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7"/>
              <w:gridCol w:w="220"/>
              <w:gridCol w:w="1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hypothesis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experiment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dogma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observation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“uniform motion?”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smooth motion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with zero acceleration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with constant velocity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at a constant speed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motion along a straight path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objects is moving with constant velocity but changing acceleration?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rock dropped from a bridge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car going around a banked curve at 40 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aircraft being launched off of an aircraft carrier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aircraft in a banked turn at 100 m/s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6/15/2016 12:45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quantity that has only a magnitude but no direction associated with it is called a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scalar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quantity that has both a magnitude and direction associated with it is called a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proper abbreviation for ‘seconds’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notation s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  <w:bdr w:val="nil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means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 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proper abbreviation for ‘kilohertz’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kHz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number of cycles of a periodic process that occur per unit time is called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time for one complete cycle of a periodic process to take place is called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expressions like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v and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t,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stands for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change 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body at the end of a spring oscillates up and down ten times in five seconds. The period of oscillation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velocity vs. time graph is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acceleration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distance vs. time graph is the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velocity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aircraft approaches a runway that runs directly east as a strong wind blows out of the south. The direction that the aircraft should points in order to land on the runway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south of east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ball thrown upwards reaches a maximum height and then comes back down to the original level.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upwards, the velocity points __________ and the acceleration points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up,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the peak of the motion, the velocity is __________ and the acceleration points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zero,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ball is going downwards, the velocity points __________ and the acceleration points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down, 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thrown upwards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body moves in circular motion at constant speed, the velocity and acceleration point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perpendicular to each other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an object’s acceleration is nonzero, its velocity must be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ball is dropped from a rooftop of a building and falls for two seconds. The acceleration of gravity is 9.8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ball is referred to at the two-second time.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ball is referred to at the two-second time.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distance below the rooftop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19.6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ball is referred to at the two-second time.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19.6 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ball is referred to at the two-second time.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9.8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dropped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a ball as it rolls down a ramp is 4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ball is referred to 2 s after it starts to roll. 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distance from the starting point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after starting from rest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velocity acquired after starting from rest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 rolls down a ramp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7/29/2016 4:57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goes around a 200 m radius curve at a constant speed of 40 m/s. Its acceleration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changing his speed from 10 m/s to 30 m/s in 4 seconds. The acceleration of the racecar is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racecar driver steps on the gas, and his racecar travels 20 meters in 2 seconds starting from rest. The acceleration of the racecar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glider is in a banked curve with a radius of 125 m radius curve at a constant speed of 10 m/s. Its acceleration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6/14/2016 12:28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pilot punches the throttle lever forward, changing his speed from 0 m/s to 40 m/s in 7 seconds. The acceleration of the racecar is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5.7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6/14/2016 12:28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aircraft undergoes a constant acceleration of 11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for 12 seconds. The distance traveled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792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6/15/2016 12:45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Gateway Arch in St. Louis, Missouri is 630 feet tall. Express this distance in meters and in kilometers.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192 m, 0.192 km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Devil’s Tower National Monument is 1280 ft high. Convert this height to meters.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runner in a race takes 2.7 seconds to go from the 40 meter mark to the 70-meter mark.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(a) What is the runner’s speed?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(b) How far would the runner go in 8 seconds if this speed is maintained?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(c) How long did it take the runner to cover the first 40 m (assuming the same speed was maintained)?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11.1 m/s, 89 m, 3.6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7/12/2016 12:11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During takeoff a jet aircraft goes from 0 m/s to 60 m/s in 5 seconds.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(a) What is the jet’s acceleration?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(b) What is the jet’s speed after 22 seconds?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264 m/s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6/14/2016 12:32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acceleration of a ball as it rolls down a ramp is 3 m/s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It starts from rest.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(a) What is the ball’s speed after 4 seconds?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(b) How far does the ball travel during the 4 seconds?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 m/s, 24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race car goes around a curve at 50 m/s. The radius of the curve is 400 m. What is the car’s acceleration?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6.25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‘cliff diver’ in Mexico dives off a high cliff and falls for 2.3 seconds before hitting the water.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(a) How fast is the diver going at impact?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(b) How far below the cliff is the diver at this point?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 m/s, 25.9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6/14/2016 12:34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high performance aircraft is executing a tight turn at 135 m/s. The radius of the curve is 750 m. What is the aircraft’s acceleration?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24.3 m/s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item with the correct statement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"/>
              <w:gridCol w:w="2632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acceleration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Aristotle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centripetal acceleration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Galileo Galilei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kilo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milli-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scalar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velocity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vector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constant acceleration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6/13/2016 10:28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6/15/2016 1:47 PM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number of cycles of a periodic process that occur per unit time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slope of a distance versus time graph equals this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any physical quantity that has a direction associated with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any physical quantity that does not have a direction associated with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rate of change of velocity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time it takes for one complete cycle of a periodic process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any object moving in a circle undergoes this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metric prefix that means one thousand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correctly analyzed the motion of a falling body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most widely used system of measure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object undergoing free fall in a vacuum experiences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2"/>
      <w:footerReference w:type="default" r:id="rId1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01: The Study of Motion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The Study of Motion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