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widely accepted system of measurement is the metric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Earth is approximately 13,000 km in diameter.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convenient method to write very large numbers is to use scientific notation.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Universe consists of the Sun, its family of planets, and some smaller bodies such as moons, asteroids, and comets.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Jupiter, Saturn, Uranus, and Neptune are only located at a distance of 1 AU or less from the Sun.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Uranus is one of a group of dwarf planets and other small objects that have been discovered circling the Sun beyond Neptune.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Our Solar System formed 14 billion years ago with the Big Bang.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2"/>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When Is Now?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ASTR.SEED.16.1-2 - How does human history fit into the history of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Humanity is very new to the Universe.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2"/>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When Is Now?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ASTR.SEED.16.1-2 - How does human history fit into the history of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Scientists try to form hypotheses that explain how nature works.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Study Astronomy?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ASTR.SEED.16.1-3 - Why study astronomy?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scientific method is a simple, mechanical way of grinding facts into understanding.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Study Astronomy?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ASTR.SEED.16.1-3 - Why study astronomy?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 planet is massive enough to be rounded by its own gravity.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7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analyzing driveway lengths within your neighborhood and surrounding neighborhoods, and your data is to be presented to the city council. Which would be the most appropriate unit of measurement?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kilometers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feet millimeters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need to drive to a research site to collect some samples. The site is 250 miles away. What is the approximate distance in kilometers?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250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106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400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500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156 km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Jupiter is located approximately 5.2 AU away from the Sun. What is the distance in kilometers?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Earth’s distance from the Sun?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0.39 AU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0.72 AU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 AU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1.5 AU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2.8 AU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best represents 5,362,000,000 kilometers in scientific notation?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53.6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5.362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5.362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Uranus is approximately 3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km away from the Sun. What is the distance in astronomical units?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AU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AU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AU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AU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AU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Approximately how long does it take light to reach the Earth from the Sun?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 min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8 min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 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8 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 AU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the correct order of the planets, moving from closest to the Sun to farthest from the Sun?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Mercury, Venus, Earth, Saturn, Mars, Jupiter, Neptune, Uranus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Mercury, Venus, Earth, Mars, Jupiter, Saturn, Uranus, Neptune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Venus, Mercury, Mars, Earth, Saturn, Jupiter, Neptune, Uranus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Mars, Venus, Earth, Mercury, Jupiter, Saturn, Uranus, Neptune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Mercury, Venus, Earth, Mars, Jupiter, Saturn, Neptune, Uranus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did the International Astronomical Union classify Pluto as in 2006?</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asteroid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dwarf planet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meteor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unit of measurement is used to describe extraordinary large distances, such as the distance of other stars from our own?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You discover a new star that is 352,800 AU away. What is the distance in light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3.53 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Sun made up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hot 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star Wolf 359 is 7.7 light years away. What is that distance in kilometers?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0.78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position w:val="-25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263.25pt;width:294.75pt">
                  <v:imagedata r:id="rId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Figure 1</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the above image (Figure 1)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galaxy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Solar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extrasolar planet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Figure 1, what is the pointer indicating?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extrasolar planet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Solar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spiral arm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dwarf planets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galaxy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these planets is approximately the same size as Earth?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Venus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Saturn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Mercury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Pluto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these planets is just 0.39 AU from the Sun?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Jupiter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Venus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Mercury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Since Mars is 1.5 AU from the Sun, how long would it take for sunlight to reach the surface of Mars?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 min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8 min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12 min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 hr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 hr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Big Bang is a theory describing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birth of our Solar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start of civilization on Earth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beginning of planet 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beginning of the Universe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massive extinction of dinosaurs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2"/>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When Is Now?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ASTR.SEED.16.1-2 - How does human history fit into the history of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did life first appear on Earth?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14 billion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400 million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4.6 billion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65 million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3.4 billion years ago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2"/>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When Is Now?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ASTR.SEED.16.1-2 - How does human history fit into the history of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process do scientists use to determine how nature works?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observational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scientific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brainstorming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laboratory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naturalistic method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Study Astronomy?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ASTR.SEED.16.1-3 - Why study astronomy?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very first step of the scientific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Design 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Form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Analyze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Generate a conclusion.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Perform an 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Study Astronomy?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ASTR.SEED.16.1-3 - Why study astronomy?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list is in order of increasing 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 planet, galaxy, solar system, Universe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planet, star, solar system, galaxy, Universe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planet, star, solar system, Universe, galaxy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 planet, galaxy, Universe, solar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planet, galaxy, solar system, star, Universe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7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Why are extrasolar planets difficult to detect?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generally small.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faint.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too close to the glare of their respective parent star.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7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discovery that whether peas are smooth or wrinkled is an inherited trait was made by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Einstein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Hubble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Hershel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Bohr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7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Matching</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Match the astronomical object to its definition or example.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galaxy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planet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extrasolar planet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solar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dwarf planet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consists of a star with orbiting planets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​spherical, rocky, or gaseous bodies that orbit a star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 small object that orbits the Sun beyond Neptune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planets orbiting stars beyond our own solar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 great cloud of stars, gas, and dust held together by the combined gravity of all of its matter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self-luminous ball of hot gas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Astronomers use _______________ to express distance from the Sun.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astronomical units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AU</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celestial object _______________ is just one of many small objects that orbit the Sun beyond Neptune.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Pluto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Earth _______________ on its axis, it produces the cycle of day and night.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rotates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Universe is too big to discuss distance without using 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notation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 common misconception that a light-year is a unit of 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size of a star’s image in a photo tells you how _______________ the star appears.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Our Solar System resides in the _______________ Galaxy.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Milky Way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_______________contains all of the galaxies, solar systems, stars, and planets.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Astronomers refer to the beginning of the Universe as the 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2"/>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big bang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When Is Now?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ASTR.SEED.16.1-2 - How does human history fit into the history of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formation of our _______________ occurred about 4.6 billion years ago.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2"/>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Solar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When Is Now?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ASTR.SEED.16.1-2 - How does human history fit into the history of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Galaxies are held together by the ___________ force acting on its matter.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7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gravitational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Why do we study astronomy?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Astronomy is important to you because it will tell you what you are. As you study astronomy, you will learn how you fit into the history of the Universe. You will learn that the atoms in your body had their birth in the big bang when the Universe began.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Those atoms have been cooked and remade inside generations of stars, and now, after more than 10 billion years, they are inside you. You can use astronomy as a case study in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Study Astronomy?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ASTR.SEED.16.1-3 - Why study astronomy?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Why do scientists use the scientific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an ingrained way of thinking about and understanding nature for scientists. Scientists try to form hypotheses that explain how nature works. If a hypothesis is contradicted by evidence from experiments or observations, it must be revised or discarded. If a hypothesis is confirmed, it must be tested further. A scientist needs insight and ingenuity to form and test a good hypothesis. Scientists use the scientific method almost automatically, forming, testing, revising, and discarding hypotheses almost minute by minute as they discuss a new idea. Sometimes, however, a scientist will spend years studying a single promising hypothesis. The so-called scientific method is a way of thinking and a way of knowing about nature.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Study Astronomy?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ASTR.SEED.16.1-3 - Why study astronomy?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Using the example of a football field, indicate the beginning of the Universe, the beginning of our Solar System and the beginning of civilization as we know it along the field in whatever terminology you are familiar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big bang is at the first goal line, The 33 yard line (past the 50 yard line) is the start of solar system. Civilization is represented at 0.0026 inches away from opposite goal line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When Is Now?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ASTR.SEED.16.1-2 - How does human history fit into the history of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scientific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scientific method is a process of testing and refining ideas to better describe how nature works. It is a combination of making observations, forming a hypothesis, testing evidences, analyzing information, finding relationships, and creating new ideas.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Study Astronomy?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ASTR.SEED.16.1-3 - Why study astronomy?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planets of our Solar System in order from closest to farthest from the Sun?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5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Mercury, Venus, Earth, Mars, Jupiter, Saturn, Uranus, Neptune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difference between a galaxy and a solar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Solar System is your local neighborhood, that is, the Sun (a star) and its planets, one planetary system. The Milky Way Galaxy contains our Solar System plus billions of other planetary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the scientific notation of 4.52 × 10</w:t>
            </w:r>
            <w:r>
              <w:rPr>
                <w:rStyle w:val="DefaultParagraphFont"/>
                <w:rFonts w:ascii="Times New Roman" w:eastAsia="Times New Roman" w:hAnsi="Times New Roman" w:cs="Times New Roman"/>
                <w:b w:val="0"/>
                <w:bCs w:val="0"/>
                <w:i w:val="0"/>
                <w:iCs w:val="0"/>
                <w:smallCaps w:val="0"/>
                <w:color w:val="000000"/>
                <w:sz w:val="22"/>
                <w:szCs w:val="22"/>
                <w:bdr w:val="nil"/>
                <w:rtl w:val="0"/>
              </w:rPr>
              <w:t>8</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same as 452 × 10</w:t>
            </w:r>
            <w:r>
              <w:rPr>
                <w:rStyle w:val="DefaultParagraphFont"/>
                <w:rFonts w:ascii="Times New Roman" w:eastAsia="Times New Roman" w:hAnsi="Times New Roman" w:cs="Times New Roman"/>
                <w:b w:val="0"/>
                <w:bCs w:val="0"/>
                <w:i w:val="0"/>
                <w:iCs w:val="0"/>
                <w:smallCaps w:val="0"/>
                <w:color w:val="000000"/>
                <w:sz w:val="22"/>
                <w:szCs w:val="22"/>
                <w:bdr w:val="nil"/>
                <w:rtl w:val="0"/>
              </w:rPr>
              <w:t>6</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decimal point has already been moved over two places for 452 × 10</w:t>
                  </w:r>
                  <w:r>
                    <w:rPr>
                      <w:rStyle w:val="DefaultParagraphFont"/>
                      <w:rFonts w:ascii="Times New Roman" w:eastAsia="Times New Roman" w:hAnsi="Times New Roman" w:cs="Times New Roman"/>
                      <w:b w:val="0"/>
                      <w:bCs w:val="0"/>
                      <w:i w:val="0"/>
                      <w:iCs w:val="0"/>
                      <w:smallCaps w:val="0"/>
                      <w:color w:val="000000"/>
                      <w:sz w:val="22"/>
                      <w:szCs w:val="22"/>
                      <w:bdr w:val="nil"/>
                      <w:rtl w:val="0"/>
                    </w:rPr>
                    <w:t>6</w:t>
                  </w:r>
                  <w:r>
                    <w:rPr>
                      <w:rStyle w:val="DefaultParagraphFont"/>
                      <w:rFonts w:ascii="Times New Roman" w:eastAsia="Times New Roman" w:hAnsi="Times New Roman" w:cs="Times New Roman"/>
                      <w:b w:val="0"/>
                      <w:bCs w:val="0"/>
                      <w:i w:val="0"/>
                      <w:iCs w:val="0"/>
                      <w:smallCaps w:val="0"/>
                      <w:color w:val="000000"/>
                      <w:sz w:val="22"/>
                      <w:szCs w:val="22"/>
                      <w:bdr w:val="nil"/>
                      <w:rtl w:val="0"/>
                    </w:rPr>
                    <w:t>, therefore 4.52 × 10</w:t>
                  </w:r>
                  <w:r>
                    <w:rPr>
                      <w:rStyle w:val="DefaultParagraphFont"/>
                      <w:rFonts w:ascii="Times New Roman" w:eastAsia="Times New Roman" w:hAnsi="Times New Roman" w:cs="Times New Roman"/>
                      <w:b w:val="0"/>
                      <w:bCs w:val="0"/>
                      <w:i w:val="0"/>
                      <w:iCs w:val="0"/>
                      <w:smallCaps w:val="0"/>
                      <w:color w:val="000000"/>
                      <w:sz w:val="22"/>
                      <w:szCs w:val="22"/>
                      <w:bdr w:val="nil"/>
                      <w:rtl w:val="0"/>
                    </w:rPr>
                    <w:t>8</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452 × 10</w:t>
                  </w:r>
                  <w:r>
                    <w:rPr>
                      <w:rStyle w:val="DefaultParagraphFont"/>
                      <w:rFonts w:ascii="Times New Roman" w:eastAsia="Times New Roman" w:hAnsi="Times New Roman" w:cs="Times New Roman"/>
                      <w:b w:val="0"/>
                      <w:bCs w:val="0"/>
                      <w:i w:val="0"/>
                      <w:iCs w:val="0"/>
                      <w:smallCaps w:val="0"/>
                      <w:color w:val="000000"/>
                      <w:sz w:val="22"/>
                      <w:szCs w:val="22"/>
                      <w:bdr w:val="nil"/>
                      <w:rtl w:val="0"/>
                    </w:rPr>
                    <w:t>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452,000,000.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Where Are We?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ASTR.SEED.16.1-1 - Where is Earth in the Universe?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p>
      <w:pPr>
        <w:bidi w:val="0"/>
        <w:spacing w:after="75"/>
        <w:jc w:val="left"/>
      </w:pPr>
    </w:p>
    <w:sectPr>
      <w:headerReference w:type="default" r:id="rId5"/>
      <w:footerReference w:type="default" r:id="rId6"/>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Chapter 01: Here and Now</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Here and Now</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Leica Lucien</vt:lpwstr>
  </property>
</Properties>
</file>